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A5D36" w14:textId="3D8D528B" w:rsidR="00E42E4C" w:rsidRPr="0011347F" w:rsidRDefault="00077C76" w:rsidP="00077C76">
      <w:pPr>
        <w:pStyle w:val="Heading2"/>
        <w:rPr>
          <w:rFonts w:asciiTheme="majorHAnsi" w:hAnsiTheme="majorHAnsi" w:cstheme="majorHAnsi"/>
          <w:color w:val="000000" w:themeColor="text1"/>
        </w:rPr>
      </w:pPr>
      <w:r w:rsidRPr="0011347F">
        <w:rPr>
          <w:rFonts w:asciiTheme="majorHAnsi" w:hAnsiTheme="majorHAnsi" w:cstheme="majorHAnsi"/>
          <w:color w:val="000000" w:themeColor="text1"/>
        </w:rPr>
        <w:t>1</w:t>
      </w:r>
    </w:p>
    <w:p w14:paraId="1C0785FA" w14:textId="138DA168" w:rsidR="00077C76" w:rsidRPr="0011347F" w:rsidRDefault="00077C76" w:rsidP="00077C76">
      <w:pPr>
        <w:pStyle w:val="Heading4"/>
        <w:rPr>
          <w:rFonts w:asciiTheme="majorHAnsi" w:hAnsiTheme="majorHAnsi" w:cstheme="majorHAnsi"/>
          <w:color w:val="000000" w:themeColor="text1"/>
        </w:rPr>
      </w:pPr>
      <w:proofErr w:type="spellStart"/>
      <w:r w:rsidRPr="0011347F">
        <w:rPr>
          <w:rFonts w:asciiTheme="majorHAnsi" w:hAnsiTheme="majorHAnsi" w:cstheme="majorHAnsi"/>
          <w:color w:val="000000" w:themeColor="text1"/>
        </w:rPr>
        <w:t>Interp</w:t>
      </w:r>
      <w:proofErr w:type="spellEnd"/>
      <w:r w:rsidRPr="0011347F">
        <w:rPr>
          <w:rFonts w:asciiTheme="majorHAnsi" w:hAnsiTheme="majorHAnsi" w:cstheme="majorHAnsi"/>
          <w:color w:val="000000" w:themeColor="text1"/>
        </w:rPr>
        <w:t xml:space="preserve">: Debaters must </w:t>
      </w:r>
      <w:r w:rsidRPr="0011347F">
        <w:rPr>
          <w:rFonts w:asciiTheme="majorHAnsi" w:hAnsiTheme="majorHAnsi" w:cstheme="majorHAnsi"/>
          <w:color w:val="000000" w:themeColor="text1"/>
        </w:rPr>
        <w:t xml:space="preserve">not </w:t>
      </w:r>
      <w:r w:rsidRPr="0011347F">
        <w:rPr>
          <w:rFonts w:asciiTheme="majorHAnsi" w:hAnsiTheme="majorHAnsi" w:cstheme="majorHAnsi"/>
          <w:color w:val="000000" w:themeColor="text1"/>
        </w:rPr>
        <w:t>disclose on the NDCA LD Wiki their orientation to the ongoing race war a</w:t>
      </w:r>
      <w:r w:rsidRPr="0011347F">
        <w:rPr>
          <w:rFonts w:asciiTheme="majorHAnsi" w:hAnsiTheme="majorHAnsi" w:cstheme="majorHAnsi"/>
          <w:color w:val="000000" w:themeColor="text1"/>
        </w:rPr>
        <w:t>s “cringe”</w:t>
      </w:r>
    </w:p>
    <w:p w14:paraId="67AB9B97" w14:textId="668A46B8" w:rsidR="00077C76"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Violation: They did</w:t>
      </w:r>
    </w:p>
    <w:p w14:paraId="61C7EF70" w14:textId="0DF406FE" w:rsidR="0011347F" w:rsidRPr="0011347F" w:rsidRDefault="0011347F" w:rsidP="0011347F">
      <w:r>
        <w:rPr>
          <w:noProof/>
        </w:rPr>
        <w:drawing>
          <wp:inline distT="0" distB="0" distL="0" distR="0" wp14:anchorId="65BD012F" wp14:editId="58647E1E">
            <wp:extent cx="5486400" cy="288671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9"/>
                    <a:stretch>
                      <a:fillRect/>
                    </a:stretch>
                  </pic:blipFill>
                  <pic:spPr>
                    <a:xfrm>
                      <a:off x="0" y="0"/>
                      <a:ext cx="5486400" cy="2886710"/>
                    </a:xfrm>
                    <a:prstGeom prst="rect">
                      <a:avLst/>
                    </a:prstGeom>
                  </pic:spPr>
                </pic:pic>
              </a:graphicData>
            </a:graphic>
          </wp:inline>
        </w:drawing>
      </w:r>
    </w:p>
    <w:p w14:paraId="3D7CCC8B"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That’s a Voter:</w:t>
      </w:r>
    </w:p>
    <w:p w14:paraId="77BFBE6B" w14:textId="111A5A22"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a.] Naturalization – </w:t>
      </w:r>
      <w:r w:rsidRPr="0011347F">
        <w:rPr>
          <w:rFonts w:asciiTheme="majorHAnsi" w:hAnsiTheme="majorHAnsi" w:cstheme="majorHAnsi"/>
          <w:color w:val="000000" w:themeColor="text1"/>
        </w:rPr>
        <w:t>taking a stance as “cringe”</w:t>
      </w:r>
      <w:r w:rsidRPr="0011347F">
        <w:rPr>
          <w:rFonts w:asciiTheme="majorHAnsi" w:hAnsiTheme="majorHAnsi" w:cstheme="majorHAnsi"/>
          <w:color w:val="000000" w:themeColor="text1"/>
        </w:rPr>
        <w:t xml:space="preserve">, the ongoing violence becomes </w:t>
      </w:r>
      <w:r w:rsidRPr="0011347F">
        <w:rPr>
          <w:rFonts w:asciiTheme="majorHAnsi" w:hAnsiTheme="majorHAnsi" w:cstheme="majorHAnsi"/>
          <w:color w:val="000000" w:themeColor="text1"/>
        </w:rPr>
        <w:t>pathologized</w:t>
      </w:r>
      <w:r w:rsidRPr="0011347F">
        <w:rPr>
          <w:rFonts w:asciiTheme="majorHAnsi" w:hAnsiTheme="majorHAnsi" w:cstheme="majorHAnsi"/>
          <w:color w:val="000000" w:themeColor="text1"/>
        </w:rPr>
        <w:t xml:space="preserve"> – </w:t>
      </w:r>
      <w:proofErr w:type="spellStart"/>
      <w:r w:rsidRPr="0011347F">
        <w:rPr>
          <w:rFonts w:asciiTheme="majorHAnsi" w:hAnsiTheme="majorHAnsi" w:cstheme="majorHAnsi"/>
          <w:color w:val="000000" w:themeColor="text1"/>
        </w:rPr>
        <w:t>its</w:t>
      </w:r>
      <w:proofErr w:type="spellEnd"/>
      <w:r w:rsidRPr="0011347F">
        <w:rPr>
          <w:rFonts w:asciiTheme="majorHAnsi" w:hAnsiTheme="majorHAnsi" w:cstheme="majorHAnsi"/>
          <w:color w:val="000000" w:themeColor="text1"/>
        </w:rPr>
        <w:t xml:space="preserve"> especially important at the TOC</w:t>
      </w:r>
      <w:r w:rsidRPr="0011347F">
        <w:rPr>
          <w:rFonts w:asciiTheme="majorHAnsi" w:hAnsiTheme="majorHAnsi" w:cstheme="majorHAnsi"/>
          <w:color w:val="000000" w:themeColor="text1"/>
        </w:rPr>
        <w:t xml:space="preserve"> distributing tournaments</w:t>
      </w:r>
      <w:r w:rsidRPr="0011347F">
        <w:rPr>
          <w:rFonts w:asciiTheme="majorHAnsi" w:hAnsiTheme="majorHAnsi" w:cstheme="majorHAnsi"/>
          <w:color w:val="000000" w:themeColor="text1"/>
        </w:rPr>
        <w:t xml:space="preserve"> where thousands of other debaters are eagerly following on, scouting wiki’s etc. Think about the signal it would send in our community if every debater at the TOC but a recognition of debates hostility and made a promise of how they could be held accountable. </w:t>
      </w:r>
    </w:p>
    <w:p w14:paraId="71A47AA8" w14:textId="4E0268E8" w:rsidR="00077C76" w:rsidRPr="0011347F" w:rsidRDefault="00077C76" w:rsidP="00077C76">
      <w:pPr>
        <w:rPr>
          <w:rFonts w:asciiTheme="majorHAnsi" w:hAnsiTheme="majorHAnsi" w:cstheme="majorHAnsi"/>
          <w:color w:val="000000" w:themeColor="text1"/>
        </w:rPr>
      </w:pPr>
    </w:p>
    <w:p w14:paraId="4D7F5915" w14:textId="29895B70" w:rsidR="00077C76" w:rsidRPr="0011347F" w:rsidRDefault="00077C76" w:rsidP="00077C76">
      <w:pPr>
        <w:rPr>
          <w:rFonts w:asciiTheme="majorHAnsi" w:hAnsiTheme="majorHAnsi" w:cstheme="majorHAnsi"/>
          <w:color w:val="000000" w:themeColor="text1"/>
        </w:rPr>
      </w:pPr>
    </w:p>
    <w:p w14:paraId="1585A53E" w14:textId="13D65B69"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This is a question of ci – make them prove why calling the race war cringe is good</w:t>
      </w:r>
    </w:p>
    <w:p w14:paraId="617AC4CD" w14:textId="5A3D9665" w:rsidR="00077C76" w:rsidRPr="0011347F" w:rsidRDefault="00077C76" w:rsidP="00077C76">
      <w:pPr>
        <w:pStyle w:val="Heading2"/>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2</w:t>
      </w:r>
    </w:p>
    <w:p w14:paraId="4C835427" w14:textId="757561DE"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Interpretation: Debaters may not justify 1ar theory is </w:t>
      </w:r>
      <w:proofErr w:type="spellStart"/>
      <w:r w:rsidRPr="0011347F">
        <w:rPr>
          <w:rFonts w:asciiTheme="majorHAnsi" w:hAnsiTheme="majorHAnsi" w:cstheme="majorHAnsi"/>
          <w:color w:val="000000" w:themeColor="text1"/>
        </w:rPr>
        <w:t>dtd</w:t>
      </w:r>
      <w:proofErr w:type="spellEnd"/>
      <w:r w:rsidRPr="0011347F">
        <w:rPr>
          <w:rFonts w:asciiTheme="majorHAnsi" w:hAnsiTheme="majorHAnsi" w:cstheme="majorHAnsi"/>
          <w:color w:val="000000" w:themeColor="text1"/>
        </w:rPr>
        <w:t xml:space="preserve">, no </w:t>
      </w:r>
      <w:proofErr w:type="spellStart"/>
      <w:r w:rsidRPr="0011347F">
        <w:rPr>
          <w:rFonts w:asciiTheme="majorHAnsi" w:hAnsiTheme="majorHAnsi" w:cstheme="majorHAnsi"/>
          <w:color w:val="000000" w:themeColor="text1"/>
        </w:rPr>
        <w:t>rvi</w:t>
      </w:r>
      <w:proofErr w:type="spellEnd"/>
      <w:r w:rsidRPr="0011347F">
        <w:rPr>
          <w:rFonts w:asciiTheme="majorHAnsi" w:hAnsiTheme="majorHAnsi" w:cstheme="majorHAnsi"/>
          <w:color w:val="000000" w:themeColor="text1"/>
        </w:rPr>
        <w:t xml:space="preserve">, competing </w:t>
      </w:r>
      <w:proofErr w:type="spellStart"/>
      <w:r w:rsidRPr="0011347F">
        <w:rPr>
          <w:rFonts w:asciiTheme="majorHAnsi" w:hAnsiTheme="majorHAnsi" w:cstheme="majorHAnsi"/>
          <w:color w:val="000000" w:themeColor="text1"/>
        </w:rPr>
        <w:t>interps</w:t>
      </w:r>
      <w:proofErr w:type="spellEnd"/>
      <w:r w:rsidRPr="0011347F">
        <w:rPr>
          <w:rFonts w:asciiTheme="majorHAnsi" w:hAnsiTheme="majorHAnsi" w:cstheme="majorHAnsi"/>
          <w:color w:val="000000" w:themeColor="text1"/>
        </w:rPr>
        <w:t>, no</w:t>
      </w:r>
      <w:r w:rsidR="00785719" w:rsidRPr="0011347F">
        <w:rPr>
          <w:rFonts w:asciiTheme="majorHAnsi" w:hAnsiTheme="majorHAnsi" w:cstheme="majorHAnsi"/>
          <w:color w:val="000000" w:themeColor="text1"/>
        </w:rPr>
        <w:t xml:space="preserve"> new</w:t>
      </w:r>
      <w:r w:rsidRPr="0011347F">
        <w:rPr>
          <w:rFonts w:asciiTheme="majorHAnsi" w:hAnsiTheme="majorHAnsi" w:cstheme="majorHAnsi"/>
          <w:color w:val="000000" w:themeColor="text1"/>
        </w:rPr>
        <w:t xml:space="preserve"> 2n theory paradigm </w:t>
      </w:r>
      <w:proofErr w:type="gramStart"/>
      <w:r w:rsidRPr="0011347F">
        <w:rPr>
          <w:rFonts w:asciiTheme="majorHAnsi" w:hAnsiTheme="majorHAnsi" w:cstheme="majorHAnsi"/>
          <w:color w:val="000000" w:themeColor="text1"/>
        </w:rPr>
        <w:t>issues ,</w:t>
      </w:r>
      <w:proofErr w:type="gramEnd"/>
      <w:r w:rsidRPr="0011347F">
        <w:rPr>
          <w:rFonts w:asciiTheme="majorHAnsi" w:hAnsiTheme="majorHAnsi" w:cstheme="majorHAnsi"/>
          <w:color w:val="000000" w:themeColor="text1"/>
        </w:rPr>
        <w:t xml:space="preserve"> and it’s the highest layer </w:t>
      </w:r>
    </w:p>
    <w:p w14:paraId="6540436B"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Violation: </w:t>
      </w:r>
      <w:proofErr w:type="spellStart"/>
      <w:r w:rsidRPr="0011347F">
        <w:rPr>
          <w:rFonts w:asciiTheme="majorHAnsi" w:hAnsiTheme="majorHAnsi" w:cstheme="majorHAnsi"/>
          <w:color w:val="000000" w:themeColor="text1"/>
        </w:rPr>
        <w:t>its</w:t>
      </w:r>
      <w:proofErr w:type="spellEnd"/>
      <w:r w:rsidRPr="0011347F">
        <w:rPr>
          <w:rFonts w:asciiTheme="majorHAnsi" w:hAnsiTheme="majorHAnsi" w:cstheme="majorHAnsi"/>
          <w:color w:val="000000" w:themeColor="text1"/>
        </w:rPr>
        <w:t xml:space="preserve"> all in the </w:t>
      </w:r>
      <w:proofErr w:type="spellStart"/>
      <w:r w:rsidRPr="0011347F">
        <w:rPr>
          <w:rFonts w:asciiTheme="majorHAnsi" w:hAnsiTheme="majorHAnsi" w:cstheme="majorHAnsi"/>
          <w:color w:val="000000" w:themeColor="text1"/>
        </w:rPr>
        <w:t>underview</w:t>
      </w:r>
      <w:proofErr w:type="spellEnd"/>
      <w:r w:rsidRPr="0011347F">
        <w:rPr>
          <w:rFonts w:asciiTheme="majorHAnsi" w:hAnsiTheme="majorHAnsi" w:cstheme="majorHAnsi"/>
          <w:color w:val="000000" w:themeColor="text1"/>
        </w:rPr>
        <w:t xml:space="preserve"> </w:t>
      </w:r>
    </w:p>
    <w:p w14:paraId="6D67453F"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Standard: Infinite Abuse - their norm justifies the affirmative auto winning every round since they can read a risk free 1AR shell with DTD and Competing </w:t>
      </w:r>
      <w:proofErr w:type="spellStart"/>
      <w:r w:rsidRPr="0011347F">
        <w:rPr>
          <w:rFonts w:asciiTheme="majorHAnsi" w:hAnsiTheme="majorHAnsi" w:cstheme="majorHAnsi"/>
          <w:color w:val="000000" w:themeColor="text1"/>
        </w:rPr>
        <w:t>interps</w:t>
      </w:r>
      <w:proofErr w:type="spellEnd"/>
      <w:r w:rsidRPr="0011347F">
        <w:rPr>
          <w:rFonts w:asciiTheme="majorHAnsi" w:hAnsiTheme="majorHAnsi" w:cstheme="majorHAnsi"/>
          <w:color w:val="000000" w:themeColor="text1"/>
        </w:rPr>
        <w:t xml:space="preserve"> which I cannot answer since the theory shell since they make paradigm issues like evaluate the theory debate after the 1ar in the 1ar. And since I don’t have 2n paradigm issues I can’t contest it.  Even if I try to </w:t>
      </w:r>
      <w:proofErr w:type="spellStart"/>
      <w:r w:rsidRPr="0011347F">
        <w:rPr>
          <w:rFonts w:asciiTheme="majorHAnsi" w:hAnsiTheme="majorHAnsi" w:cstheme="majorHAnsi"/>
          <w:color w:val="000000" w:themeColor="text1"/>
        </w:rPr>
        <w:t>uplayer</w:t>
      </w:r>
      <w:proofErr w:type="spellEnd"/>
      <w:r w:rsidRPr="0011347F">
        <w:rPr>
          <w:rFonts w:asciiTheme="majorHAnsi" w:hAnsiTheme="majorHAnsi" w:cstheme="majorHAnsi"/>
          <w:color w:val="000000" w:themeColor="text1"/>
        </w:rPr>
        <w:t xml:space="preserve"> the shell and read meta theory to get an out in the 2NR I can’t since your shell is the highest layer and nor can I go for paradigm issues like reasonability to gut check the shell since you denied that as well. Norming is an independent voter since justifying the value of debate necessarily justifies the norms of the activity being good </w:t>
      </w:r>
      <w:proofErr w:type="gramStart"/>
      <w:r w:rsidRPr="0011347F">
        <w:rPr>
          <w:rFonts w:asciiTheme="majorHAnsi" w:hAnsiTheme="majorHAnsi" w:cstheme="majorHAnsi"/>
          <w:color w:val="000000" w:themeColor="text1"/>
        </w:rPr>
        <w:t>in order for</w:t>
      </w:r>
      <w:proofErr w:type="gramEnd"/>
      <w:r w:rsidRPr="0011347F">
        <w:rPr>
          <w:rFonts w:asciiTheme="majorHAnsi" w:hAnsiTheme="majorHAnsi" w:cstheme="majorHAnsi"/>
          <w:color w:val="000000" w:themeColor="text1"/>
        </w:rPr>
        <w:t xml:space="preserve"> debate to be valuable.</w:t>
      </w:r>
    </w:p>
    <w:p w14:paraId="2DD878E0" w14:textId="77777777" w:rsidR="00077C76" w:rsidRPr="0011347F" w:rsidRDefault="00077C76" w:rsidP="00077C76">
      <w:pPr>
        <w:rPr>
          <w:rFonts w:asciiTheme="majorHAnsi" w:hAnsiTheme="majorHAnsi" w:cstheme="majorHAnsi"/>
          <w:color w:val="000000" w:themeColor="text1"/>
        </w:rPr>
      </w:pPr>
    </w:p>
    <w:p w14:paraId="64A1EDEF"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Drop the debater—the abuse has already occurred and my time allocation which leads to severance in the 1ar which ow/s on magnitude b) to deter future abuse, big punishment incentivizes people to stop bad practices especially true with </w:t>
      </w:r>
      <w:proofErr w:type="spellStart"/>
      <w:r w:rsidRPr="0011347F">
        <w:rPr>
          <w:rFonts w:asciiTheme="majorHAnsi" w:hAnsiTheme="majorHAnsi" w:cstheme="majorHAnsi"/>
          <w:color w:val="000000" w:themeColor="text1"/>
        </w:rPr>
        <w:t>infinte</w:t>
      </w:r>
      <w:proofErr w:type="spellEnd"/>
      <w:r w:rsidRPr="0011347F">
        <w:rPr>
          <w:rFonts w:asciiTheme="majorHAnsi" w:hAnsiTheme="majorHAnsi" w:cstheme="majorHAnsi"/>
          <w:color w:val="000000" w:themeColor="text1"/>
        </w:rPr>
        <w:t xml:space="preserve"> abuse standard that means the </w:t>
      </w:r>
      <w:proofErr w:type="spellStart"/>
      <w:r w:rsidRPr="0011347F">
        <w:rPr>
          <w:rFonts w:asciiTheme="majorHAnsi" w:hAnsiTheme="majorHAnsi" w:cstheme="majorHAnsi"/>
          <w:color w:val="000000" w:themeColor="text1"/>
        </w:rPr>
        <w:t>aff</w:t>
      </w:r>
      <w:proofErr w:type="spellEnd"/>
      <w:r w:rsidRPr="0011347F">
        <w:rPr>
          <w:rFonts w:asciiTheme="majorHAnsi" w:hAnsiTheme="majorHAnsi" w:cstheme="majorHAnsi"/>
          <w:color w:val="000000" w:themeColor="text1"/>
        </w:rPr>
        <w:t xml:space="preserve"> will always win</w:t>
      </w:r>
    </w:p>
    <w:p w14:paraId="3331CB62" w14:textId="77777777" w:rsidR="00077C76" w:rsidRPr="0011347F" w:rsidRDefault="00077C76" w:rsidP="00077C76">
      <w:pPr>
        <w:rPr>
          <w:rFonts w:asciiTheme="majorHAnsi" w:hAnsiTheme="majorHAnsi" w:cstheme="majorHAnsi"/>
          <w:color w:val="000000" w:themeColor="text1"/>
        </w:rPr>
      </w:pPr>
    </w:p>
    <w:p w14:paraId="1854351D"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Competing </w:t>
      </w:r>
      <w:proofErr w:type="spellStart"/>
      <w:r w:rsidRPr="0011347F">
        <w:rPr>
          <w:rFonts w:asciiTheme="majorHAnsi" w:hAnsiTheme="majorHAnsi" w:cstheme="majorHAnsi"/>
          <w:color w:val="000000" w:themeColor="text1"/>
        </w:rPr>
        <w:t>interps</w:t>
      </w:r>
      <w:proofErr w:type="spellEnd"/>
      <w:r w:rsidRPr="0011347F">
        <w:rPr>
          <w:rFonts w:asciiTheme="majorHAnsi" w:hAnsiTheme="majorHAnsi" w:cstheme="majorHAnsi"/>
          <w:color w:val="000000" w:themeColor="text1"/>
        </w:rPr>
        <w:t xml:space="preserve"> – a] reasonability is arbitrary and encourages judge intervention since there’s no clear norm b] it creates a race to the top where we create the best possible norms for debate.</w:t>
      </w:r>
    </w:p>
    <w:p w14:paraId="71864A16" w14:textId="77777777" w:rsidR="00077C76" w:rsidRPr="0011347F" w:rsidRDefault="00077C76" w:rsidP="00077C76">
      <w:pPr>
        <w:rPr>
          <w:rFonts w:asciiTheme="majorHAnsi" w:hAnsiTheme="majorHAnsi" w:cstheme="majorHAnsi"/>
          <w:color w:val="000000" w:themeColor="text1"/>
        </w:rPr>
      </w:pPr>
    </w:p>
    <w:p w14:paraId="47D522CE"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No RVIs – a) illogical – you shouldn’t win for being fair – it’s a litmus test for engaging in substance b) norming – I can’t concede the </w:t>
      </w:r>
      <w:proofErr w:type="spellStart"/>
      <w:r w:rsidRPr="0011347F">
        <w:rPr>
          <w:rFonts w:asciiTheme="majorHAnsi" w:hAnsiTheme="majorHAnsi" w:cstheme="majorHAnsi"/>
          <w:color w:val="000000" w:themeColor="text1"/>
        </w:rPr>
        <w:t>counterinterp</w:t>
      </w:r>
      <w:proofErr w:type="spellEnd"/>
      <w:r w:rsidRPr="0011347F">
        <w:rPr>
          <w:rFonts w:asciiTheme="majorHAnsi" w:hAnsiTheme="majorHAnsi" w:cstheme="majorHAnsi"/>
          <w:color w:val="000000" w:themeColor="text1"/>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d) Double Bind – either 1) my Theory shell is unwarranted in which case you shouldn’t have any problem answering it or 2) you’re actually abusive in which case the whole shell stands and outweighs.</w:t>
      </w:r>
    </w:p>
    <w:p w14:paraId="56A51991" w14:textId="77777777" w:rsidR="00077C76" w:rsidRPr="0011347F" w:rsidRDefault="00077C76" w:rsidP="00077C76">
      <w:pPr>
        <w:rPr>
          <w:rFonts w:asciiTheme="majorHAnsi" w:hAnsiTheme="majorHAnsi" w:cstheme="majorHAnsi"/>
          <w:color w:val="000000" w:themeColor="text1"/>
        </w:rPr>
      </w:pPr>
    </w:p>
    <w:p w14:paraId="16D2BCA0" w14:textId="77777777" w:rsidR="00077C76" w:rsidRPr="0011347F" w:rsidRDefault="00077C76" w:rsidP="00077C76">
      <w:pPr>
        <w:pStyle w:val="Heading4"/>
        <w:rPr>
          <w:rFonts w:asciiTheme="majorHAnsi" w:eastAsia="Times New Roman" w:hAnsiTheme="majorHAnsi" w:cstheme="majorHAnsi"/>
          <w:color w:val="000000" w:themeColor="text1"/>
        </w:rPr>
      </w:pPr>
      <w:r w:rsidRPr="0011347F">
        <w:rPr>
          <w:rFonts w:asciiTheme="majorHAnsi" w:eastAsia="Times New Roman" w:hAnsiTheme="majorHAnsi" w:cstheme="majorHAnsi"/>
          <w:color w:val="000000" w:themeColor="text1"/>
        </w:rPr>
        <w:lastRenderedPageBreak/>
        <w:t>Neg abuse outweighs </w:t>
      </w:r>
      <w:proofErr w:type="spellStart"/>
      <w:r w:rsidRPr="0011347F">
        <w:rPr>
          <w:rFonts w:asciiTheme="majorHAnsi" w:eastAsia="Times New Roman" w:hAnsiTheme="majorHAnsi" w:cstheme="majorHAnsi"/>
          <w:color w:val="000000" w:themeColor="text1"/>
        </w:rPr>
        <w:t>Aff</w:t>
      </w:r>
      <w:proofErr w:type="spellEnd"/>
      <w:r w:rsidRPr="0011347F">
        <w:rPr>
          <w:rFonts w:asciiTheme="majorHAnsi" w:eastAsia="Times New Roman" w:hAnsiTheme="majorHAnsi" w:cstheme="majorHAnsi"/>
          <w:color w:val="000000" w:themeColor="text1"/>
        </w:rPr>
        <w:t> abuse – 1] Infinite prep time before round to frontline 2] 2AR judge psychology and 1</w:t>
      </w:r>
      <w:r w:rsidRPr="0011347F">
        <w:rPr>
          <w:rFonts w:asciiTheme="majorHAnsi" w:eastAsia="Times New Roman" w:hAnsiTheme="majorHAnsi" w:cstheme="majorHAnsi"/>
          <w:color w:val="000000" w:themeColor="text1"/>
          <w:sz w:val="20"/>
          <w:szCs w:val="20"/>
          <w:vertAlign w:val="superscript"/>
        </w:rPr>
        <w:t>st</w:t>
      </w:r>
      <w:r w:rsidRPr="0011347F">
        <w:rPr>
          <w:rFonts w:asciiTheme="majorHAnsi" w:eastAsia="Times New Roman" w:hAnsiTheme="majorHAnsi" w:cstheme="majorHAnsi"/>
          <w:color w:val="000000" w:themeColor="text1"/>
        </w:rPr>
        <w:t> and last speech 3] Infinite perms and </w:t>
      </w:r>
      <w:proofErr w:type="spellStart"/>
      <w:r w:rsidRPr="0011347F">
        <w:rPr>
          <w:rFonts w:asciiTheme="majorHAnsi" w:eastAsia="Times New Roman" w:hAnsiTheme="majorHAnsi" w:cstheme="majorHAnsi"/>
          <w:color w:val="000000" w:themeColor="text1"/>
        </w:rPr>
        <w:t>uplayering</w:t>
      </w:r>
      <w:proofErr w:type="spellEnd"/>
      <w:r w:rsidRPr="0011347F">
        <w:rPr>
          <w:rFonts w:asciiTheme="majorHAnsi" w:eastAsia="Times New Roman" w:hAnsiTheme="majorHAnsi" w:cstheme="majorHAnsi"/>
          <w:color w:val="000000" w:themeColor="text1"/>
        </w:rPr>
        <w:t> in the 1AR.  </w:t>
      </w:r>
    </w:p>
    <w:p w14:paraId="2D9AFDA6" w14:textId="77777777" w:rsidR="00077C76" w:rsidRPr="0011347F" w:rsidRDefault="00077C76" w:rsidP="00077C76">
      <w:pPr>
        <w:rPr>
          <w:rFonts w:asciiTheme="majorHAnsi" w:hAnsiTheme="majorHAnsi" w:cstheme="majorHAnsi"/>
          <w:color w:val="000000" w:themeColor="text1"/>
        </w:rPr>
      </w:pPr>
    </w:p>
    <w:p w14:paraId="2E0193A3"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1NC theory first a] If I was </w:t>
      </w:r>
      <w:proofErr w:type="gramStart"/>
      <w:r w:rsidRPr="0011347F">
        <w:rPr>
          <w:rFonts w:asciiTheme="majorHAnsi" w:hAnsiTheme="majorHAnsi" w:cstheme="majorHAnsi"/>
          <w:color w:val="000000" w:themeColor="text1"/>
        </w:rPr>
        <w:t>abusive</w:t>
      </w:r>
      <w:proofErr w:type="gramEnd"/>
      <w:r w:rsidRPr="0011347F">
        <w:rPr>
          <w:rFonts w:asciiTheme="majorHAnsi" w:hAnsiTheme="majorHAnsi" w:cstheme="majorHAnsi"/>
          <w:color w:val="000000" w:themeColor="text1"/>
        </w:rPr>
        <w:t xml:space="preserve"> it was because the 1AC was b] We have more speeches to norm over whether it’s a good idea c] 2AR answers to the 2NR counter-</w:t>
      </w:r>
      <w:proofErr w:type="spellStart"/>
      <w:r w:rsidRPr="0011347F">
        <w:rPr>
          <w:rFonts w:asciiTheme="majorHAnsi" w:hAnsiTheme="majorHAnsi" w:cstheme="majorHAnsi"/>
          <w:color w:val="000000" w:themeColor="text1"/>
        </w:rPr>
        <w:t>interp</w:t>
      </w:r>
      <w:proofErr w:type="spellEnd"/>
      <w:r w:rsidRPr="0011347F">
        <w:rPr>
          <w:rFonts w:asciiTheme="majorHAnsi" w:hAnsiTheme="majorHAnsi" w:cstheme="majorHAnsi"/>
          <w:color w:val="000000" w:themeColor="text1"/>
        </w:rPr>
        <w:t xml:space="preserve"> are always new, which means their </w:t>
      </w:r>
      <w:proofErr w:type="spellStart"/>
      <w:r w:rsidRPr="0011347F">
        <w:rPr>
          <w:rFonts w:asciiTheme="majorHAnsi" w:hAnsiTheme="majorHAnsi" w:cstheme="majorHAnsi"/>
          <w:color w:val="000000" w:themeColor="text1"/>
        </w:rPr>
        <w:t>interp</w:t>
      </w:r>
      <w:proofErr w:type="spellEnd"/>
      <w:r w:rsidRPr="0011347F">
        <w:rPr>
          <w:rFonts w:asciiTheme="majorHAnsi" w:hAnsiTheme="majorHAnsi" w:cstheme="majorHAnsi"/>
          <w:color w:val="000000" w:themeColor="text1"/>
        </w:rPr>
        <w:t xml:space="preserve"> is easier to win.</w:t>
      </w:r>
    </w:p>
    <w:p w14:paraId="07BF9655" w14:textId="5BF6F519" w:rsidR="00077C76" w:rsidRPr="0011347F" w:rsidRDefault="00077C76" w:rsidP="00077C76">
      <w:pPr>
        <w:rPr>
          <w:rFonts w:asciiTheme="majorHAnsi" w:hAnsiTheme="majorHAnsi" w:cstheme="majorHAnsi"/>
          <w:color w:val="000000" w:themeColor="text1"/>
        </w:rPr>
      </w:pPr>
    </w:p>
    <w:p w14:paraId="2C259F18" w14:textId="3A551B7C" w:rsidR="00077C76" w:rsidRPr="0011347F" w:rsidRDefault="00077C76" w:rsidP="00077C76">
      <w:pPr>
        <w:rPr>
          <w:rFonts w:asciiTheme="majorHAnsi" w:hAnsiTheme="majorHAnsi" w:cstheme="majorHAnsi"/>
          <w:color w:val="000000" w:themeColor="text1"/>
        </w:rPr>
      </w:pPr>
    </w:p>
    <w:p w14:paraId="6E0C2DA0" w14:textId="643F3B33" w:rsidR="00077C76" w:rsidRPr="0011347F" w:rsidRDefault="00077C76" w:rsidP="00077C76">
      <w:pPr>
        <w:rPr>
          <w:rFonts w:asciiTheme="majorHAnsi" w:hAnsiTheme="majorHAnsi" w:cstheme="majorHAnsi"/>
          <w:color w:val="000000" w:themeColor="text1"/>
        </w:rPr>
      </w:pPr>
    </w:p>
    <w:p w14:paraId="68CEF8E7" w14:textId="2B0904D8" w:rsidR="00077C76" w:rsidRPr="0011347F" w:rsidRDefault="00077C76" w:rsidP="00077C76">
      <w:pPr>
        <w:pStyle w:val="Heading2"/>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3</w:t>
      </w:r>
    </w:p>
    <w:p w14:paraId="140B8DAA" w14:textId="1A467945" w:rsidR="00077C76" w:rsidRPr="0011347F" w:rsidRDefault="00077C76" w:rsidP="00077C76">
      <w:pPr>
        <w:rPr>
          <w:rFonts w:asciiTheme="majorHAnsi" w:hAnsiTheme="majorHAnsi" w:cstheme="majorHAnsi"/>
          <w:color w:val="000000" w:themeColor="text1"/>
        </w:rPr>
      </w:pPr>
    </w:p>
    <w:p w14:paraId="57510F21"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Hedonism collapses to moral egoism – even if pleasure is intrinsically good and motivating, it doesn’t follow that other </w:t>
      </w:r>
      <w:proofErr w:type="gramStart"/>
      <w:r w:rsidRPr="0011347F">
        <w:rPr>
          <w:rFonts w:asciiTheme="majorHAnsi" w:hAnsiTheme="majorHAnsi" w:cstheme="majorHAnsi"/>
          <w:color w:val="000000" w:themeColor="text1"/>
        </w:rPr>
        <w:t>subjects</w:t>
      </w:r>
      <w:proofErr w:type="gramEnd"/>
      <w:r w:rsidRPr="0011347F">
        <w:rPr>
          <w:rFonts w:asciiTheme="majorHAnsi" w:hAnsiTheme="majorHAnsi" w:cstheme="majorHAnsi"/>
          <w:color w:val="000000" w:themeColor="text1"/>
        </w:rPr>
        <w:t xml:space="preserve"> pleasure is also intrinsically good</w:t>
      </w:r>
    </w:p>
    <w:p w14:paraId="5BBE55D4"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1] </w:t>
      </w:r>
      <w:proofErr w:type="gramStart"/>
      <w:r w:rsidRPr="0011347F">
        <w:rPr>
          <w:rFonts w:asciiTheme="majorHAnsi" w:hAnsiTheme="majorHAnsi" w:cstheme="majorHAnsi"/>
          <w:color w:val="000000" w:themeColor="text1"/>
        </w:rPr>
        <w:t>Non-sequitur</w:t>
      </w:r>
      <w:proofErr w:type="gramEnd"/>
      <w:r w:rsidRPr="0011347F">
        <w:rPr>
          <w:rFonts w:asciiTheme="majorHAnsi" w:hAnsiTheme="majorHAnsi" w:cstheme="majorHAnsi"/>
          <w:color w:val="000000" w:themeColor="text1"/>
        </w:rPr>
        <w:t xml:space="preserve"> – saying that x is good for me doesn’t entail that x is good for everybody.</w:t>
      </w:r>
    </w:p>
    <w:p w14:paraId="2FEF94FC" w14:textId="77777777" w:rsidR="00077C76" w:rsidRPr="0011347F" w:rsidRDefault="00077C76" w:rsidP="00077C76">
      <w:pPr>
        <w:pStyle w:val="Heading4"/>
        <w:rPr>
          <w:rFonts w:asciiTheme="majorHAnsi" w:hAnsiTheme="majorHAnsi" w:cstheme="majorHAnsi"/>
          <w:color w:val="000000" w:themeColor="text1"/>
          <w:vertAlign w:val="subscript"/>
        </w:rPr>
      </w:pPr>
      <w:r w:rsidRPr="0011347F">
        <w:rPr>
          <w:rFonts w:asciiTheme="majorHAnsi" w:hAnsiTheme="majorHAnsi" w:cstheme="majorHAnsi"/>
          <w:color w:val="000000" w:themeColor="text1"/>
        </w:rPr>
        <w:t>2] Solipsism – we can’t verify if other humans also are experiential subjects or are just fleshy objects.</w:t>
      </w:r>
    </w:p>
    <w:p w14:paraId="153361C3"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3] Dependency – Even if pleasure is good for everyone, they haven’t warranted why one agent has an obligation to any other. Outweighs – none of their metaphysical justifications are actor-specific. Moral egoism means relativism which they can’t solve.</w:t>
      </w:r>
    </w:p>
    <w:p w14:paraId="6F3A43FD"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Moral egoism means relativism which they can’t solve</w:t>
      </w:r>
    </w:p>
    <w:p w14:paraId="294F2C0F"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1] </w:t>
      </w:r>
      <w:proofErr w:type="spellStart"/>
      <w:r w:rsidRPr="0011347F">
        <w:rPr>
          <w:rFonts w:asciiTheme="majorHAnsi" w:hAnsiTheme="majorHAnsi" w:cstheme="majorHAnsi"/>
          <w:color w:val="000000" w:themeColor="text1"/>
        </w:rPr>
        <w:t>Schmagency</w:t>
      </w:r>
      <w:proofErr w:type="spellEnd"/>
      <w:r w:rsidRPr="0011347F">
        <w:rPr>
          <w:rFonts w:asciiTheme="majorHAnsi" w:hAnsiTheme="majorHAnsi" w:cstheme="majorHAnsi"/>
          <w:color w:val="000000" w:themeColor="text1"/>
        </w:rPr>
        <w:t xml:space="preserve"> – even if we know what is ethical, there’s no reason that we are bound to ethical behavior. </w:t>
      </w:r>
    </w:p>
    <w:p w14:paraId="5D5A0BB2"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2] Application – even if we agree on what is ethical, we’ll still disagree on what the best way on how to maximize ethical outcomes.</w:t>
      </w:r>
    </w:p>
    <w:p w14:paraId="627F9A1B" w14:textId="77777777" w:rsidR="00077C76" w:rsidRPr="0011347F" w:rsidRDefault="00077C76" w:rsidP="00077C76">
      <w:pPr>
        <w:rPr>
          <w:rFonts w:asciiTheme="majorHAnsi" w:hAnsiTheme="majorHAnsi" w:cstheme="majorHAnsi"/>
          <w:color w:val="000000" w:themeColor="text1"/>
        </w:rPr>
      </w:pPr>
    </w:p>
    <w:p w14:paraId="5447F3F8"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The solution is the sovereign – we must surrender moral judgement.</w:t>
      </w:r>
    </w:p>
    <w:p w14:paraId="67675C17" w14:textId="77777777" w:rsidR="00077C76" w:rsidRPr="0011347F" w:rsidRDefault="00077C76" w:rsidP="00077C76">
      <w:pPr>
        <w:pStyle w:val="NoSpacing"/>
        <w:rPr>
          <w:rFonts w:asciiTheme="majorHAnsi" w:hAnsiTheme="majorHAnsi" w:cstheme="majorHAnsi"/>
          <w:b/>
          <w:color w:val="000000" w:themeColor="text1"/>
        </w:rPr>
      </w:pPr>
      <w:r w:rsidRPr="0011347F">
        <w:rPr>
          <w:rStyle w:val="Style13ptBold"/>
          <w:rFonts w:asciiTheme="majorHAnsi" w:hAnsiTheme="majorHAnsi" w:cstheme="majorHAnsi"/>
          <w:color w:val="000000" w:themeColor="text1"/>
        </w:rPr>
        <w:t xml:space="preserve">Williams </w:t>
      </w:r>
      <w:proofErr w:type="spellStart"/>
      <w:r w:rsidRPr="0011347F">
        <w:rPr>
          <w:rStyle w:val="Style13ptBold"/>
          <w:rFonts w:asciiTheme="majorHAnsi" w:hAnsiTheme="majorHAnsi" w:cstheme="majorHAnsi"/>
          <w:color w:val="000000" w:themeColor="text1"/>
          <w:sz w:val="20"/>
          <w:szCs w:val="18"/>
        </w:rPr>
        <w:t>Williams</w:t>
      </w:r>
      <w:proofErr w:type="spellEnd"/>
      <w:r w:rsidRPr="0011347F">
        <w:rPr>
          <w:rStyle w:val="Style13ptBold"/>
          <w:rFonts w:asciiTheme="majorHAnsi" w:hAnsiTheme="majorHAnsi" w:cstheme="majorHAnsi"/>
          <w:color w:val="000000" w:themeColor="text1"/>
          <w:sz w:val="20"/>
          <w:szCs w:val="18"/>
        </w:rPr>
        <w:t xml:space="preserve">, Michael C. (Professor in the Graduate School of Public and International Affairs at the University of Ottawa). “Hobbes and International Relations: A Reconsideration.” </w:t>
      </w:r>
      <w:r w:rsidRPr="0011347F">
        <w:rPr>
          <w:rStyle w:val="Style13ptBold"/>
          <w:rFonts w:asciiTheme="majorHAnsi" w:hAnsiTheme="majorHAnsi" w:cstheme="majorHAnsi"/>
          <w:i/>
          <w:color w:val="000000" w:themeColor="text1"/>
          <w:sz w:val="20"/>
          <w:szCs w:val="18"/>
        </w:rPr>
        <w:t>International Organization</w:t>
      </w:r>
      <w:r w:rsidRPr="0011347F">
        <w:rPr>
          <w:rStyle w:val="Style13ptBold"/>
          <w:rFonts w:asciiTheme="majorHAnsi" w:hAnsiTheme="majorHAnsi" w:cstheme="majorHAnsi"/>
          <w:color w:val="000000" w:themeColor="text1"/>
          <w:sz w:val="20"/>
          <w:szCs w:val="18"/>
        </w:rPr>
        <w:t xml:space="preserve">, Volume 50, Number 2, pgs. 218-220. Spring 1996. </w:t>
      </w:r>
      <w:hyperlink r:id="rId10" w:history="1">
        <w:r w:rsidRPr="0011347F">
          <w:rPr>
            <w:rStyle w:val="Hyperlink"/>
            <w:rFonts w:asciiTheme="majorHAnsi" w:hAnsiTheme="majorHAnsi" w:cstheme="majorHAnsi"/>
            <w:b/>
            <w:bCs/>
            <w:color w:val="000000" w:themeColor="text1"/>
            <w:sz w:val="16"/>
            <w:szCs w:val="18"/>
          </w:rPr>
          <w:t>https://www.jstor.org/stable/2704077</w:t>
        </w:r>
      </w:hyperlink>
      <w:r w:rsidRPr="0011347F">
        <w:rPr>
          <w:rStyle w:val="Style13ptBold"/>
          <w:rFonts w:asciiTheme="majorHAnsi" w:hAnsiTheme="majorHAnsi" w:cstheme="majorHAnsi"/>
          <w:color w:val="000000" w:themeColor="text1"/>
          <w:sz w:val="20"/>
          <w:szCs w:val="18"/>
        </w:rPr>
        <w:t>. Cho recut from PZ</w:t>
      </w:r>
    </w:p>
    <w:p w14:paraId="0344C6E2" w14:textId="77777777" w:rsidR="00077C76" w:rsidRPr="0011347F" w:rsidRDefault="00077C76" w:rsidP="00077C76">
      <w:pPr>
        <w:rPr>
          <w:rFonts w:asciiTheme="majorHAnsi" w:hAnsiTheme="majorHAnsi" w:cstheme="majorHAnsi"/>
          <w:color w:val="000000" w:themeColor="text1"/>
          <w:sz w:val="14"/>
        </w:rPr>
      </w:pPr>
      <w:r w:rsidRPr="0011347F">
        <w:rPr>
          <w:rFonts w:asciiTheme="majorHAnsi" w:hAnsiTheme="majorHAnsi" w:cstheme="majorHAnsi"/>
          <w:color w:val="000000" w:themeColor="text1"/>
          <w:sz w:val="14"/>
        </w:rPr>
        <w:t xml:space="preserve">By themselves, the laws of nature are not enough, not because rational actors cannot trust each other enough to </w:t>
      </w:r>
      <w:proofErr w:type="gramStart"/>
      <w:r w:rsidRPr="0011347F">
        <w:rPr>
          <w:rFonts w:asciiTheme="majorHAnsi" w:hAnsiTheme="majorHAnsi" w:cstheme="majorHAnsi"/>
          <w:color w:val="000000" w:themeColor="text1"/>
          <w:sz w:val="14"/>
        </w:rPr>
        <w:t>enter into</w:t>
      </w:r>
      <w:proofErr w:type="gramEnd"/>
      <w:r w:rsidRPr="0011347F">
        <w:rPr>
          <w:rFonts w:asciiTheme="majorHAnsi" w:hAnsiTheme="majorHAnsi" w:cstheme="majorHAnsi"/>
          <w:color w:val="000000" w:themeColor="text1"/>
          <w:sz w:val="14"/>
        </w:rPr>
        <w:t xml:space="preserve"> a social contract but because in the condition of epistemological indeterminacy that Hobbes portrays as natural, this universality is at best a partial step. For </w:t>
      </w:r>
      <w:r w:rsidRPr="0011347F">
        <w:rPr>
          <w:rStyle w:val="Emphasis"/>
          <w:rFonts w:asciiTheme="majorHAnsi" w:hAnsiTheme="majorHAnsi" w:cstheme="majorHAnsi"/>
          <w:color w:val="000000" w:themeColor="text1"/>
          <w:highlight w:val="green"/>
        </w:rPr>
        <w:t xml:space="preserve">even if </w:t>
      </w:r>
      <w:r w:rsidRPr="0011347F">
        <w:rPr>
          <w:rStyle w:val="Emphasis"/>
          <w:rFonts w:asciiTheme="majorHAnsi" w:hAnsiTheme="majorHAnsi" w:cstheme="majorHAnsi"/>
          <w:color w:val="000000" w:themeColor="text1"/>
        </w:rPr>
        <w:t xml:space="preserve">all were to </w:t>
      </w:r>
      <w:r w:rsidRPr="0011347F">
        <w:rPr>
          <w:rStyle w:val="Emphasis"/>
          <w:rFonts w:asciiTheme="majorHAnsi" w:hAnsiTheme="majorHAnsi" w:cstheme="majorHAnsi"/>
          <w:color w:val="000000" w:themeColor="text1"/>
          <w:highlight w:val="green"/>
        </w:rPr>
        <w:t>agree</w:t>
      </w:r>
      <w:r w:rsidRPr="0011347F">
        <w:rPr>
          <w:rFonts w:asciiTheme="majorHAnsi" w:hAnsiTheme="majorHAnsi" w:cstheme="majorHAnsi"/>
          <w:color w:val="000000" w:themeColor="text1"/>
          <w:sz w:val="14"/>
        </w:rPr>
        <w:t xml:space="preserve"> on the right </w:t>
      </w:r>
      <w:r w:rsidRPr="0011347F">
        <w:rPr>
          <w:rStyle w:val="Emphasis"/>
          <w:rFonts w:asciiTheme="majorHAnsi" w:hAnsiTheme="majorHAnsi" w:cstheme="majorHAnsi"/>
          <w:color w:val="000000" w:themeColor="text1"/>
          <w:highlight w:val="green"/>
        </w:rPr>
        <w:t xml:space="preserve">to self-preservation, </w:t>
      </w:r>
      <w:r w:rsidRPr="0011347F">
        <w:rPr>
          <w:rStyle w:val="Emphasis"/>
          <w:rFonts w:asciiTheme="majorHAnsi" w:hAnsiTheme="majorHAnsi" w:cstheme="majorHAnsi"/>
          <w:color w:val="000000" w:themeColor="text1"/>
        </w:rPr>
        <w:t xml:space="preserve">all need </w:t>
      </w:r>
      <w:r w:rsidRPr="0011347F">
        <w:rPr>
          <w:rStyle w:val="Emphasis"/>
          <w:rFonts w:asciiTheme="majorHAnsi" w:hAnsiTheme="majorHAnsi" w:cstheme="majorHAnsi"/>
          <w:color w:val="000000" w:themeColor="text1"/>
          <w:highlight w:val="green"/>
        </w:rPr>
        <w:t>not necessarily agree</w:t>
      </w:r>
      <w:r w:rsidRPr="0011347F">
        <w:rPr>
          <w:rFonts w:asciiTheme="majorHAnsi" w:hAnsiTheme="majorHAnsi" w:cstheme="majorHAnsi"/>
          <w:color w:val="000000" w:themeColor="text1"/>
          <w:sz w:val="14"/>
        </w:rPr>
        <w:t xml:space="preserve"> </w:t>
      </w:r>
      <w:r w:rsidRPr="0011347F">
        <w:rPr>
          <w:rStyle w:val="Emphasis"/>
          <w:rFonts w:asciiTheme="majorHAnsi" w:hAnsiTheme="majorHAnsi" w:cstheme="majorHAnsi"/>
          <w:color w:val="000000" w:themeColor="text1"/>
        </w:rPr>
        <w:t xml:space="preserve">on what comprised threats to that preservation, </w:t>
      </w:r>
      <w:r w:rsidRPr="0011347F">
        <w:rPr>
          <w:rStyle w:val="Emphasis"/>
          <w:rFonts w:asciiTheme="majorHAnsi" w:hAnsiTheme="majorHAnsi" w:cstheme="majorHAnsi"/>
          <w:color w:val="000000" w:themeColor="text1"/>
          <w:highlight w:val="green"/>
        </w:rPr>
        <w:t xml:space="preserve">how to react </w:t>
      </w:r>
      <w:r w:rsidRPr="0011347F">
        <w:rPr>
          <w:rStyle w:val="Emphasis"/>
          <w:rFonts w:asciiTheme="majorHAnsi" w:hAnsiTheme="majorHAnsi" w:cstheme="majorHAnsi"/>
          <w:color w:val="000000" w:themeColor="text1"/>
        </w:rPr>
        <w:t>to them</w:t>
      </w:r>
      <w:r w:rsidRPr="0011347F">
        <w:rPr>
          <w:rFonts w:asciiTheme="majorHAnsi" w:hAnsiTheme="majorHAnsi" w:cstheme="majorHAnsi"/>
          <w:color w:val="000000" w:themeColor="text1"/>
          <w:sz w:val="14"/>
        </w:rPr>
        <w:t xml:space="preserve">, or how best to </w:t>
      </w:r>
      <w:r w:rsidRPr="0011347F">
        <w:rPr>
          <w:rStyle w:val="Emphasis"/>
          <w:rFonts w:asciiTheme="majorHAnsi" w:hAnsiTheme="majorHAnsi" w:cstheme="majorHAnsi"/>
          <w:color w:val="000000" w:themeColor="text1"/>
        </w:rPr>
        <w:t>secure themselves</w:t>
      </w:r>
      <w:r w:rsidRPr="0011347F">
        <w:rPr>
          <w:rFonts w:asciiTheme="majorHAnsi" w:hAnsiTheme="majorHAnsi" w:cstheme="majorHAnsi"/>
          <w:color w:val="000000" w:themeColor="text1"/>
          <w:sz w:val="14"/>
        </w:rPr>
        <w:t xml:space="preserve"> against them. </w:t>
      </w:r>
      <w:r w:rsidRPr="0011347F">
        <w:rPr>
          <w:rStyle w:val="Emphasis"/>
          <w:rFonts w:asciiTheme="majorHAnsi" w:hAnsiTheme="majorHAnsi" w:cstheme="majorHAnsi"/>
          <w:color w:val="000000" w:themeColor="text1"/>
          <w:highlight w:val="green"/>
        </w:rPr>
        <w:t>Conflict</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4"/>
        </w:rPr>
        <w:t xml:space="preserve">is </w:t>
      </w:r>
      <w:r w:rsidRPr="0011347F">
        <w:rPr>
          <w:rStyle w:val="Emphasis"/>
          <w:rFonts w:asciiTheme="majorHAnsi" w:hAnsiTheme="majorHAnsi" w:cstheme="majorHAnsi"/>
          <w:color w:val="000000" w:themeColor="text1"/>
          <w:highlight w:val="green"/>
        </w:rPr>
        <w:t>not</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4"/>
        </w:rPr>
        <w:t xml:space="preserve">simply intrinsic to humanity's potential for aggression; nor can it be </w:t>
      </w:r>
      <w:r w:rsidRPr="0011347F">
        <w:rPr>
          <w:rStyle w:val="Emphasis"/>
          <w:rFonts w:asciiTheme="majorHAnsi" w:hAnsiTheme="majorHAnsi" w:cstheme="majorHAnsi"/>
          <w:color w:val="000000" w:themeColor="text1"/>
          <w:highlight w:val="green"/>
        </w:rPr>
        <w:t>resolved</w:t>
      </w:r>
      <w:r w:rsidRPr="0011347F">
        <w:rPr>
          <w:rFonts w:asciiTheme="majorHAnsi" w:hAnsiTheme="majorHAnsi" w:cstheme="majorHAnsi"/>
          <w:color w:val="000000" w:themeColor="text1"/>
          <w:sz w:val="14"/>
        </w:rPr>
        <w:t xml:space="preserve"> directly </w:t>
      </w:r>
      <w:r w:rsidRPr="0011347F">
        <w:rPr>
          <w:rStyle w:val="Emphasis"/>
          <w:rFonts w:asciiTheme="majorHAnsi" w:hAnsiTheme="majorHAnsi" w:cstheme="majorHAnsi"/>
          <w:color w:val="000000" w:themeColor="text1"/>
          <w:highlight w:val="green"/>
        </w:rPr>
        <w:t>through</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4"/>
        </w:rPr>
        <w:t xml:space="preserve">the </w:t>
      </w:r>
      <w:r w:rsidRPr="0011347F">
        <w:rPr>
          <w:rStyle w:val="Emphasis"/>
          <w:rFonts w:asciiTheme="majorHAnsi" w:hAnsiTheme="majorHAnsi" w:cstheme="majorHAnsi"/>
          <w:color w:val="000000" w:themeColor="text1"/>
          <w:highlight w:val="green"/>
        </w:rPr>
        <w:t>util</w:t>
      </w:r>
      <w:r w:rsidRPr="0011347F">
        <w:rPr>
          <w:rFonts w:asciiTheme="majorHAnsi" w:hAnsiTheme="majorHAnsi" w:cstheme="majorHAnsi"/>
          <w:color w:val="000000" w:themeColor="text1"/>
          <w:sz w:val="14"/>
        </w:rPr>
        <w:t xml:space="preserve">itarian </w:t>
      </w:r>
      <w:proofErr w:type="spellStart"/>
      <w:r w:rsidRPr="0011347F">
        <w:rPr>
          <w:rStyle w:val="Emphasis"/>
          <w:rFonts w:asciiTheme="majorHAnsi" w:hAnsiTheme="majorHAnsi" w:cstheme="majorHAnsi"/>
          <w:color w:val="000000" w:themeColor="text1"/>
          <w:highlight w:val="green"/>
        </w:rPr>
        <w:t>calc</w:t>
      </w:r>
      <w:r w:rsidRPr="0011347F">
        <w:rPr>
          <w:rFonts w:asciiTheme="majorHAnsi" w:hAnsiTheme="majorHAnsi" w:cstheme="majorHAnsi"/>
          <w:color w:val="000000" w:themeColor="text1"/>
          <w:sz w:val="14"/>
        </w:rPr>
        <w:t>ula</w:t>
      </w:r>
      <w:proofErr w:type="spellEnd"/>
      <w:r w:rsidRPr="0011347F">
        <w:rPr>
          <w:rFonts w:asciiTheme="majorHAnsi" w:hAnsiTheme="majorHAnsi" w:cstheme="majorHAnsi"/>
          <w:color w:val="000000" w:themeColor="text1"/>
          <w:sz w:val="14"/>
        </w:rPr>
        <w:t xml:space="preserve">- </w:t>
      </w:r>
      <w:proofErr w:type="spellStart"/>
      <w:r w:rsidRPr="0011347F">
        <w:rPr>
          <w:rFonts w:asciiTheme="majorHAnsi" w:hAnsiTheme="majorHAnsi" w:cstheme="majorHAnsi"/>
          <w:color w:val="000000" w:themeColor="text1"/>
          <w:sz w:val="14"/>
        </w:rPr>
        <w:t>tions</w:t>
      </w:r>
      <w:proofErr w:type="spellEnd"/>
      <w:r w:rsidRPr="0011347F">
        <w:rPr>
          <w:rFonts w:asciiTheme="majorHAnsi" w:hAnsiTheme="majorHAnsi" w:cstheme="majorHAnsi"/>
          <w:color w:val="000000" w:themeColor="text1"/>
          <w:sz w:val="14"/>
        </w:rPr>
        <w:t xml:space="preserve"> </w:t>
      </w:r>
      <w:r w:rsidRPr="0011347F">
        <w:rPr>
          <w:rStyle w:val="Emphasis"/>
          <w:rFonts w:asciiTheme="majorHAnsi" w:hAnsiTheme="majorHAnsi" w:cstheme="majorHAnsi"/>
          <w:color w:val="000000" w:themeColor="text1"/>
          <w:highlight w:val="green"/>
        </w:rPr>
        <w:t>of</w:t>
      </w:r>
      <w:r w:rsidRPr="0011347F">
        <w:rPr>
          <w:rFonts w:asciiTheme="majorHAnsi" w:hAnsiTheme="majorHAnsi" w:cstheme="majorHAnsi"/>
          <w:color w:val="000000" w:themeColor="text1"/>
          <w:sz w:val="14"/>
        </w:rPr>
        <w:t xml:space="preserve"> competing and </w:t>
      </w:r>
      <w:r w:rsidRPr="0011347F">
        <w:rPr>
          <w:rStyle w:val="Emphasis"/>
          <w:rFonts w:asciiTheme="majorHAnsi" w:hAnsiTheme="majorHAnsi" w:cstheme="majorHAnsi"/>
          <w:color w:val="000000" w:themeColor="text1"/>
          <w:highlight w:val="green"/>
        </w:rPr>
        <w:t>conflicting interests</w:t>
      </w:r>
      <w:r w:rsidRPr="0011347F">
        <w:rPr>
          <w:rFonts w:asciiTheme="majorHAnsi" w:hAnsiTheme="majorHAnsi" w:cstheme="majorHAnsi"/>
          <w:color w:val="000000" w:themeColor="text1"/>
          <w:sz w:val="14"/>
        </w:rPr>
        <w:t xml:space="preserve">. On the contrary, Hobbes believes that the answer lies in recognizing the problem: namely, the </w:t>
      </w:r>
      <w:r w:rsidRPr="0011347F">
        <w:rPr>
          <w:rStyle w:val="Emphasis"/>
          <w:rFonts w:asciiTheme="majorHAnsi" w:hAnsiTheme="majorHAnsi" w:cstheme="majorHAnsi"/>
          <w:color w:val="000000" w:themeColor="text1"/>
          <w:highlight w:val="green"/>
        </w:rPr>
        <w:t>inability to resolve objectively</w:t>
      </w:r>
      <w:r w:rsidRPr="0011347F">
        <w:rPr>
          <w:rFonts w:asciiTheme="majorHAnsi" w:hAnsiTheme="majorHAnsi" w:cstheme="majorHAnsi"/>
          <w:color w:val="000000" w:themeColor="text1"/>
          <w:sz w:val="14"/>
        </w:rPr>
        <w:t xml:space="preserve"> the problem of </w:t>
      </w:r>
      <w:r w:rsidRPr="0011347F">
        <w:rPr>
          <w:rStyle w:val="Emphasis"/>
          <w:rFonts w:asciiTheme="majorHAnsi" w:hAnsiTheme="majorHAnsi" w:cstheme="majorHAnsi"/>
          <w:color w:val="000000" w:themeColor="text1"/>
        </w:rPr>
        <w:t xml:space="preserve">knowing facts and </w:t>
      </w:r>
      <w:r w:rsidRPr="0011347F">
        <w:rPr>
          <w:rStyle w:val="Emphasis"/>
          <w:rFonts w:asciiTheme="majorHAnsi" w:hAnsiTheme="majorHAnsi" w:cstheme="majorHAnsi"/>
          <w:color w:val="000000" w:themeColor="text1"/>
          <w:highlight w:val="green"/>
        </w:rPr>
        <w:t>morals</w:t>
      </w:r>
      <w:r w:rsidRPr="0011347F">
        <w:rPr>
          <w:rFonts w:asciiTheme="majorHAnsi" w:hAnsiTheme="majorHAnsi" w:cstheme="majorHAnsi"/>
          <w:color w:val="000000" w:themeColor="text1"/>
          <w:sz w:val="14"/>
        </w:rPr>
        <w:t xml:space="preserve"> in any straightforward manner. </w:t>
      </w:r>
      <w:r w:rsidRPr="0011347F">
        <w:rPr>
          <w:rStyle w:val="Emphasis"/>
          <w:rFonts w:asciiTheme="majorHAnsi" w:hAnsiTheme="majorHAnsi" w:cstheme="majorHAnsi"/>
          <w:color w:val="000000" w:themeColor="text1"/>
        </w:rPr>
        <w:t>Once this is recognized</w:t>
      </w:r>
      <w:r w:rsidRPr="0011347F">
        <w:rPr>
          <w:rFonts w:asciiTheme="majorHAnsi" w:hAnsiTheme="majorHAnsi" w:cstheme="majorHAnsi"/>
          <w:color w:val="000000" w:themeColor="text1"/>
          <w:sz w:val="14"/>
        </w:rPr>
        <w:t xml:space="preserve">, the </w:t>
      </w:r>
      <w:r w:rsidRPr="0011347F">
        <w:rPr>
          <w:rStyle w:val="Emphasis"/>
          <w:rFonts w:asciiTheme="majorHAnsi" w:hAnsiTheme="majorHAnsi" w:cstheme="majorHAnsi"/>
          <w:color w:val="000000" w:themeColor="text1"/>
        </w:rPr>
        <w:t>stage is set for</w:t>
      </w:r>
      <w:r w:rsidRPr="0011347F">
        <w:rPr>
          <w:rFonts w:asciiTheme="majorHAnsi" w:hAnsiTheme="majorHAnsi" w:cstheme="majorHAnsi"/>
          <w:color w:val="000000" w:themeColor="text1"/>
          <w:sz w:val="14"/>
        </w:rPr>
        <w:t xml:space="preserve"> </w:t>
      </w:r>
      <w:r w:rsidRPr="0011347F">
        <w:rPr>
          <w:rStyle w:val="Emphasis"/>
          <w:rFonts w:asciiTheme="majorHAnsi" w:hAnsiTheme="majorHAnsi" w:cstheme="majorHAnsi"/>
          <w:color w:val="000000" w:themeColor="text1"/>
        </w:rPr>
        <w:t>Hobbes's solution</w:t>
      </w:r>
      <w:r w:rsidRPr="0011347F">
        <w:rPr>
          <w:rFonts w:asciiTheme="majorHAnsi" w:hAnsiTheme="majorHAnsi" w:cstheme="majorHAnsi"/>
          <w:color w:val="000000" w:themeColor="text1"/>
          <w:sz w:val="14"/>
        </w:rPr>
        <w:t xml:space="preserve">, a solution that lies not-as Donald Hanson has argued-in a flight from politics but rather in an appeal to politics.19 Or, put another way, Hobbes tries to show how </w:t>
      </w:r>
      <w:r w:rsidRPr="0011347F">
        <w:rPr>
          <w:rStyle w:val="Emphasis"/>
          <w:rFonts w:asciiTheme="majorHAnsi" w:hAnsiTheme="majorHAnsi" w:cstheme="majorHAnsi"/>
          <w:color w:val="000000" w:themeColor="text1"/>
          <w:highlight w:val="green"/>
        </w:rPr>
        <w:t xml:space="preserve">rational </w:t>
      </w:r>
      <w:r w:rsidRPr="0011347F">
        <w:rPr>
          <w:rStyle w:val="Emphasis"/>
          <w:rFonts w:asciiTheme="majorHAnsi" w:hAnsiTheme="majorHAnsi" w:cstheme="majorHAnsi"/>
          <w:color w:val="000000" w:themeColor="text1"/>
        </w:rPr>
        <w:t xml:space="preserve">certainty </w:t>
      </w:r>
      <w:r w:rsidRPr="0011347F">
        <w:rPr>
          <w:rStyle w:val="Emphasis"/>
          <w:rFonts w:asciiTheme="majorHAnsi" w:hAnsiTheme="majorHAnsi" w:cstheme="majorHAnsi"/>
          <w:color w:val="000000" w:themeColor="text1"/>
          <w:highlight w:val="green"/>
        </w:rPr>
        <w:t>and skepticism</w:t>
      </w:r>
      <w:r w:rsidRPr="0011347F">
        <w:rPr>
          <w:rFonts w:asciiTheme="majorHAnsi" w:hAnsiTheme="majorHAnsi" w:cstheme="majorHAnsi"/>
          <w:color w:val="000000" w:themeColor="text1"/>
          <w:sz w:val="14"/>
        </w:rPr>
        <w:t xml:space="preserve"> can be paradoxically </w:t>
      </w:r>
      <w:r w:rsidRPr="0011347F">
        <w:rPr>
          <w:rStyle w:val="Emphasis"/>
          <w:rFonts w:asciiTheme="majorHAnsi" w:hAnsiTheme="majorHAnsi" w:cstheme="majorHAnsi"/>
          <w:color w:val="000000" w:themeColor="text1"/>
          <w:highlight w:val="green"/>
        </w:rPr>
        <w:t>combined into</w:t>
      </w:r>
      <w:r w:rsidRPr="0011347F">
        <w:rPr>
          <w:rStyle w:val="Emphasis"/>
          <w:rFonts w:asciiTheme="majorHAnsi" w:hAnsiTheme="majorHAnsi" w:cstheme="majorHAnsi"/>
          <w:color w:val="000000" w:themeColor="text1"/>
        </w:rPr>
        <w:t xml:space="preserve"> a </w:t>
      </w:r>
      <w:r w:rsidRPr="0011347F">
        <w:rPr>
          <w:rStyle w:val="Emphasis"/>
          <w:rFonts w:asciiTheme="majorHAnsi" w:hAnsiTheme="majorHAnsi" w:cstheme="majorHAnsi"/>
          <w:color w:val="000000" w:themeColor="text1"/>
          <w:highlight w:val="green"/>
        </w:rPr>
        <w:t xml:space="preserve">solution for </w:t>
      </w:r>
      <w:r w:rsidRPr="0011347F">
        <w:rPr>
          <w:rStyle w:val="Emphasis"/>
          <w:rFonts w:asciiTheme="majorHAnsi" w:hAnsiTheme="majorHAnsi" w:cstheme="majorHAnsi"/>
          <w:color w:val="000000" w:themeColor="text1"/>
        </w:rPr>
        <w:t>politics and</w:t>
      </w:r>
      <w:r w:rsidRPr="0011347F">
        <w:rPr>
          <w:rFonts w:asciiTheme="majorHAnsi" w:hAnsiTheme="majorHAnsi" w:cstheme="majorHAnsi"/>
          <w:color w:val="000000" w:themeColor="text1"/>
          <w:sz w:val="14"/>
        </w:rPr>
        <w:t xml:space="preserve"> a solution </w:t>
      </w:r>
      <w:r w:rsidRPr="0011347F">
        <w:rPr>
          <w:rStyle w:val="Emphasis"/>
          <w:rFonts w:asciiTheme="majorHAnsi" w:hAnsiTheme="majorHAnsi" w:cstheme="majorHAnsi"/>
          <w:color w:val="000000" w:themeColor="text1"/>
        </w:rPr>
        <w:t xml:space="preserve">by </w:t>
      </w:r>
      <w:r w:rsidRPr="0011347F">
        <w:rPr>
          <w:rStyle w:val="Emphasis"/>
          <w:rFonts w:asciiTheme="majorHAnsi" w:hAnsiTheme="majorHAnsi" w:cstheme="majorHAnsi"/>
          <w:color w:val="000000" w:themeColor="text1"/>
          <w:highlight w:val="green"/>
        </w:rPr>
        <w:t>politics</w:t>
      </w:r>
      <w:r w:rsidRPr="0011347F">
        <w:rPr>
          <w:rFonts w:asciiTheme="majorHAnsi" w:hAnsiTheme="majorHAnsi" w:cstheme="majorHAnsi"/>
          <w:color w:val="000000" w:themeColor="text1"/>
          <w:sz w:val="14"/>
        </w:rPr>
        <w:t xml:space="preserve">.  To </w:t>
      </w:r>
      <w:r w:rsidRPr="0011347F">
        <w:rPr>
          <w:rStyle w:val="Emphasis"/>
          <w:rFonts w:asciiTheme="majorHAnsi" w:hAnsiTheme="majorHAnsi" w:cstheme="majorHAnsi"/>
          <w:color w:val="000000" w:themeColor="text1"/>
          <w:highlight w:val="green"/>
        </w:rPr>
        <w:t xml:space="preserve">escape the state of nature, </w:t>
      </w:r>
      <w:r w:rsidRPr="0011347F">
        <w:rPr>
          <w:rStyle w:val="Emphasis"/>
          <w:rFonts w:asciiTheme="majorHAnsi" w:hAnsiTheme="majorHAnsi" w:cstheme="majorHAnsi"/>
          <w:color w:val="000000" w:themeColor="text1"/>
        </w:rPr>
        <w:t>individuals</w:t>
      </w:r>
      <w:r w:rsidRPr="0011347F">
        <w:rPr>
          <w:rFonts w:asciiTheme="majorHAnsi" w:hAnsiTheme="majorHAnsi" w:cstheme="majorHAnsi"/>
          <w:color w:val="000000" w:themeColor="text1"/>
          <w:sz w:val="14"/>
        </w:rPr>
        <w:t xml:space="preserve"> do not simply alienate their "right to everything" to a political authority.20 More fundamentally, what is </w:t>
      </w:r>
      <w:r w:rsidRPr="0011347F">
        <w:rPr>
          <w:rStyle w:val="Emphasis"/>
          <w:rFonts w:asciiTheme="majorHAnsi" w:hAnsiTheme="majorHAnsi" w:cstheme="majorHAnsi"/>
          <w:color w:val="000000" w:themeColor="text1"/>
        </w:rPr>
        <w:t>granted to</w:t>
      </w:r>
      <w:r w:rsidRPr="0011347F">
        <w:rPr>
          <w:rFonts w:asciiTheme="majorHAnsi" w:hAnsiTheme="majorHAnsi" w:cstheme="majorHAnsi"/>
          <w:color w:val="000000" w:themeColor="text1"/>
          <w:sz w:val="14"/>
        </w:rPr>
        <w:t xml:space="preserve"> that </w:t>
      </w:r>
      <w:r w:rsidRPr="0011347F">
        <w:rPr>
          <w:rStyle w:val="Emphasis"/>
          <w:rFonts w:asciiTheme="majorHAnsi" w:hAnsiTheme="majorHAnsi" w:cstheme="majorHAnsi"/>
          <w:color w:val="000000" w:themeColor="text1"/>
          <w:highlight w:val="green"/>
        </w:rPr>
        <w:t xml:space="preserve">authority is the right to decide among </w:t>
      </w:r>
      <w:proofErr w:type="spellStart"/>
      <w:r w:rsidRPr="0011347F">
        <w:rPr>
          <w:rStyle w:val="Emphasis"/>
          <w:rFonts w:asciiTheme="majorHAnsi" w:hAnsiTheme="majorHAnsi" w:cstheme="majorHAnsi"/>
          <w:color w:val="000000" w:themeColor="text1"/>
          <w:highlight w:val="green"/>
        </w:rPr>
        <w:t>irresolvably</w:t>
      </w:r>
      <w:proofErr w:type="spellEnd"/>
      <w:r w:rsidRPr="0011347F">
        <w:rPr>
          <w:rStyle w:val="Emphasis"/>
          <w:rFonts w:asciiTheme="majorHAnsi" w:hAnsiTheme="majorHAnsi" w:cstheme="majorHAnsi"/>
          <w:color w:val="000000" w:themeColor="text1"/>
          <w:highlight w:val="green"/>
        </w:rPr>
        <w:t xml:space="preserve"> contested truths</w:t>
      </w:r>
      <w:r w:rsidRPr="0011347F">
        <w:rPr>
          <w:rFonts w:asciiTheme="majorHAnsi" w:hAnsiTheme="majorHAnsi" w:cstheme="majorHAnsi"/>
          <w:color w:val="000000" w:themeColor="text1"/>
          <w:sz w:val="14"/>
        </w:rPr>
        <w:t xml:space="preserve">: to </w:t>
      </w:r>
      <w:r w:rsidRPr="0011347F">
        <w:rPr>
          <w:rStyle w:val="Emphasis"/>
          <w:rFonts w:asciiTheme="majorHAnsi" w:hAnsiTheme="majorHAnsi" w:cstheme="majorHAnsi"/>
          <w:color w:val="000000" w:themeColor="text1"/>
          <w:highlight w:val="green"/>
        </w:rPr>
        <w:t xml:space="preserve">provide the authoritative criteria for what is </w:t>
      </w:r>
      <w:r w:rsidRPr="0011347F">
        <w:rPr>
          <w:rStyle w:val="Emphasis"/>
          <w:rFonts w:asciiTheme="majorHAnsi" w:hAnsiTheme="majorHAnsi" w:cstheme="majorHAnsi"/>
          <w:color w:val="000000" w:themeColor="text1"/>
        </w:rPr>
        <w:t>and</w:t>
      </w:r>
      <w:r w:rsidRPr="0011347F">
        <w:rPr>
          <w:rFonts w:asciiTheme="majorHAnsi" w:hAnsiTheme="majorHAnsi" w:cstheme="majorHAnsi"/>
          <w:color w:val="000000" w:themeColor="text1"/>
          <w:sz w:val="14"/>
        </w:rPr>
        <w:t xml:space="preserve"> thus to </w:t>
      </w:r>
      <w:r w:rsidRPr="0011347F">
        <w:rPr>
          <w:rStyle w:val="Emphasis"/>
          <w:rFonts w:asciiTheme="majorHAnsi" w:hAnsiTheme="majorHAnsi" w:cstheme="majorHAnsi"/>
          <w:color w:val="000000" w:themeColor="text1"/>
          <w:highlight w:val="green"/>
        </w:rPr>
        <w:t>remove people from</w:t>
      </w:r>
      <w:r w:rsidRPr="0011347F">
        <w:rPr>
          <w:rFonts w:asciiTheme="majorHAnsi" w:hAnsiTheme="majorHAnsi" w:cstheme="majorHAnsi"/>
          <w:color w:val="000000" w:themeColor="text1"/>
          <w:sz w:val="14"/>
        </w:rPr>
        <w:t xml:space="preserve"> the state of </w:t>
      </w:r>
      <w:r w:rsidRPr="0011347F">
        <w:rPr>
          <w:rStyle w:val="Emphasis"/>
          <w:rFonts w:asciiTheme="majorHAnsi" w:hAnsiTheme="majorHAnsi" w:cstheme="majorHAnsi"/>
          <w:color w:val="000000" w:themeColor="text1"/>
          <w:highlight w:val="green"/>
        </w:rPr>
        <w:t xml:space="preserve">epistemic </w:t>
      </w:r>
      <w:r w:rsidRPr="0011347F">
        <w:rPr>
          <w:rStyle w:val="Emphasis"/>
          <w:rFonts w:asciiTheme="majorHAnsi" w:hAnsiTheme="majorHAnsi" w:cstheme="majorHAnsi"/>
          <w:color w:val="000000" w:themeColor="text1"/>
        </w:rPr>
        <w:t>and</w:t>
      </w:r>
      <w:r w:rsidRPr="0011347F">
        <w:rPr>
          <w:rStyle w:val="Emphasis"/>
          <w:rFonts w:asciiTheme="majorHAnsi" w:hAnsiTheme="majorHAnsi" w:cstheme="majorHAnsi"/>
          <w:color w:val="000000" w:themeColor="text1"/>
          <w:highlight w:val="green"/>
        </w:rPr>
        <w:t xml:space="preserve"> ethical</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anarchy</w:t>
      </w:r>
      <w:r w:rsidRPr="0011347F">
        <w:rPr>
          <w:rFonts w:asciiTheme="majorHAnsi" w:hAnsiTheme="majorHAnsi" w:cstheme="majorHAnsi"/>
          <w:color w:val="000000" w:themeColor="text1"/>
          <w:sz w:val="14"/>
        </w:rPr>
        <w:t xml:space="preserve"> that </w:t>
      </w:r>
      <w:r w:rsidRPr="0011347F">
        <w:rPr>
          <w:rStyle w:val="Emphasis"/>
          <w:rFonts w:asciiTheme="majorHAnsi" w:hAnsiTheme="majorHAnsi" w:cstheme="majorHAnsi"/>
          <w:color w:val="000000" w:themeColor="text1"/>
        </w:rPr>
        <w:t xml:space="preserve">form </w:t>
      </w:r>
      <w:r w:rsidRPr="0011347F">
        <w:rPr>
          <w:rFonts w:asciiTheme="majorHAnsi" w:hAnsiTheme="majorHAnsi" w:cstheme="majorHAnsi"/>
          <w:color w:val="000000" w:themeColor="text1"/>
          <w:sz w:val="14"/>
        </w:rPr>
        <w:t xml:space="preserve">the basis of the </w:t>
      </w:r>
      <w:r w:rsidRPr="0011347F">
        <w:rPr>
          <w:rStyle w:val="Emphasis"/>
          <w:rFonts w:asciiTheme="majorHAnsi" w:hAnsiTheme="majorHAnsi" w:cstheme="majorHAnsi"/>
          <w:color w:val="000000" w:themeColor="text1"/>
        </w:rPr>
        <w:t>state of nature.</w:t>
      </w:r>
      <w:r w:rsidRPr="0011347F">
        <w:rPr>
          <w:rFonts w:asciiTheme="majorHAnsi" w:hAnsiTheme="majorHAnsi" w:cstheme="majorHAnsi"/>
          <w:color w:val="000000" w:themeColor="text1"/>
          <w:sz w:val="14"/>
        </w:rPr>
        <w:t xml:space="preserve"> Hobbes uses his skepticism both to show the necessity of his solution and to destroy (what he views as dogmatic) counterclaims to political authority based upon unsupportable (individual) claims to truth. In arguing against what </w:t>
      </w:r>
      <w:r w:rsidRPr="0011347F">
        <w:rPr>
          <w:rFonts w:asciiTheme="majorHAnsi" w:hAnsiTheme="majorHAnsi" w:cstheme="majorHAnsi"/>
          <w:color w:val="000000" w:themeColor="text1"/>
          <w:sz w:val="14"/>
        </w:rPr>
        <w:lastRenderedPageBreak/>
        <w:t xml:space="preserve">he views as seditious individual claims against the authority of the sovereign in De </w:t>
      </w:r>
      <w:proofErr w:type="spellStart"/>
      <w:r w:rsidRPr="0011347F">
        <w:rPr>
          <w:rFonts w:asciiTheme="majorHAnsi" w:hAnsiTheme="majorHAnsi" w:cstheme="majorHAnsi"/>
          <w:color w:val="000000" w:themeColor="text1"/>
          <w:sz w:val="14"/>
        </w:rPr>
        <w:t>Cive</w:t>
      </w:r>
      <w:proofErr w:type="spellEnd"/>
      <w:r w:rsidRPr="0011347F">
        <w:rPr>
          <w:rFonts w:asciiTheme="majorHAnsi" w:hAnsiTheme="majorHAnsi" w:cstheme="majorHAnsi"/>
          <w:color w:val="000000" w:themeColor="text1"/>
          <w:sz w:val="14"/>
        </w:rPr>
        <w:t xml:space="preser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w:t>
      </w:r>
      <w:proofErr w:type="gramStart"/>
      <w:r w:rsidRPr="0011347F">
        <w:rPr>
          <w:rFonts w:asciiTheme="majorHAnsi" w:hAnsiTheme="majorHAnsi" w:cstheme="majorHAnsi"/>
          <w:color w:val="000000" w:themeColor="text1"/>
          <w:sz w:val="14"/>
        </w:rPr>
        <w:t>just</w:t>
      </w:r>
      <w:proofErr w:type="gramEnd"/>
      <w:r w:rsidRPr="0011347F">
        <w:rPr>
          <w:rFonts w:asciiTheme="majorHAnsi" w:hAnsiTheme="majorHAnsi" w:cstheme="majorHAnsi"/>
          <w:color w:val="000000" w:themeColor="text1"/>
          <w:sz w:val="14"/>
        </w:rPr>
        <w:t xml:space="preserve"> and unjust, honest and dishonest; that therefore what the legislator commands, must be held for good, and what he forbids for evil. "21 Earlier in the same work, he phrased the argument even more unequivocally, noting that since "the </w:t>
      </w:r>
      <w:r w:rsidRPr="0011347F">
        <w:rPr>
          <w:rStyle w:val="Emphasis"/>
          <w:rFonts w:asciiTheme="majorHAnsi" w:hAnsiTheme="majorHAnsi" w:cstheme="majorHAnsi"/>
          <w:color w:val="000000" w:themeColor="text1"/>
          <w:highlight w:val="green"/>
        </w:rPr>
        <w:t>opinions</w:t>
      </w:r>
      <w:r w:rsidRPr="0011347F">
        <w:rPr>
          <w:rFonts w:asciiTheme="majorHAnsi" w:hAnsiTheme="majorHAnsi" w:cstheme="majorHAnsi"/>
          <w:color w:val="000000" w:themeColor="text1"/>
          <w:sz w:val="14"/>
        </w:rPr>
        <w:t xml:space="preserve"> of men </w:t>
      </w:r>
      <w:r w:rsidRPr="0011347F">
        <w:rPr>
          <w:rStyle w:val="Emphasis"/>
          <w:rFonts w:asciiTheme="majorHAnsi" w:hAnsiTheme="majorHAnsi" w:cstheme="majorHAnsi"/>
          <w:color w:val="000000" w:themeColor="text1"/>
          <w:highlight w:val="green"/>
        </w:rPr>
        <w:t>differ</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4"/>
        </w:rPr>
        <w:t xml:space="preserve">concerning </w:t>
      </w:r>
      <w:proofErr w:type="spellStart"/>
      <w:r w:rsidRPr="0011347F">
        <w:rPr>
          <w:rFonts w:asciiTheme="majorHAnsi" w:hAnsiTheme="majorHAnsi" w:cstheme="majorHAnsi"/>
          <w:color w:val="000000" w:themeColor="text1"/>
          <w:sz w:val="14"/>
        </w:rPr>
        <w:t>meum</w:t>
      </w:r>
      <w:proofErr w:type="spellEnd"/>
      <w:r w:rsidRPr="0011347F">
        <w:rPr>
          <w:rFonts w:asciiTheme="majorHAnsi" w:hAnsiTheme="majorHAnsi" w:cstheme="majorHAnsi"/>
          <w:color w:val="000000" w:themeColor="text1"/>
          <w:sz w:val="14"/>
        </w:rPr>
        <w:t xml:space="preserve"> and </w:t>
      </w:r>
      <w:proofErr w:type="spellStart"/>
      <w:r w:rsidRPr="0011347F">
        <w:rPr>
          <w:rFonts w:asciiTheme="majorHAnsi" w:hAnsiTheme="majorHAnsi" w:cstheme="majorHAnsi"/>
          <w:color w:val="000000" w:themeColor="text1"/>
          <w:sz w:val="14"/>
        </w:rPr>
        <w:t>tuum</w:t>
      </w:r>
      <w:proofErr w:type="spellEnd"/>
      <w:r w:rsidRPr="0011347F">
        <w:rPr>
          <w:rFonts w:asciiTheme="majorHAnsi" w:hAnsiTheme="majorHAnsi" w:cstheme="majorHAnsi"/>
          <w:color w:val="000000" w:themeColor="text1"/>
          <w:sz w:val="14"/>
        </w:rPr>
        <w:t xml:space="preserve">, </w:t>
      </w:r>
      <w:r w:rsidRPr="0011347F">
        <w:rPr>
          <w:rStyle w:val="Emphasis"/>
          <w:rFonts w:asciiTheme="majorHAnsi" w:hAnsiTheme="majorHAnsi" w:cstheme="majorHAnsi"/>
          <w:color w:val="000000" w:themeColor="text1"/>
          <w:highlight w:val="green"/>
        </w:rPr>
        <w:t>just and unjust,</w:t>
      </w:r>
      <w:r w:rsidRPr="0011347F">
        <w:rPr>
          <w:rFonts w:asciiTheme="majorHAnsi" w:hAnsiTheme="majorHAnsi" w:cstheme="majorHAnsi"/>
          <w:color w:val="000000" w:themeColor="text1"/>
          <w:sz w:val="14"/>
        </w:rPr>
        <w:t xml:space="preserve"> 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w:t>
      </w:r>
      <w:proofErr w:type="spellStart"/>
      <w:r w:rsidRPr="0011347F">
        <w:rPr>
          <w:rFonts w:asciiTheme="majorHAnsi" w:hAnsiTheme="majorHAnsi" w:cstheme="majorHAnsi"/>
          <w:color w:val="000000" w:themeColor="text1"/>
          <w:sz w:val="14"/>
        </w:rPr>
        <w:t>evel</w:t>
      </w:r>
      <w:proofErr w:type="spellEnd"/>
      <w:r w:rsidRPr="0011347F">
        <w:rPr>
          <w:rFonts w:asciiTheme="majorHAnsi" w:hAnsiTheme="majorHAnsi" w:cstheme="majorHAnsi"/>
          <w:color w:val="000000" w:themeColor="text1"/>
          <w:sz w:val="14"/>
        </w:rPr>
        <w:t xml:space="preserve">; that is summarily, what is to be done, what to be avoided in our common course of life." It follows that for Hobbes: "All judgment therefore, in a city, belongs to him who hath the swords; that is, to him who hath the supreme authority."22 These are the fundamental reasons why the sovereign must be </w:t>
      </w:r>
      <w:proofErr w:type="spellStart"/>
      <w:r w:rsidRPr="0011347F">
        <w:rPr>
          <w:rFonts w:asciiTheme="majorHAnsi" w:hAnsiTheme="majorHAnsi" w:cstheme="majorHAnsi"/>
          <w:color w:val="000000" w:themeColor="text1"/>
          <w:sz w:val="14"/>
        </w:rPr>
        <w:t>unchallenge</w:t>
      </w:r>
      <w:proofErr w:type="spellEnd"/>
      <w:r w:rsidRPr="0011347F">
        <w:rPr>
          <w:rFonts w:asciiTheme="majorHAnsi" w:hAnsiTheme="majorHAnsi" w:cstheme="majorHAnsi"/>
          <w:color w:val="000000" w:themeColor="text1"/>
          <w:sz w:val="14"/>
        </w:rPr>
        <w:t xml:space="preserve">- able; to rebel is to return to the subjectively relative claim to know and the conflict that this inevitably entails. They also explain why the </w:t>
      </w:r>
      <w:r w:rsidRPr="0011347F">
        <w:rPr>
          <w:rStyle w:val="Emphasis"/>
          <w:rFonts w:asciiTheme="majorHAnsi" w:hAnsiTheme="majorHAnsi" w:cstheme="majorHAnsi"/>
          <w:color w:val="000000" w:themeColor="text1"/>
          <w:highlight w:val="green"/>
        </w:rPr>
        <w:t>sovereign ultimately must control language</w:t>
      </w:r>
      <w:r w:rsidRPr="0011347F">
        <w:rPr>
          <w:rFonts w:asciiTheme="majorHAnsi" w:hAnsiTheme="majorHAnsi" w:cstheme="majorHAnsi"/>
          <w:color w:val="000000" w:themeColor="text1"/>
          <w:sz w:val="14"/>
        </w:rPr>
        <w:t xml:space="preserve"> (which defines what is) and clarify Hobbes's repeated stress on the importance of </w:t>
      </w:r>
      <w:r w:rsidRPr="0011347F">
        <w:rPr>
          <w:rStyle w:val="Emphasis"/>
          <w:rFonts w:asciiTheme="majorHAnsi" w:hAnsiTheme="majorHAnsi" w:cstheme="majorHAnsi"/>
          <w:color w:val="000000" w:themeColor="text1"/>
          <w:highlight w:val="green"/>
        </w:rPr>
        <w:t>education rather than coercion</w:t>
      </w:r>
      <w:r w:rsidRPr="0011347F">
        <w:rPr>
          <w:rFonts w:asciiTheme="majorHAnsi" w:hAnsiTheme="majorHAnsi" w:cstheme="majorHAnsi"/>
          <w:color w:val="000000" w:themeColor="text1"/>
          <w:sz w:val="14"/>
        </w:rPr>
        <w:t xml:space="preserve"> as the essential element in a successful sovereign's rule.23 </w:t>
      </w:r>
      <w:r w:rsidRPr="0011347F">
        <w:rPr>
          <w:rStyle w:val="Emphasis"/>
          <w:rFonts w:asciiTheme="majorHAnsi" w:hAnsiTheme="majorHAnsi" w:cstheme="majorHAnsi"/>
          <w:color w:val="000000" w:themeColor="text1"/>
          <w:highlight w:val="green"/>
        </w:rPr>
        <w:t>Interpretive dissent leads to political dissension and to conflict</w:t>
      </w:r>
      <w:r w:rsidRPr="0011347F">
        <w:rPr>
          <w:rFonts w:asciiTheme="majorHAnsi" w:hAnsiTheme="majorHAnsi" w:cstheme="majorHAnsi"/>
          <w:color w:val="000000" w:themeColor="text1"/>
          <w:sz w:val="14"/>
        </w:rPr>
        <w:t xml:space="preserve">. In the words of Hobbes's patron, the Earl of Newcastle, "controversy Is a Civil Warr with the Pen which pulls out the </w:t>
      </w:r>
      <w:proofErr w:type="spellStart"/>
      <w:r w:rsidRPr="0011347F">
        <w:rPr>
          <w:rFonts w:asciiTheme="majorHAnsi" w:hAnsiTheme="majorHAnsi" w:cstheme="majorHAnsi"/>
          <w:color w:val="000000" w:themeColor="text1"/>
          <w:sz w:val="14"/>
        </w:rPr>
        <w:t>sorde</w:t>
      </w:r>
      <w:proofErr w:type="spellEnd"/>
      <w:r w:rsidRPr="0011347F">
        <w:rPr>
          <w:rFonts w:asciiTheme="majorHAnsi" w:hAnsiTheme="majorHAnsi" w:cstheme="majorHAnsi"/>
          <w:color w:val="000000" w:themeColor="text1"/>
          <w:sz w:val="14"/>
        </w:rPr>
        <w:t xml:space="preserve"> soon afterwards. "24</w:t>
      </w:r>
    </w:p>
    <w:p w14:paraId="008E8E7E"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Outweighs util</w:t>
      </w:r>
    </w:p>
    <w:p w14:paraId="77FD28B3"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1] Solves skep </w:t>
      </w:r>
    </w:p>
    <w:p w14:paraId="460F6351"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A] Relativism – the sovereign can arbitrate their truths as objective which secures moral certainty</w:t>
      </w:r>
    </w:p>
    <w:p w14:paraId="5761F0AB"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B] Linguistic – obligations are always up to interpretation which means we can never follow them, like how the bible or constitution are heavily debated on. Surrendering judgement solves by declaring the sovereign’s interpretation as objectively true.</w:t>
      </w:r>
    </w:p>
    <w:p w14:paraId="635AAC95"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2] Solves state of nature – infinite violence occurs over attempts to be the creator of </w:t>
      </w:r>
      <w:proofErr w:type="gramStart"/>
      <w:r w:rsidRPr="0011347F">
        <w:rPr>
          <w:rFonts w:asciiTheme="majorHAnsi" w:hAnsiTheme="majorHAnsi" w:cstheme="majorHAnsi"/>
          <w:color w:val="000000" w:themeColor="text1"/>
        </w:rPr>
        <w:t>meaning,</w:t>
      </w:r>
      <w:proofErr w:type="gramEnd"/>
      <w:r w:rsidRPr="0011347F">
        <w:rPr>
          <w:rFonts w:asciiTheme="majorHAnsi" w:hAnsiTheme="majorHAnsi" w:cstheme="majorHAnsi"/>
          <w:color w:val="000000" w:themeColor="text1"/>
        </w:rPr>
        <w:t xml:space="preserve"> the sovereign solves by eliminating all disagreements Outweighs under util – the state of nature is definitionally the epitome of pain.</w:t>
      </w:r>
    </w:p>
    <w:p w14:paraId="289BAF84"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That outweighs:</w:t>
      </w:r>
    </w:p>
    <w:p w14:paraId="77A91731"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A] Abduction – even if util is true and motivating, they can’t explain why we don’t follow it. Answering this negates – If we were </w:t>
      </w:r>
      <w:proofErr w:type="gramStart"/>
      <w:r w:rsidRPr="0011347F">
        <w:rPr>
          <w:rFonts w:asciiTheme="majorHAnsi" w:hAnsiTheme="majorHAnsi" w:cstheme="majorHAnsi"/>
          <w:color w:val="000000" w:themeColor="text1"/>
        </w:rPr>
        <w:t>actually motivated</w:t>
      </w:r>
      <w:proofErr w:type="gramEnd"/>
      <w:r w:rsidRPr="0011347F">
        <w:rPr>
          <w:rFonts w:asciiTheme="majorHAnsi" w:hAnsiTheme="majorHAnsi" w:cstheme="majorHAnsi"/>
          <w:color w:val="000000" w:themeColor="text1"/>
        </w:rPr>
        <w:t xml:space="preserve"> by utilitarian obligations then the </w:t>
      </w:r>
      <w:proofErr w:type="spellStart"/>
      <w:r w:rsidRPr="0011347F">
        <w:rPr>
          <w:rFonts w:asciiTheme="majorHAnsi" w:hAnsiTheme="majorHAnsi" w:cstheme="majorHAnsi"/>
          <w:color w:val="000000" w:themeColor="text1"/>
        </w:rPr>
        <w:t>squo</w:t>
      </w:r>
      <w:proofErr w:type="spellEnd"/>
      <w:r w:rsidRPr="0011347F">
        <w:rPr>
          <w:rFonts w:asciiTheme="majorHAnsi" w:hAnsiTheme="majorHAnsi" w:cstheme="majorHAnsi"/>
          <w:color w:val="000000" w:themeColor="text1"/>
        </w:rPr>
        <w:t xml:space="preserve"> would be the best state of affairs. </w:t>
      </w:r>
    </w:p>
    <w:p w14:paraId="2CEBB481"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B] hijacks lexical pre-req – even if util is true we can’t ever use it because we fear for our bodily security.</w:t>
      </w:r>
    </w:p>
    <w:p w14:paraId="69787C85"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Negate</w:t>
      </w:r>
    </w:p>
    <w:p w14:paraId="4E4DFB58"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1] IP rights are crucial to sovereign arbitration.</w:t>
      </w:r>
    </w:p>
    <w:p w14:paraId="20B03091" w14:textId="77777777" w:rsidR="00077C76" w:rsidRPr="0011347F" w:rsidRDefault="00077C76" w:rsidP="00077C76">
      <w:pPr>
        <w:rPr>
          <w:rFonts w:asciiTheme="majorHAnsi" w:hAnsiTheme="majorHAnsi" w:cstheme="majorHAnsi"/>
          <w:color w:val="000000" w:themeColor="text1"/>
        </w:rPr>
      </w:pPr>
      <w:r w:rsidRPr="0011347F">
        <w:rPr>
          <w:rStyle w:val="Style13ptBold"/>
          <w:rFonts w:asciiTheme="majorHAnsi" w:hAnsiTheme="majorHAnsi" w:cstheme="majorHAnsi"/>
          <w:color w:val="000000" w:themeColor="text1"/>
        </w:rPr>
        <w:t>Ghosh 04</w:t>
      </w:r>
      <w:r w:rsidRPr="0011347F">
        <w:rPr>
          <w:rFonts w:asciiTheme="majorHAnsi" w:hAnsiTheme="majorHAnsi" w:cstheme="majorHAnsi"/>
          <w:color w:val="000000" w:themeColor="text1"/>
        </w:rP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11" w:history="1">
        <w:r w:rsidRPr="0011347F">
          <w:rPr>
            <w:rStyle w:val="Hyperlink"/>
            <w:rFonts w:asciiTheme="majorHAnsi" w:hAnsiTheme="majorHAnsi" w:cstheme="majorHAnsi"/>
            <w:color w:val="000000" w:themeColor="text1"/>
          </w:rPr>
          <w:t>https://lawcat.berkeley.edu/record/1119327/files/fulltext.pdf</w:t>
        </w:r>
      </w:hyperlink>
      <w:r w:rsidRPr="0011347F">
        <w:rPr>
          <w:rFonts w:asciiTheme="majorHAnsi" w:hAnsiTheme="majorHAnsi" w:cstheme="majorHAnsi"/>
          <w:color w:val="000000" w:themeColor="text1"/>
        </w:rPr>
        <w:t xml:space="preserve"> //Xu]</w:t>
      </w:r>
    </w:p>
    <w:p w14:paraId="2243FD19" w14:textId="77777777" w:rsidR="00077C76" w:rsidRPr="0011347F" w:rsidRDefault="00077C76" w:rsidP="00077C76">
      <w:pPr>
        <w:rPr>
          <w:rFonts w:asciiTheme="majorHAnsi" w:hAnsiTheme="majorHAnsi" w:cstheme="majorHAnsi"/>
          <w:b/>
          <w:iCs/>
          <w:color w:val="000000" w:themeColor="text1"/>
          <w:u w:val="single"/>
        </w:rPr>
      </w:pPr>
      <w:r w:rsidRPr="0011347F">
        <w:rPr>
          <w:rFonts w:asciiTheme="majorHAnsi" w:hAnsiTheme="majorHAnsi" w:cstheme="majorHAnsi"/>
          <w:color w:val="000000" w:themeColor="text1"/>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11347F">
        <w:rPr>
          <w:rStyle w:val="Emphasis"/>
          <w:rFonts w:asciiTheme="majorHAnsi" w:hAnsiTheme="majorHAnsi" w:cstheme="majorHAnsi"/>
          <w:color w:val="000000" w:themeColor="text1"/>
        </w:rPr>
        <w:t xml:space="preserve">For Hobbes, </w:t>
      </w:r>
      <w:r w:rsidRPr="0011347F">
        <w:rPr>
          <w:rStyle w:val="Emphasis"/>
          <w:rFonts w:asciiTheme="majorHAnsi" w:hAnsiTheme="majorHAnsi" w:cstheme="majorHAnsi"/>
          <w:color w:val="000000" w:themeColor="text1"/>
          <w:highlight w:val="green"/>
        </w:rPr>
        <w:t>humans created</w:t>
      </w:r>
      <w:r w:rsidRPr="0011347F">
        <w:rPr>
          <w:rStyle w:val="Emphasis"/>
          <w:rFonts w:asciiTheme="majorHAnsi" w:hAnsiTheme="majorHAnsi" w:cstheme="majorHAnsi"/>
          <w:color w:val="000000" w:themeColor="text1"/>
        </w:rPr>
        <w:t xml:space="preserve"> the leviathan-</w:t>
      </w:r>
      <w:r w:rsidRPr="0011347F">
        <w:rPr>
          <w:rStyle w:val="Emphasis"/>
          <w:rFonts w:asciiTheme="majorHAnsi" w:hAnsiTheme="majorHAnsi" w:cstheme="majorHAnsi"/>
          <w:color w:val="000000" w:themeColor="text1"/>
          <w:highlight w:val="green"/>
        </w:rPr>
        <w:t>the sovereign</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rPr>
        <w:lastRenderedPageBreak/>
        <w:t>state-</w:t>
      </w:r>
      <w:r w:rsidRPr="0011347F">
        <w:rPr>
          <w:rStyle w:val="Emphasis"/>
          <w:rFonts w:asciiTheme="majorHAnsi" w:hAnsiTheme="majorHAnsi" w:cstheme="majorHAnsi"/>
          <w:color w:val="000000" w:themeColor="text1"/>
          <w:highlight w:val="green"/>
        </w:rPr>
        <w:t>to</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protect themselves from</w:t>
      </w:r>
      <w:r w:rsidRPr="0011347F">
        <w:rPr>
          <w:rStyle w:val="Emphasis"/>
          <w:rFonts w:asciiTheme="majorHAnsi" w:hAnsiTheme="majorHAnsi" w:cstheme="majorHAnsi"/>
          <w:color w:val="000000" w:themeColor="text1"/>
        </w:rPr>
        <w:t xml:space="preserve"> each other in </w:t>
      </w:r>
      <w:r w:rsidRPr="0011347F">
        <w:rPr>
          <w:rStyle w:val="Emphasis"/>
          <w:rFonts w:asciiTheme="majorHAnsi" w:hAnsiTheme="majorHAnsi" w:cstheme="majorHAnsi"/>
          <w:color w:val="000000" w:themeColor="text1"/>
          <w:highlight w:val="green"/>
        </w:rPr>
        <w:t>the state of nature</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6"/>
        </w:rPr>
        <w:t>48 Without the leviathan, the state of nature was not an idyllic paradise but a condition of savagery and brutality. In the state of nature,</w:t>
      </w:r>
      <w:r w:rsidRPr="0011347F">
        <w:rPr>
          <w:rStyle w:val="Emphasis"/>
          <w:rFonts w:asciiTheme="majorHAnsi" w:hAnsiTheme="majorHAnsi" w:cstheme="majorHAnsi"/>
          <w:color w:val="000000" w:themeColor="text1"/>
        </w:rPr>
        <w:t xml:space="preserve"> to the extent that </w:t>
      </w:r>
      <w:r w:rsidRPr="0011347F">
        <w:rPr>
          <w:rStyle w:val="Emphasis"/>
          <w:rFonts w:asciiTheme="majorHAnsi" w:hAnsiTheme="majorHAnsi" w:cstheme="majorHAnsi"/>
          <w:color w:val="000000" w:themeColor="text1"/>
          <w:highlight w:val="green"/>
        </w:rPr>
        <w:t>any creative activity occurred</w:t>
      </w:r>
      <w:r w:rsidRPr="0011347F">
        <w:rPr>
          <w:rStyle w:val="Emphasis"/>
          <w:rFonts w:asciiTheme="majorHAnsi" w:hAnsiTheme="majorHAnsi" w:cstheme="majorHAnsi"/>
          <w:color w:val="000000" w:themeColor="text1"/>
        </w:rPr>
        <w:t xml:space="preserve">, the objects of creation </w:t>
      </w:r>
      <w:r w:rsidRPr="0011347F">
        <w:rPr>
          <w:rStyle w:val="Emphasis"/>
          <w:rFonts w:asciiTheme="majorHAnsi" w:hAnsiTheme="majorHAnsi" w:cstheme="majorHAnsi"/>
          <w:color w:val="000000" w:themeColor="text1"/>
          <w:highlight w:val="green"/>
        </w:rPr>
        <w:t>would be cannibalized</w:t>
      </w:r>
      <w:r w:rsidRPr="0011347F">
        <w:rPr>
          <w:rStyle w:val="Emphasis"/>
          <w:rFonts w:asciiTheme="majorHAnsi" w:hAnsiTheme="majorHAnsi" w:cstheme="majorHAnsi"/>
          <w:color w:val="000000" w:themeColor="text1"/>
        </w:rPr>
        <w:t xml:space="preserve">, thoughtlessly </w:t>
      </w:r>
      <w:r w:rsidRPr="0011347F">
        <w:rPr>
          <w:rStyle w:val="Emphasis"/>
          <w:rFonts w:asciiTheme="majorHAnsi" w:hAnsiTheme="majorHAnsi" w:cstheme="majorHAnsi"/>
          <w:color w:val="000000" w:themeColor="text1"/>
          <w:highlight w:val="green"/>
        </w:rPr>
        <w:t xml:space="preserve">copied, </w:t>
      </w:r>
      <w:r w:rsidRPr="0011347F">
        <w:rPr>
          <w:rStyle w:val="Emphasis"/>
          <w:rFonts w:asciiTheme="majorHAnsi" w:hAnsiTheme="majorHAnsi" w:cstheme="majorHAnsi"/>
          <w:color w:val="000000" w:themeColor="text1"/>
        </w:rPr>
        <w:t xml:space="preserve">adapted, distributed, and performed or used, </w:t>
      </w:r>
      <w:r w:rsidRPr="0011347F">
        <w:rPr>
          <w:rStyle w:val="Emphasis"/>
          <w:rFonts w:asciiTheme="majorHAnsi" w:hAnsiTheme="majorHAnsi" w:cstheme="majorHAnsi"/>
          <w:color w:val="000000" w:themeColor="text1"/>
          <w:highlight w:val="green"/>
        </w:rPr>
        <w:t>sold</w:t>
      </w:r>
      <w:r w:rsidRPr="0011347F">
        <w:rPr>
          <w:rStyle w:val="Emphasis"/>
          <w:rFonts w:asciiTheme="majorHAnsi" w:hAnsiTheme="majorHAnsi" w:cstheme="majorHAnsi"/>
          <w:color w:val="000000" w:themeColor="text1"/>
        </w:rPr>
        <w:t xml:space="preserve">, offered to sell, </w:t>
      </w:r>
      <w:r w:rsidRPr="0011347F">
        <w:rPr>
          <w:rStyle w:val="Emphasis"/>
          <w:rFonts w:asciiTheme="majorHAnsi" w:hAnsiTheme="majorHAnsi" w:cstheme="majorHAnsi"/>
          <w:color w:val="000000" w:themeColor="text1"/>
          <w:highlight w:val="green"/>
        </w:rPr>
        <w:t>and made by others</w:t>
      </w:r>
      <w:r w:rsidRPr="0011347F">
        <w:rPr>
          <w:rStyle w:val="Emphasis"/>
          <w:rFonts w:asciiTheme="majorHAnsi" w:hAnsiTheme="majorHAnsi" w:cstheme="majorHAnsi"/>
          <w:color w:val="000000" w:themeColor="text1"/>
        </w:rPr>
        <w:t xml:space="preserve">. Thus, </w:t>
      </w:r>
      <w:r w:rsidRPr="0011347F">
        <w:rPr>
          <w:rStyle w:val="Emphasis"/>
          <w:rFonts w:asciiTheme="majorHAnsi" w:hAnsiTheme="majorHAnsi" w:cstheme="majorHAnsi"/>
          <w:color w:val="000000" w:themeColor="text1"/>
          <w:highlight w:val="green"/>
        </w:rPr>
        <w:t>i</w:t>
      </w:r>
      <w:r w:rsidRPr="0011347F">
        <w:rPr>
          <w:rStyle w:val="Emphasis"/>
          <w:rFonts w:asciiTheme="majorHAnsi" w:hAnsiTheme="majorHAnsi" w:cstheme="majorHAnsi"/>
          <w:color w:val="000000" w:themeColor="text1"/>
        </w:rPr>
        <w:t xml:space="preserve">ntellectual </w:t>
      </w:r>
      <w:r w:rsidRPr="0011347F">
        <w:rPr>
          <w:rStyle w:val="Emphasis"/>
          <w:rFonts w:asciiTheme="majorHAnsi" w:hAnsiTheme="majorHAnsi" w:cstheme="majorHAnsi"/>
          <w:color w:val="000000" w:themeColor="text1"/>
          <w:highlight w:val="green"/>
        </w:rPr>
        <w:t>p</w:t>
      </w:r>
      <w:r w:rsidRPr="0011347F">
        <w:rPr>
          <w:rStyle w:val="Emphasis"/>
          <w:rFonts w:asciiTheme="majorHAnsi" w:hAnsiTheme="majorHAnsi" w:cstheme="majorHAnsi"/>
          <w:color w:val="000000" w:themeColor="text1"/>
        </w:rPr>
        <w:t xml:space="preserve">roperty </w:t>
      </w:r>
      <w:r w:rsidRPr="0011347F">
        <w:rPr>
          <w:rStyle w:val="Emphasis"/>
          <w:rFonts w:asciiTheme="majorHAnsi" w:hAnsiTheme="majorHAnsi" w:cstheme="majorHAnsi"/>
          <w:color w:val="000000" w:themeColor="text1"/>
          <w:highlight w:val="green"/>
        </w:rPr>
        <w:t>law</w:t>
      </w:r>
      <w:r w:rsidRPr="0011347F">
        <w:rPr>
          <w:rStyle w:val="Emphasis"/>
          <w:rFonts w:asciiTheme="majorHAnsi" w:hAnsiTheme="majorHAnsi" w:cstheme="majorHAnsi"/>
          <w:color w:val="000000" w:themeColor="text1"/>
        </w:rPr>
        <w:t xml:space="preserve"> under the leviathan would </w:t>
      </w:r>
      <w:r w:rsidRPr="0011347F">
        <w:rPr>
          <w:rStyle w:val="Emphasis"/>
          <w:rFonts w:asciiTheme="majorHAnsi" w:hAnsiTheme="majorHAnsi" w:cstheme="majorHAnsi"/>
          <w:color w:val="000000" w:themeColor="text1"/>
          <w:highlight w:val="green"/>
        </w:rPr>
        <w:t>protect individuals from this state of nature</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by</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making them absolute</w:t>
      </w:r>
      <w:r w:rsidRPr="0011347F">
        <w:rPr>
          <w:rStyle w:val="Emphasis"/>
          <w:rFonts w:asciiTheme="majorHAnsi" w:hAnsiTheme="majorHAnsi" w:cstheme="majorHAnsi"/>
          <w:color w:val="000000" w:themeColor="text1"/>
        </w:rPr>
        <w:t xml:space="preserve">, immutable, bountiful, and unlimited. </w:t>
      </w:r>
      <w:r w:rsidRPr="0011347F">
        <w:rPr>
          <w:rStyle w:val="Emphasis"/>
          <w:rFonts w:asciiTheme="majorHAnsi" w:hAnsiTheme="majorHAnsi" w:cstheme="majorHAnsi"/>
          <w:color w:val="000000" w:themeColor="text1"/>
          <w:highlight w:val="green"/>
        </w:rPr>
        <w:t>Humans would consent</w:t>
      </w:r>
      <w:r w:rsidRPr="0011347F">
        <w:rPr>
          <w:rStyle w:val="Emphasis"/>
          <w:rFonts w:asciiTheme="majorHAnsi" w:hAnsiTheme="majorHAnsi" w:cstheme="majorHAnsi"/>
          <w:color w:val="000000" w:themeColor="text1"/>
        </w:rPr>
        <w:t xml:space="preserve"> to these terms </w:t>
      </w:r>
      <w:r w:rsidRPr="0011347F">
        <w:rPr>
          <w:rStyle w:val="Emphasis"/>
          <w:rFonts w:asciiTheme="majorHAnsi" w:hAnsiTheme="majorHAnsi" w:cstheme="majorHAnsi"/>
          <w:color w:val="000000" w:themeColor="text1"/>
          <w:highlight w:val="green"/>
        </w:rPr>
        <w:t>if they were enforced equally</w:t>
      </w:r>
      <w:r w:rsidRPr="0011347F">
        <w:rPr>
          <w:rStyle w:val="Emphasis"/>
          <w:rFonts w:asciiTheme="majorHAnsi" w:hAnsiTheme="majorHAnsi" w:cstheme="majorHAnsi"/>
          <w:color w:val="000000" w:themeColor="text1"/>
        </w:rPr>
        <w:t xml:space="preserve"> for all creations, </w:t>
      </w:r>
      <w:r w:rsidRPr="0011347F">
        <w:rPr>
          <w:rStyle w:val="Emphasis"/>
          <w:rFonts w:asciiTheme="majorHAnsi" w:hAnsiTheme="majorHAnsi" w:cstheme="majorHAnsi"/>
          <w:color w:val="000000" w:themeColor="text1"/>
          <w:highlight w:val="green"/>
        </w:rPr>
        <w:t>and each author</w:t>
      </w:r>
      <w:r w:rsidRPr="0011347F">
        <w:rPr>
          <w:rStyle w:val="Emphasis"/>
          <w:rFonts w:asciiTheme="majorHAnsi" w:hAnsiTheme="majorHAnsi" w:cstheme="majorHAnsi"/>
          <w:color w:val="000000" w:themeColor="text1"/>
        </w:rPr>
        <w:t xml:space="preserve"> and inventor </w:t>
      </w:r>
      <w:r w:rsidRPr="0011347F">
        <w:rPr>
          <w:rStyle w:val="Emphasis"/>
          <w:rFonts w:asciiTheme="majorHAnsi" w:hAnsiTheme="majorHAnsi" w:cstheme="majorHAnsi"/>
          <w:color w:val="000000" w:themeColor="text1"/>
          <w:highlight w:val="green"/>
        </w:rPr>
        <w:t>would</w:t>
      </w:r>
      <w:r w:rsidRPr="0011347F">
        <w:rPr>
          <w:rStyle w:val="Emphasis"/>
          <w:rFonts w:asciiTheme="majorHAnsi" w:hAnsiTheme="majorHAnsi" w:cstheme="majorHAnsi"/>
          <w:color w:val="000000" w:themeColor="text1"/>
        </w:rPr>
        <w:t xml:space="preserve"> promise to all others to </w:t>
      </w:r>
      <w:r w:rsidRPr="0011347F">
        <w:rPr>
          <w:rStyle w:val="Emphasis"/>
          <w:rFonts w:asciiTheme="majorHAnsi" w:hAnsiTheme="majorHAnsi" w:cstheme="majorHAnsi"/>
          <w:color w:val="000000" w:themeColor="text1"/>
          <w:highlight w:val="green"/>
        </w:rPr>
        <w:t>abide by this</w:t>
      </w:r>
      <w:r w:rsidRPr="0011347F">
        <w:rPr>
          <w:rStyle w:val="Emphasis"/>
          <w:rFonts w:asciiTheme="majorHAnsi" w:hAnsiTheme="majorHAnsi" w:cstheme="majorHAnsi"/>
          <w:color w:val="000000" w:themeColor="text1"/>
        </w:rPr>
        <w:t xml:space="preserve"> form of the </w:t>
      </w:r>
      <w:r w:rsidRPr="0011347F">
        <w:rPr>
          <w:rStyle w:val="Emphasis"/>
          <w:rFonts w:asciiTheme="majorHAnsi" w:hAnsiTheme="majorHAnsi" w:cstheme="majorHAnsi"/>
          <w:color w:val="000000" w:themeColor="text1"/>
          <w:highlight w:val="green"/>
        </w:rPr>
        <w:t>i</w:t>
      </w:r>
      <w:r w:rsidRPr="0011347F">
        <w:rPr>
          <w:rStyle w:val="Emphasis"/>
          <w:rFonts w:asciiTheme="majorHAnsi" w:hAnsiTheme="majorHAnsi" w:cstheme="majorHAnsi"/>
          <w:color w:val="000000" w:themeColor="text1"/>
        </w:rPr>
        <w:t xml:space="preserve">ntellectual </w:t>
      </w:r>
      <w:r w:rsidRPr="0011347F">
        <w:rPr>
          <w:rStyle w:val="Emphasis"/>
          <w:rFonts w:asciiTheme="majorHAnsi" w:hAnsiTheme="majorHAnsi" w:cstheme="majorHAnsi"/>
          <w:color w:val="000000" w:themeColor="text1"/>
          <w:highlight w:val="green"/>
        </w:rPr>
        <w:t>p</w:t>
      </w:r>
      <w:r w:rsidRPr="0011347F">
        <w:rPr>
          <w:rStyle w:val="Emphasis"/>
          <w:rFonts w:asciiTheme="majorHAnsi" w:hAnsiTheme="majorHAnsi" w:cstheme="majorHAnsi"/>
          <w:color w:val="000000" w:themeColor="text1"/>
        </w:rPr>
        <w:t xml:space="preserve">roperty </w:t>
      </w:r>
      <w:r w:rsidRPr="0011347F">
        <w:rPr>
          <w:rStyle w:val="Emphasis"/>
          <w:rFonts w:asciiTheme="majorHAnsi" w:hAnsiTheme="majorHAnsi" w:cstheme="majorHAnsi"/>
          <w:color w:val="000000" w:themeColor="text1"/>
          <w:highlight w:val="green"/>
        </w:rPr>
        <w:t>social contract</w:t>
      </w:r>
      <w:r w:rsidRPr="0011347F">
        <w:rPr>
          <w:rStyle w:val="Emphasis"/>
          <w:rFonts w:asciiTheme="majorHAnsi" w:hAnsiTheme="majorHAnsi" w:cstheme="majorHAnsi"/>
          <w:color w:val="000000" w:themeColor="text1"/>
        </w:rPr>
        <w:t>.</w:t>
      </w:r>
    </w:p>
    <w:p w14:paraId="25517A6E"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2] Sequencing – a sovereign can’t be obligated to do anything because they are the ones who choose what ethics and truth – the </w:t>
      </w:r>
      <w:proofErr w:type="spellStart"/>
      <w:r w:rsidRPr="0011347F">
        <w:rPr>
          <w:rFonts w:asciiTheme="majorHAnsi" w:hAnsiTheme="majorHAnsi" w:cstheme="majorHAnsi"/>
          <w:color w:val="000000" w:themeColor="text1"/>
        </w:rPr>
        <w:t>rez</w:t>
      </w:r>
      <w:proofErr w:type="spellEnd"/>
      <w:r w:rsidRPr="0011347F">
        <w:rPr>
          <w:rFonts w:asciiTheme="majorHAnsi" w:hAnsiTheme="majorHAnsi" w:cstheme="majorHAnsi"/>
          <w:color w:val="000000" w:themeColor="text1"/>
        </w:rPr>
        <w:t xml:space="preserve"> tries to coerce the sovereign to do something which challenges its authority.  </w:t>
      </w:r>
    </w:p>
    <w:p w14:paraId="41D29957" w14:textId="77777777" w:rsidR="00077C76" w:rsidRPr="0011347F" w:rsidRDefault="00077C76" w:rsidP="00077C76">
      <w:pPr>
        <w:rPr>
          <w:rFonts w:asciiTheme="majorHAnsi" w:hAnsiTheme="majorHAnsi" w:cstheme="majorHAnsi"/>
          <w:color w:val="000000" w:themeColor="text1"/>
        </w:rPr>
      </w:pPr>
    </w:p>
    <w:p w14:paraId="47516E1B"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My offense o/</w:t>
      </w:r>
      <w:proofErr w:type="spellStart"/>
      <w:r w:rsidRPr="0011347F">
        <w:rPr>
          <w:rFonts w:asciiTheme="majorHAnsi" w:hAnsiTheme="majorHAnsi" w:cstheme="majorHAnsi"/>
          <w:color w:val="000000" w:themeColor="text1"/>
        </w:rPr>
        <w:t>ws</w:t>
      </w:r>
      <w:proofErr w:type="spellEnd"/>
      <w:r w:rsidRPr="0011347F">
        <w:rPr>
          <w:rFonts w:asciiTheme="majorHAnsi" w:hAnsiTheme="majorHAnsi" w:cstheme="majorHAnsi"/>
          <w:color w:val="000000" w:themeColor="text1"/>
        </w:rPr>
        <w:t xml:space="preserve"> on specificity because only our </w:t>
      </w:r>
      <w:proofErr w:type="spellStart"/>
      <w:r w:rsidRPr="0011347F">
        <w:rPr>
          <w:rFonts w:asciiTheme="majorHAnsi" w:hAnsiTheme="majorHAnsi" w:cstheme="majorHAnsi"/>
          <w:color w:val="000000" w:themeColor="text1"/>
        </w:rPr>
        <w:t>fw</w:t>
      </w:r>
      <w:proofErr w:type="spellEnd"/>
      <w:r w:rsidRPr="0011347F">
        <w:rPr>
          <w:rFonts w:asciiTheme="majorHAnsi" w:hAnsiTheme="majorHAnsi" w:cstheme="majorHAnsi"/>
          <w:color w:val="000000" w:themeColor="text1"/>
        </w:rPr>
        <w:t xml:space="preserve"> answers the question of government obligations. Their framework can’t solve skep which results impossible calculus and moral permissibility.</w:t>
      </w:r>
    </w:p>
    <w:p w14:paraId="19F9D0EF" w14:textId="77777777" w:rsidR="00077C76" w:rsidRPr="0011347F" w:rsidRDefault="00077C76" w:rsidP="00077C76">
      <w:pPr>
        <w:rPr>
          <w:rFonts w:asciiTheme="majorHAnsi" w:hAnsiTheme="majorHAnsi" w:cstheme="majorHAnsi"/>
          <w:color w:val="000000" w:themeColor="text1"/>
        </w:rPr>
      </w:pPr>
    </w:p>
    <w:p w14:paraId="1FD13379" w14:textId="77777777" w:rsidR="00077C76" w:rsidRPr="0011347F" w:rsidRDefault="00077C76" w:rsidP="00077C76">
      <w:pPr>
        <w:rPr>
          <w:rFonts w:asciiTheme="majorHAnsi" w:hAnsiTheme="majorHAnsi" w:cstheme="majorHAnsi"/>
          <w:color w:val="000000" w:themeColor="text1"/>
        </w:rPr>
      </w:pPr>
    </w:p>
    <w:p w14:paraId="37B069D9" w14:textId="77777777" w:rsidR="00077C76" w:rsidRPr="0011347F" w:rsidRDefault="00077C76" w:rsidP="00077C76">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NCC – anything else allows them to concede all our framework interactions and just go for 4 minutes of turns against our NC which o/w since </w:t>
      </w:r>
      <w:proofErr w:type="spellStart"/>
      <w:r w:rsidRPr="0011347F">
        <w:rPr>
          <w:rFonts w:asciiTheme="majorHAnsi" w:hAnsiTheme="majorHAnsi" w:cstheme="majorHAnsi"/>
          <w:color w:val="000000" w:themeColor="text1"/>
        </w:rPr>
        <w:t>phil</w:t>
      </w:r>
      <w:proofErr w:type="spellEnd"/>
      <w:r w:rsidRPr="0011347F">
        <w:rPr>
          <w:rFonts w:asciiTheme="majorHAnsi" w:hAnsiTheme="majorHAnsi" w:cstheme="majorHAnsi"/>
          <w:color w:val="000000" w:themeColor="text1"/>
        </w:rPr>
        <w:t xml:space="preserve"> is the only thing unique to LD Debate and time is the only quantifiable metric of abuse</w:t>
      </w:r>
    </w:p>
    <w:p w14:paraId="05D968DA" w14:textId="77777777" w:rsidR="00077C76" w:rsidRPr="0011347F" w:rsidRDefault="00077C76" w:rsidP="00077C76">
      <w:pPr>
        <w:rPr>
          <w:rFonts w:asciiTheme="majorHAnsi" w:hAnsiTheme="majorHAnsi" w:cstheme="majorHAnsi"/>
          <w:color w:val="000000" w:themeColor="text1"/>
        </w:rPr>
      </w:pPr>
    </w:p>
    <w:p w14:paraId="3297AE47" w14:textId="66AED610" w:rsidR="00077C76" w:rsidRPr="0011347F" w:rsidRDefault="00077C76" w:rsidP="00077C76">
      <w:pPr>
        <w:pStyle w:val="Heading2"/>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4</w:t>
      </w:r>
    </w:p>
    <w:p w14:paraId="390E42E9"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Sustained Biden influence </w:t>
      </w:r>
      <w:r w:rsidRPr="0011347F">
        <w:rPr>
          <w:rFonts w:asciiTheme="majorHAnsi" w:hAnsiTheme="majorHAnsi" w:cstheme="majorHAnsi"/>
          <w:color w:val="000000" w:themeColor="text1"/>
          <w:u w:val="single"/>
        </w:rPr>
        <w:t>flips</w:t>
      </w:r>
      <w:r w:rsidRPr="0011347F">
        <w:rPr>
          <w:rFonts w:asciiTheme="majorHAnsi" w:hAnsiTheme="majorHAnsi" w:cstheme="majorHAnsi"/>
          <w:color w:val="000000" w:themeColor="text1"/>
        </w:rPr>
        <w:t xml:space="preserve"> Manchin and </w:t>
      </w:r>
      <w:proofErr w:type="spellStart"/>
      <w:r w:rsidRPr="0011347F">
        <w:rPr>
          <w:rFonts w:asciiTheme="majorHAnsi" w:hAnsiTheme="majorHAnsi" w:cstheme="majorHAnsi"/>
          <w:color w:val="000000" w:themeColor="text1"/>
        </w:rPr>
        <w:t>Sinema</w:t>
      </w:r>
      <w:proofErr w:type="spellEnd"/>
      <w:r w:rsidRPr="0011347F">
        <w:rPr>
          <w:rFonts w:asciiTheme="majorHAnsi" w:hAnsiTheme="majorHAnsi" w:cstheme="majorHAnsi"/>
          <w:color w:val="000000" w:themeColor="text1"/>
        </w:rPr>
        <w:t xml:space="preserve"> which passes infra – PC is </w:t>
      </w:r>
      <w:r w:rsidRPr="0011347F">
        <w:rPr>
          <w:rFonts w:asciiTheme="majorHAnsi" w:hAnsiTheme="majorHAnsi" w:cstheme="majorHAnsi"/>
          <w:color w:val="000000" w:themeColor="text1"/>
          <w:u w:val="single"/>
        </w:rPr>
        <w:t>key</w:t>
      </w:r>
      <w:r w:rsidRPr="0011347F">
        <w:rPr>
          <w:rFonts w:asciiTheme="majorHAnsi" w:hAnsiTheme="majorHAnsi" w:cstheme="majorHAnsi"/>
          <w:color w:val="000000" w:themeColor="text1"/>
        </w:rPr>
        <w:t xml:space="preserve">.  </w:t>
      </w:r>
    </w:p>
    <w:p w14:paraId="7329A7DA" w14:textId="77777777" w:rsidR="00785719" w:rsidRPr="0011347F" w:rsidRDefault="00785719" w:rsidP="00785719">
      <w:pPr>
        <w:rPr>
          <w:rFonts w:asciiTheme="majorHAnsi" w:hAnsiTheme="majorHAnsi" w:cstheme="majorHAnsi"/>
          <w:color w:val="000000" w:themeColor="text1"/>
        </w:rPr>
      </w:pPr>
      <w:r w:rsidRPr="0011347F">
        <w:rPr>
          <w:rStyle w:val="Style13ptBold"/>
          <w:rFonts w:asciiTheme="majorHAnsi" w:hAnsiTheme="majorHAnsi" w:cstheme="majorHAnsi"/>
          <w:color w:val="000000" w:themeColor="text1"/>
        </w:rPr>
        <w:t>Bolton 9/15</w:t>
      </w:r>
      <w:r w:rsidRPr="0011347F">
        <w:rPr>
          <w:rFonts w:asciiTheme="majorHAnsi" w:hAnsiTheme="majorHAnsi" w:cstheme="majorHAnsi"/>
          <w:color w:val="000000" w:themeColor="text1"/>
        </w:rPr>
        <w:t xml:space="preserve"> [Brackets Original. ALEXANDER BOLTON (AB in Philosophy from Princeton University, Staff writer at The Hill).” Democrats hope </w:t>
      </w:r>
      <w:r w:rsidRPr="0011347F">
        <w:rPr>
          <w:rStyle w:val="Emphasis"/>
          <w:rFonts w:asciiTheme="majorHAnsi" w:hAnsiTheme="majorHAnsi" w:cstheme="majorHAnsi"/>
          <w:color w:val="000000" w:themeColor="text1"/>
          <w:highlight w:val="green"/>
        </w:rPr>
        <w:t xml:space="preserve">Biden can flip Manchin and </w:t>
      </w:r>
      <w:proofErr w:type="spellStart"/>
      <w:r w:rsidRPr="0011347F">
        <w:rPr>
          <w:rStyle w:val="Emphasis"/>
          <w:rFonts w:asciiTheme="majorHAnsi" w:hAnsiTheme="majorHAnsi" w:cstheme="majorHAnsi"/>
          <w:color w:val="000000" w:themeColor="text1"/>
          <w:highlight w:val="green"/>
        </w:rPr>
        <w:t>Sinema</w:t>
      </w:r>
      <w:proofErr w:type="spellEnd"/>
      <w:r w:rsidRPr="0011347F">
        <w:rPr>
          <w:rFonts w:asciiTheme="majorHAnsi" w:hAnsiTheme="majorHAnsi" w:cstheme="majorHAnsi"/>
          <w:color w:val="000000" w:themeColor="text1"/>
        </w:rPr>
        <w:t xml:space="preserve">”. 09/15/21. Accessed 9/16/21. </w:t>
      </w:r>
      <w:hyperlink r:id="rId12" w:history="1">
        <w:r w:rsidRPr="0011347F">
          <w:rPr>
            <w:rStyle w:val="Hyperlink"/>
            <w:rFonts w:asciiTheme="majorHAnsi" w:hAnsiTheme="majorHAnsi" w:cstheme="majorHAnsi"/>
            <w:color w:val="000000" w:themeColor="text1"/>
          </w:rPr>
          <w:t>https://thehill.com/policy/energy-environment/572506-democrats-hope-biden-can-flip-manchin-and-sinema?rl=1</w:t>
        </w:r>
      </w:hyperlink>
      <w:r w:rsidRPr="0011347F">
        <w:rPr>
          <w:rFonts w:asciiTheme="majorHAnsi" w:hAnsiTheme="majorHAnsi" w:cstheme="majorHAnsi"/>
          <w:color w:val="000000" w:themeColor="text1"/>
        </w:rPr>
        <w:t xml:space="preserve"> //Xu]</w:t>
      </w:r>
    </w:p>
    <w:p w14:paraId="201953C7" w14:textId="77777777" w:rsidR="00785719" w:rsidRPr="0011347F" w:rsidRDefault="00785719" w:rsidP="00785719">
      <w:pPr>
        <w:rPr>
          <w:rStyle w:val="Emphasis"/>
          <w:rFonts w:asciiTheme="majorHAnsi" w:hAnsiTheme="majorHAnsi" w:cstheme="majorHAnsi"/>
          <w:color w:val="000000" w:themeColor="text1"/>
        </w:rPr>
      </w:pPr>
      <w:r w:rsidRPr="0011347F">
        <w:rPr>
          <w:rStyle w:val="Emphasis"/>
          <w:rFonts w:asciiTheme="majorHAnsi" w:hAnsiTheme="majorHAnsi" w:cstheme="majorHAnsi"/>
          <w:color w:val="000000" w:themeColor="text1"/>
        </w:rPr>
        <w:t xml:space="preserve">President Biden met face to face with Sens. Joe Manchin (D-W.Va.) and </w:t>
      </w:r>
      <w:proofErr w:type="spellStart"/>
      <w:r w:rsidRPr="0011347F">
        <w:rPr>
          <w:rStyle w:val="Emphasis"/>
          <w:rFonts w:asciiTheme="majorHAnsi" w:hAnsiTheme="majorHAnsi" w:cstheme="majorHAnsi"/>
          <w:color w:val="000000" w:themeColor="text1"/>
        </w:rPr>
        <w:t>Kyrsten</w:t>
      </w:r>
      <w:proofErr w:type="spellEnd"/>
      <w:r w:rsidRPr="0011347F">
        <w:rPr>
          <w:rStyle w:val="Emphasis"/>
          <w:rFonts w:asciiTheme="majorHAnsi" w:hAnsiTheme="majorHAnsi" w:cstheme="majorHAnsi"/>
          <w:color w:val="000000" w:themeColor="text1"/>
        </w:rPr>
        <w:t xml:space="preserve"> </w:t>
      </w:r>
      <w:proofErr w:type="spellStart"/>
      <w:r w:rsidRPr="0011347F">
        <w:rPr>
          <w:rStyle w:val="Emphasis"/>
          <w:rFonts w:asciiTheme="majorHAnsi" w:hAnsiTheme="majorHAnsi" w:cstheme="majorHAnsi"/>
          <w:color w:val="000000" w:themeColor="text1"/>
        </w:rPr>
        <w:t>Sinema</w:t>
      </w:r>
      <w:proofErr w:type="spellEnd"/>
      <w:r w:rsidRPr="0011347F">
        <w:rPr>
          <w:rStyle w:val="Emphasis"/>
          <w:rFonts w:asciiTheme="majorHAnsi" w:hAnsiTheme="majorHAnsi" w:cstheme="majorHAnsi"/>
          <w:color w:val="000000" w:themeColor="text1"/>
        </w:rPr>
        <w:t xml:space="preserve"> (D-Ariz.) on Wednesday, </w:t>
      </w:r>
      <w:r w:rsidRPr="0011347F">
        <w:rPr>
          <w:rStyle w:val="Emphasis"/>
          <w:rFonts w:asciiTheme="majorHAnsi" w:hAnsiTheme="majorHAnsi" w:cstheme="majorHAnsi"/>
          <w:color w:val="000000" w:themeColor="text1"/>
          <w:highlight w:val="green"/>
        </w:rPr>
        <w:t>stepping</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up</w:t>
      </w:r>
      <w:r w:rsidRPr="0011347F">
        <w:rPr>
          <w:rStyle w:val="Emphasis"/>
          <w:rFonts w:asciiTheme="majorHAnsi" w:hAnsiTheme="majorHAnsi" w:cstheme="majorHAnsi"/>
          <w:color w:val="000000" w:themeColor="text1"/>
        </w:rPr>
        <w:t xml:space="preserve"> his </w:t>
      </w:r>
      <w:r w:rsidRPr="0011347F">
        <w:rPr>
          <w:rStyle w:val="Emphasis"/>
          <w:rFonts w:asciiTheme="majorHAnsi" w:hAnsiTheme="majorHAnsi" w:cstheme="majorHAnsi"/>
          <w:color w:val="000000" w:themeColor="text1"/>
          <w:highlight w:val="green"/>
        </w:rPr>
        <w:t>involvement in</w:t>
      </w:r>
      <w:r w:rsidRPr="0011347F">
        <w:rPr>
          <w:rStyle w:val="Emphasis"/>
          <w:rFonts w:asciiTheme="majorHAnsi" w:hAnsiTheme="majorHAnsi" w:cstheme="majorHAnsi"/>
          <w:color w:val="000000" w:themeColor="text1"/>
        </w:rPr>
        <w:t xml:space="preserve"> the effort to </w:t>
      </w:r>
      <w:r w:rsidRPr="0011347F">
        <w:rPr>
          <w:rStyle w:val="Emphasis"/>
          <w:rFonts w:asciiTheme="majorHAnsi" w:hAnsiTheme="majorHAnsi" w:cstheme="majorHAnsi"/>
          <w:color w:val="000000" w:themeColor="text1"/>
          <w:highlight w:val="green"/>
        </w:rPr>
        <w:t>unify</w:t>
      </w:r>
      <w:r w:rsidRPr="0011347F">
        <w:rPr>
          <w:rStyle w:val="Emphasis"/>
          <w:rFonts w:asciiTheme="majorHAnsi" w:hAnsiTheme="majorHAnsi" w:cstheme="majorHAnsi"/>
          <w:color w:val="000000" w:themeColor="text1"/>
        </w:rPr>
        <w:t xml:space="preserve"> congressional </w:t>
      </w:r>
      <w:r w:rsidRPr="0011347F">
        <w:rPr>
          <w:rStyle w:val="Emphasis"/>
          <w:rFonts w:asciiTheme="majorHAnsi" w:hAnsiTheme="majorHAnsi" w:cstheme="majorHAnsi"/>
          <w:color w:val="000000" w:themeColor="text1"/>
          <w:highlight w:val="green"/>
        </w:rPr>
        <w:t>Dem</w:t>
      </w:r>
      <w:r w:rsidRPr="0011347F">
        <w:rPr>
          <w:rStyle w:val="Emphasis"/>
          <w:rFonts w:asciiTheme="majorHAnsi" w:hAnsiTheme="majorHAnsi" w:cstheme="majorHAnsi"/>
          <w:color w:val="000000" w:themeColor="text1"/>
        </w:rPr>
        <w:t>ocrat</w:t>
      </w:r>
      <w:r w:rsidRPr="0011347F">
        <w:rPr>
          <w:rStyle w:val="Emphasis"/>
          <w:rFonts w:asciiTheme="majorHAnsi" w:hAnsiTheme="majorHAnsi" w:cstheme="majorHAnsi"/>
          <w:color w:val="000000" w:themeColor="text1"/>
          <w:highlight w:val="green"/>
        </w:rPr>
        <w:t>s</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behind</w:t>
      </w:r>
      <w:r w:rsidRPr="0011347F">
        <w:rPr>
          <w:rStyle w:val="Emphasis"/>
          <w:rFonts w:asciiTheme="majorHAnsi" w:hAnsiTheme="majorHAnsi" w:cstheme="majorHAnsi"/>
          <w:color w:val="000000" w:themeColor="text1"/>
        </w:rPr>
        <w:t xml:space="preserve"> a </w:t>
      </w:r>
      <w:r w:rsidRPr="0011347F">
        <w:rPr>
          <w:rStyle w:val="Emphasis"/>
          <w:rFonts w:asciiTheme="majorHAnsi" w:hAnsiTheme="majorHAnsi" w:cstheme="majorHAnsi"/>
          <w:color w:val="000000" w:themeColor="text1"/>
          <w:highlight w:val="green"/>
        </w:rPr>
        <w:t>$3.5 trillion</w:t>
      </w:r>
      <w:r w:rsidRPr="0011347F">
        <w:rPr>
          <w:rStyle w:val="Emphasis"/>
          <w:rFonts w:asciiTheme="majorHAnsi" w:hAnsiTheme="majorHAnsi" w:cstheme="majorHAnsi"/>
          <w:color w:val="000000" w:themeColor="text1"/>
        </w:rPr>
        <w:t xml:space="preserve"> spending </w:t>
      </w:r>
      <w:r w:rsidRPr="0011347F">
        <w:rPr>
          <w:rStyle w:val="Emphasis"/>
          <w:rFonts w:asciiTheme="majorHAnsi" w:hAnsiTheme="majorHAnsi" w:cstheme="majorHAnsi"/>
          <w:color w:val="000000" w:themeColor="text1"/>
          <w:highlight w:val="green"/>
        </w:rPr>
        <w:t>package</w:t>
      </w:r>
      <w:r w:rsidRPr="0011347F">
        <w:rPr>
          <w:rStyle w:val="Emphasis"/>
          <w:rFonts w:asciiTheme="majorHAnsi" w:hAnsiTheme="majorHAnsi" w:cstheme="majorHAnsi"/>
          <w:color w:val="000000" w:themeColor="text1"/>
        </w:rPr>
        <w:t xml:space="preserve">. Democratic lawmakers are hailing </w:t>
      </w:r>
      <w:r w:rsidRPr="0011347F">
        <w:rPr>
          <w:rStyle w:val="Emphasis"/>
          <w:rFonts w:asciiTheme="majorHAnsi" w:hAnsiTheme="majorHAnsi" w:cstheme="majorHAnsi"/>
          <w:color w:val="000000" w:themeColor="text1"/>
          <w:highlight w:val="green"/>
        </w:rPr>
        <w:t>Biden’s personal attention as</w:t>
      </w:r>
      <w:r w:rsidRPr="0011347F">
        <w:rPr>
          <w:rStyle w:val="Emphasis"/>
          <w:rFonts w:asciiTheme="majorHAnsi" w:hAnsiTheme="majorHAnsi" w:cstheme="majorHAnsi"/>
          <w:color w:val="000000" w:themeColor="text1"/>
        </w:rPr>
        <w:t xml:space="preserve"> a game-changing development at </w:t>
      </w:r>
      <w:r w:rsidRPr="0011347F">
        <w:rPr>
          <w:rStyle w:val="Emphasis"/>
          <w:rFonts w:asciiTheme="majorHAnsi" w:hAnsiTheme="majorHAnsi" w:cstheme="majorHAnsi"/>
          <w:color w:val="000000" w:themeColor="text1"/>
          <w:highlight w:val="green"/>
        </w:rPr>
        <w:t>a critical moment</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6"/>
        </w:rPr>
        <w:t xml:space="preserve">“The ones who are negotiating publicly, I think it is fair to say, they’re the toughest votes to get,” Sen. Tim Kaine (D-Va.) said of Manchin and </w:t>
      </w:r>
      <w:proofErr w:type="spellStart"/>
      <w:r w:rsidRPr="0011347F">
        <w:rPr>
          <w:rFonts w:asciiTheme="majorHAnsi" w:hAnsiTheme="majorHAnsi" w:cstheme="majorHAnsi"/>
          <w:color w:val="000000" w:themeColor="text1"/>
          <w:sz w:val="16"/>
        </w:rPr>
        <w:t>Sinema</w:t>
      </w:r>
      <w:proofErr w:type="spellEnd"/>
      <w:r w:rsidRPr="0011347F">
        <w:rPr>
          <w:rFonts w:asciiTheme="majorHAnsi" w:hAnsiTheme="majorHAnsi" w:cstheme="majorHAnsi"/>
          <w:color w:val="000000" w:themeColor="text1"/>
          <w:sz w:val="16"/>
        </w:rPr>
        <w:t xml:space="preserve">. “This is really important for the Biden administration, and so it’s all on deck,” he added of the efforts to get the two holdouts to support the reconciliation package. </w:t>
      </w:r>
      <w:r w:rsidRPr="0011347F">
        <w:rPr>
          <w:rStyle w:val="Emphasis"/>
          <w:rFonts w:asciiTheme="majorHAnsi" w:hAnsiTheme="majorHAnsi" w:cstheme="majorHAnsi"/>
          <w:color w:val="000000" w:themeColor="text1"/>
        </w:rPr>
        <w:t xml:space="preserve">Kaine noted that </w:t>
      </w:r>
      <w:r w:rsidRPr="0011347F">
        <w:rPr>
          <w:rStyle w:val="Emphasis"/>
          <w:rFonts w:asciiTheme="majorHAnsi" w:hAnsiTheme="majorHAnsi" w:cstheme="majorHAnsi"/>
          <w:color w:val="000000" w:themeColor="text1"/>
          <w:highlight w:val="green"/>
        </w:rPr>
        <w:t>Biden “has a strong</w:t>
      </w:r>
      <w:r w:rsidRPr="0011347F">
        <w:rPr>
          <w:rStyle w:val="Emphasis"/>
          <w:rFonts w:asciiTheme="majorHAnsi" w:hAnsiTheme="majorHAnsi" w:cstheme="majorHAnsi"/>
          <w:color w:val="000000" w:themeColor="text1"/>
        </w:rPr>
        <w:t xml:space="preserve"> personal </w:t>
      </w:r>
      <w:r w:rsidRPr="0011347F">
        <w:rPr>
          <w:rStyle w:val="Emphasis"/>
          <w:rFonts w:asciiTheme="majorHAnsi" w:hAnsiTheme="majorHAnsi" w:cstheme="majorHAnsi"/>
          <w:color w:val="000000" w:themeColor="text1"/>
          <w:highlight w:val="green"/>
        </w:rPr>
        <w:t>relationship with Manchin</w:t>
      </w:r>
      <w:r w:rsidRPr="0011347F">
        <w:rPr>
          <w:rStyle w:val="Emphasis"/>
          <w:rFonts w:asciiTheme="majorHAnsi" w:hAnsiTheme="majorHAnsi" w:cstheme="majorHAnsi"/>
          <w:color w:val="000000" w:themeColor="text1"/>
        </w:rPr>
        <w:t xml:space="preserve">.” “Both </w:t>
      </w:r>
      <w:r w:rsidRPr="0011347F">
        <w:rPr>
          <w:rStyle w:val="Emphasis"/>
          <w:rFonts w:asciiTheme="majorHAnsi" w:hAnsiTheme="majorHAnsi" w:cstheme="majorHAnsi"/>
          <w:color w:val="000000" w:themeColor="text1"/>
          <w:highlight w:val="green"/>
        </w:rPr>
        <w:t xml:space="preserve">Joe and </w:t>
      </w:r>
      <w:proofErr w:type="spellStart"/>
      <w:r w:rsidRPr="0011347F">
        <w:rPr>
          <w:rStyle w:val="Emphasis"/>
          <w:rFonts w:asciiTheme="majorHAnsi" w:hAnsiTheme="majorHAnsi" w:cstheme="majorHAnsi"/>
          <w:color w:val="000000" w:themeColor="text1"/>
          <w:highlight w:val="green"/>
        </w:rPr>
        <w:t>Kyrsten</w:t>
      </w:r>
      <w:proofErr w:type="spellEnd"/>
      <w:r w:rsidRPr="0011347F">
        <w:rPr>
          <w:rStyle w:val="Emphasis"/>
          <w:rFonts w:asciiTheme="majorHAnsi" w:hAnsiTheme="majorHAnsi" w:cstheme="majorHAnsi"/>
          <w:color w:val="000000" w:themeColor="text1"/>
        </w:rPr>
        <w:t xml:space="preserve"> really </w:t>
      </w:r>
      <w:r w:rsidRPr="0011347F">
        <w:rPr>
          <w:rStyle w:val="Emphasis"/>
          <w:rFonts w:asciiTheme="majorHAnsi" w:hAnsiTheme="majorHAnsi" w:cstheme="majorHAnsi"/>
          <w:color w:val="000000" w:themeColor="text1"/>
          <w:highlight w:val="green"/>
        </w:rPr>
        <w:t>want [Biden] to be</w:t>
      </w:r>
      <w:r w:rsidRPr="0011347F">
        <w:rPr>
          <w:rStyle w:val="Emphasis"/>
          <w:rFonts w:asciiTheme="majorHAnsi" w:hAnsiTheme="majorHAnsi" w:cstheme="majorHAnsi"/>
          <w:color w:val="000000" w:themeColor="text1"/>
        </w:rPr>
        <w:t xml:space="preserve"> a </w:t>
      </w:r>
      <w:r w:rsidRPr="0011347F">
        <w:rPr>
          <w:rStyle w:val="Emphasis"/>
          <w:rFonts w:asciiTheme="majorHAnsi" w:hAnsiTheme="majorHAnsi" w:cstheme="majorHAnsi"/>
          <w:color w:val="000000" w:themeColor="text1"/>
          <w:highlight w:val="green"/>
        </w:rPr>
        <w:t>successful</w:t>
      </w:r>
      <w:r w:rsidRPr="0011347F">
        <w:rPr>
          <w:rStyle w:val="Emphasis"/>
          <w:rFonts w:asciiTheme="majorHAnsi" w:hAnsiTheme="majorHAnsi" w:cstheme="majorHAnsi"/>
          <w:color w:val="000000" w:themeColor="text1"/>
        </w:rPr>
        <w:t xml:space="preserve"> president. (A) It’s good for the country. (B) It’s good for their states. (C) It’s good for their own politics,” Kaine added. </w:t>
      </w:r>
      <w:r w:rsidRPr="0011347F">
        <w:rPr>
          <w:rFonts w:asciiTheme="majorHAnsi" w:hAnsiTheme="majorHAnsi" w:cstheme="majorHAnsi"/>
          <w:color w:val="000000" w:themeColor="text1"/>
          <w:sz w:val="16"/>
        </w:rPr>
        <w:t xml:space="preserve">While the White House has been involved in negotiations with Senate Majority Leader Charles Schumer (D-N.Y.) and Speaker Nancy Pelosi (D-Calif.) over the size and scope of the spending package, Biden’s recent public appearances have focused more on the U.S. withdrawal from Afghanistan, the rise in COVID-19 cases, and wildfires and floods in various parts of the country. White House press secretary Jen Psaki on Wednesday said the president knows the Manchin and </w:t>
      </w:r>
      <w:proofErr w:type="spellStart"/>
      <w:r w:rsidRPr="0011347F">
        <w:rPr>
          <w:rFonts w:asciiTheme="majorHAnsi" w:hAnsiTheme="majorHAnsi" w:cstheme="majorHAnsi"/>
          <w:color w:val="000000" w:themeColor="text1"/>
          <w:sz w:val="16"/>
        </w:rPr>
        <w:t>Sinema</w:t>
      </w:r>
      <w:proofErr w:type="spellEnd"/>
      <w:r w:rsidRPr="0011347F">
        <w:rPr>
          <w:rFonts w:asciiTheme="majorHAnsi" w:hAnsiTheme="majorHAnsi" w:cstheme="majorHAnsi"/>
          <w:color w:val="000000" w:themeColor="text1"/>
          <w:sz w:val="16"/>
        </w:rPr>
        <w:t xml:space="preserve"> meetings were only the start of negotiations with moderate Democrats. </w:t>
      </w:r>
      <w:r w:rsidRPr="0011347F">
        <w:rPr>
          <w:rStyle w:val="Emphasis"/>
          <w:rFonts w:asciiTheme="majorHAnsi" w:hAnsiTheme="majorHAnsi" w:cstheme="majorHAnsi"/>
          <w:color w:val="000000" w:themeColor="text1"/>
        </w:rPr>
        <w:t xml:space="preserve">“The president certainly believes they’ll be ongoing discussions, not that there’s necessarily going to be a conclusion out of those today,” she told reporters at the White House. John </w:t>
      </w:r>
      <w:proofErr w:type="spellStart"/>
      <w:r w:rsidRPr="0011347F">
        <w:rPr>
          <w:rStyle w:val="Emphasis"/>
          <w:rFonts w:asciiTheme="majorHAnsi" w:hAnsiTheme="majorHAnsi" w:cstheme="majorHAnsi"/>
          <w:color w:val="000000" w:themeColor="text1"/>
        </w:rPr>
        <w:t>LaBombard</w:t>
      </w:r>
      <w:proofErr w:type="spellEnd"/>
      <w:r w:rsidRPr="0011347F">
        <w:rPr>
          <w:rStyle w:val="Emphasis"/>
          <w:rFonts w:asciiTheme="majorHAnsi" w:hAnsiTheme="majorHAnsi" w:cstheme="majorHAnsi"/>
          <w:color w:val="000000" w:themeColor="text1"/>
        </w:rPr>
        <w:t xml:space="preserve">, a spokesman for </w:t>
      </w:r>
      <w:proofErr w:type="spellStart"/>
      <w:r w:rsidRPr="0011347F">
        <w:rPr>
          <w:rStyle w:val="Emphasis"/>
          <w:rFonts w:asciiTheme="majorHAnsi" w:hAnsiTheme="majorHAnsi" w:cstheme="majorHAnsi"/>
          <w:color w:val="000000" w:themeColor="text1"/>
        </w:rPr>
        <w:t>Sinema</w:t>
      </w:r>
      <w:proofErr w:type="spellEnd"/>
      <w:r w:rsidRPr="0011347F">
        <w:rPr>
          <w:rStyle w:val="Emphasis"/>
          <w:rFonts w:asciiTheme="majorHAnsi" w:hAnsiTheme="majorHAnsi" w:cstheme="majorHAnsi"/>
          <w:color w:val="000000" w:themeColor="text1"/>
        </w:rPr>
        <w:t xml:space="preserve">, called Wednesday’s meeting “productive.” </w:t>
      </w:r>
      <w:r w:rsidRPr="0011347F">
        <w:rPr>
          <w:rFonts w:asciiTheme="majorHAnsi" w:hAnsiTheme="majorHAnsi" w:cstheme="majorHAnsi"/>
          <w:color w:val="000000" w:themeColor="text1"/>
          <w:sz w:val="16"/>
        </w:rPr>
        <w:t>“</w:t>
      </w:r>
      <w:proofErr w:type="spellStart"/>
      <w:r w:rsidRPr="0011347F">
        <w:rPr>
          <w:rFonts w:asciiTheme="majorHAnsi" w:hAnsiTheme="majorHAnsi" w:cstheme="majorHAnsi"/>
          <w:color w:val="000000" w:themeColor="text1"/>
          <w:sz w:val="16"/>
        </w:rPr>
        <w:t>Kyrsten</w:t>
      </w:r>
      <w:proofErr w:type="spellEnd"/>
      <w:r w:rsidRPr="0011347F">
        <w:rPr>
          <w:rFonts w:asciiTheme="majorHAnsi" w:hAnsiTheme="majorHAnsi" w:cstheme="majorHAnsi"/>
          <w:color w:val="000000" w:themeColor="text1"/>
          <w:sz w:val="16"/>
        </w:rPr>
        <w:t xml:space="preserve"> is continuing to work in good faith with her colleagues and President Biden as this legislation develops,” he said. </w:t>
      </w:r>
      <w:r w:rsidRPr="0011347F">
        <w:rPr>
          <w:rStyle w:val="Emphasis"/>
          <w:rFonts w:asciiTheme="majorHAnsi" w:hAnsiTheme="majorHAnsi" w:cstheme="majorHAnsi"/>
          <w:color w:val="000000" w:themeColor="text1"/>
          <w:highlight w:val="green"/>
        </w:rPr>
        <w:t>Biden</w:t>
      </w:r>
      <w:r w:rsidRPr="0011347F">
        <w:rPr>
          <w:rStyle w:val="Emphasis"/>
          <w:rFonts w:asciiTheme="majorHAnsi" w:hAnsiTheme="majorHAnsi" w:cstheme="majorHAnsi"/>
          <w:color w:val="000000" w:themeColor="text1"/>
        </w:rPr>
        <w:t xml:space="preserve">, who spent decades in the Senate before becoming vice president, </w:t>
      </w:r>
      <w:r w:rsidRPr="0011347F">
        <w:rPr>
          <w:rStyle w:val="Emphasis"/>
          <w:rFonts w:asciiTheme="majorHAnsi" w:hAnsiTheme="majorHAnsi" w:cstheme="majorHAnsi"/>
          <w:color w:val="000000" w:themeColor="text1"/>
          <w:highlight w:val="green"/>
        </w:rPr>
        <w:t>met</w:t>
      </w:r>
      <w:r w:rsidRPr="0011347F">
        <w:rPr>
          <w:rStyle w:val="Emphasis"/>
          <w:rFonts w:asciiTheme="majorHAnsi" w:hAnsiTheme="majorHAnsi" w:cstheme="majorHAnsi"/>
          <w:color w:val="000000" w:themeColor="text1"/>
        </w:rPr>
        <w:t xml:space="preserve"> separately </w:t>
      </w:r>
      <w:r w:rsidRPr="0011347F">
        <w:rPr>
          <w:rStyle w:val="Emphasis"/>
          <w:rFonts w:asciiTheme="majorHAnsi" w:hAnsiTheme="majorHAnsi" w:cstheme="majorHAnsi"/>
          <w:color w:val="000000" w:themeColor="text1"/>
          <w:highlight w:val="green"/>
        </w:rPr>
        <w:t>with each senator</w:t>
      </w:r>
      <w:r w:rsidRPr="0011347F">
        <w:rPr>
          <w:rStyle w:val="Emphasis"/>
          <w:rFonts w:asciiTheme="majorHAnsi" w:hAnsiTheme="majorHAnsi" w:cstheme="majorHAnsi"/>
          <w:color w:val="000000" w:themeColor="text1"/>
        </w:rPr>
        <w:t xml:space="preserve"> in an apparent effort </w:t>
      </w:r>
      <w:r w:rsidRPr="0011347F">
        <w:rPr>
          <w:rStyle w:val="Emphasis"/>
          <w:rFonts w:asciiTheme="majorHAnsi" w:hAnsiTheme="majorHAnsi" w:cstheme="majorHAnsi"/>
          <w:color w:val="000000" w:themeColor="text1"/>
          <w:highlight w:val="green"/>
        </w:rPr>
        <w:t>to maximize</w:t>
      </w:r>
      <w:r w:rsidRPr="0011347F">
        <w:rPr>
          <w:rStyle w:val="Emphasis"/>
          <w:rFonts w:asciiTheme="majorHAnsi" w:hAnsiTheme="majorHAnsi" w:cstheme="majorHAnsi"/>
          <w:color w:val="000000" w:themeColor="text1"/>
        </w:rPr>
        <w:t xml:space="preserve"> the </w:t>
      </w:r>
      <w:r w:rsidRPr="0011347F">
        <w:rPr>
          <w:rStyle w:val="Emphasis"/>
          <w:rFonts w:asciiTheme="majorHAnsi" w:hAnsiTheme="majorHAnsi" w:cstheme="majorHAnsi"/>
          <w:color w:val="000000" w:themeColor="text1"/>
          <w:highlight w:val="green"/>
        </w:rPr>
        <w:t>effect</w:t>
      </w:r>
      <w:r w:rsidRPr="0011347F">
        <w:rPr>
          <w:rStyle w:val="Emphasis"/>
          <w:rFonts w:asciiTheme="majorHAnsi" w:hAnsiTheme="majorHAnsi" w:cstheme="majorHAnsi"/>
          <w:color w:val="000000" w:themeColor="text1"/>
        </w:rPr>
        <w:t xml:space="preserve"> of his personal involvement. </w:t>
      </w:r>
      <w:r w:rsidRPr="0011347F">
        <w:rPr>
          <w:rFonts w:asciiTheme="majorHAnsi" w:hAnsiTheme="majorHAnsi" w:cstheme="majorHAnsi"/>
          <w:color w:val="000000" w:themeColor="text1"/>
          <w:sz w:val="16"/>
        </w:rPr>
        <w:t xml:space="preserve">He sat down with </w:t>
      </w:r>
      <w:proofErr w:type="spellStart"/>
      <w:r w:rsidRPr="0011347F">
        <w:rPr>
          <w:rFonts w:asciiTheme="majorHAnsi" w:hAnsiTheme="majorHAnsi" w:cstheme="majorHAnsi"/>
          <w:color w:val="000000" w:themeColor="text1"/>
          <w:sz w:val="16"/>
        </w:rPr>
        <w:t>Sinema</w:t>
      </w:r>
      <w:proofErr w:type="spellEnd"/>
      <w:r w:rsidRPr="0011347F">
        <w:rPr>
          <w:rFonts w:asciiTheme="majorHAnsi" w:hAnsiTheme="majorHAnsi" w:cstheme="majorHAnsi"/>
          <w:color w:val="000000" w:themeColor="text1"/>
          <w:sz w:val="16"/>
        </w:rPr>
        <w:t xml:space="preserve"> around 10 a.m. and met with Manchin several hours later. Manchin was spotted walking into the White House at 5:30 p.m. wearing a blue blazer, gray </w:t>
      </w:r>
      <w:proofErr w:type="gramStart"/>
      <w:r w:rsidRPr="0011347F">
        <w:rPr>
          <w:rFonts w:asciiTheme="majorHAnsi" w:hAnsiTheme="majorHAnsi" w:cstheme="majorHAnsi"/>
          <w:color w:val="000000" w:themeColor="text1"/>
          <w:sz w:val="16"/>
        </w:rPr>
        <w:t>slacks</w:t>
      </w:r>
      <w:proofErr w:type="gramEnd"/>
      <w:r w:rsidRPr="0011347F">
        <w:rPr>
          <w:rFonts w:asciiTheme="majorHAnsi" w:hAnsiTheme="majorHAnsi" w:cstheme="majorHAnsi"/>
          <w:color w:val="000000" w:themeColor="text1"/>
          <w:sz w:val="16"/>
        </w:rPr>
        <w:t xml:space="preserve"> and rubber-soled boat shoes. </w:t>
      </w:r>
      <w:r w:rsidRPr="0011347F">
        <w:rPr>
          <w:rStyle w:val="Emphasis"/>
          <w:rFonts w:asciiTheme="majorHAnsi" w:hAnsiTheme="majorHAnsi" w:cstheme="majorHAnsi"/>
          <w:color w:val="000000" w:themeColor="text1"/>
        </w:rPr>
        <w:t xml:space="preserve">The prospects of passing the entire $3.5 trillion human </w:t>
      </w:r>
      <w:r w:rsidRPr="0011347F">
        <w:rPr>
          <w:rStyle w:val="Emphasis"/>
          <w:rFonts w:asciiTheme="majorHAnsi" w:hAnsiTheme="majorHAnsi" w:cstheme="majorHAnsi"/>
          <w:color w:val="000000" w:themeColor="text1"/>
          <w:highlight w:val="green"/>
        </w:rPr>
        <w:t>infra</w:t>
      </w:r>
      <w:r w:rsidRPr="0011347F">
        <w:rPr>
          <w:rStyle w:val="Emphasis"/>
          <w:rFonts w:asciiTheme="majorHAnsi" w:hAnsiTheme="majorHAnsi" w:cstheme="majorHAnsi"/>
          <w:color w:val="000000" w:themeColor="text1"/>
        </w:rPr>
        <w:t xml:space="preserve">structure package </w:t>
      </w:r>
      <w:r w:rsidRPr="0011347F">
        <w:rPr>
          <w:rStyle w:val="Emphasis"/>
          <w:rFonts w:asciiTheme="majorHAnsi" w:hAnsiTheme="majorHAnsi" w:cstheme="majorHAnsi"/>
          <w:color w:val="000000" w:themeColor="text1"/>
          <w:highlight w:val="green"/>
        </w:rPr>
        <w:t>suffered</w:t>
      </w:r>
      <w:r w:rsidRPr="0011347F">
        <w:rPr>
          <w:rStyle w:val="Emphasis"/>
          <w:rFonts w:asciiTheme="majorHAnsi" w:hAnsiTheme="majorHAnsi" w:cstheme="majorHAnsi"/>
          <w:color w:val="000000" w:themeColor="text1"/>
        </w:rPr>
        <w:t xml:space="preserve"> several setbacks in recent weeks, largely </w:t>
      </w:r>
      <w:r w:rsidRPr="0011347F">
        <w:rPr>
          <w:rStyle w:val="Emphasis"/>
          <w:rFonts w:asciiTheme="majorHAnsi" w:hAnsiTheme="majorHAnsi" w:cstheme="majorHAnsi"/>
          <w:color w:val="000000" w:themeColor="text1"/>
          <w:highlight w:val="green"/>
        </w:rPr>
        <w:t xml:space="preserve">because of Manchin and </w:t>
      </w:r>
      <w:proofErr w:type="spellStart"/>
      <w:r w:rsidRPr="0011347F">
        <w:rPr>
          <w:rStyle w:val="Emphasis"/>
          <w:rFonts w:asciiTheme="majorHAnsi" w:hAnsiTheme="majorHAnsi" w:cstheme="majorHAnsi"/>
          <w:color w:val="000000" w:themeColor="text1"/>
          <w:highlight w:val="green"/>
        </w:rPr>
        <w:t>Sinema</w:t>
      </w:r>
      <w:proofErr w:type="spellEnd"/>
      <w:r w:rsidRPr="0011347F">
        <w:rPr>
          <w:rStyle w:val="Emphasis"/>
          <w:rFonts w:asciiTheme="majorHAnsi" w:hAnsiTheme="majorHAnsi" w:cstheme="majorHAnsi"/>
          <w:color w:val="000000" w:themeColor="text1"/>
          <w:highlight w:val="green"/>
        </w:rPr>
        <w:t>.</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6"/>
        </w:rPr>
        <w:t xml:space="preserve">The two senators raised red flags about the bill’s price tag, and Manchin has criticized specific provisions such as the Clean Electricity Performance Program, which would provide $150 billion to steer electric utilities away from coal to renewable energy sources. Manchin called for a “strategic pause” on the bill in a Wall Street Journal op-ed with the headline “Why I won’t support spending another $3.5 trillion.” “Ignoring the fiscal consequences of our policy choices will create a disastrous future for the next generation of Americans,” he warned. </w:t>
      </w:r>
      <w:proofErr w:type="spellStart"/>
      <w:r w:rsidRPr="0011347F">
        <w:rPr>
          <w:rStyle w:val="Emphasis"/>
          <w:rFonts w:asciiTheme="majorHAnsi" w:hAnsiTheme="majorHAnsi" w:cstheme="majorHAnsi"/>
          <w:color w:val="000000" w:themeColor="text1"/>
          <w:highlight w:val="green"/>
        </w:rPr>
        <w:t>Sinema</w:t>
      </w:r>
      <w:proofErr w:type="spellEnd"/>
      <w:r w:rsidRPr="0011347F">
        <w:rPr>
          <w:rStyle w:val="Emphasis"/>
          <w:rFonts w:asciiTheme="majorHAnsi" w:hAnsiTheme="majorHAnsi" w:cstheme="majorHAnsi"/>
          <w:color w:val="000000" w:themeColor="text1"/>
        </w:rPr>
        <w:t xml:space="preserve"> has also threatened to vote against a $3.5 trillion spending bill, although she has </w:t>
      </w:r>
      <w:r w:rsidRPr="0011347F">
        <w:rPr>
          <w:rStyle w:val="Emphasis"/>
          <w:rFonts w:asciiTheme="majorHAnsi" w:hAnsiTheme="majorHAnsi" w:cstheme="majorHAnsi"/>
          <w:color w:val="000000" w:themeColor="text1"/>
          <w:highlight w:val="green"/>
        </w:rPr>
        <w:t>pledged to “work in good faith to develop this legislation</w:t>
      </w:r>
      <w:r w:rsidRPr="0011347F">
        <w:rPr>
          <w:rStyle w:val="Emphasis"/>
          <w:rFonts w:asciiTheme="majorHAnsi" w:hAnsiTheme="majorHAnsi" w:cstheme="majorHAnsi"/>
          <w:color w:val="000000" w:themeColor="text1"/>
        </w:rPr>
        <w:t xml:space="preserve"> with my colleagues and the administration.” </w:t>
      </w:r>
      <w:r w:rsidRPr="0011347F">
        <w:rPr>
          <w:rFonts w:asciiTheme="majorHAnsi" w:hAnsiTheme="majorHAnsi" w:cstheme="majorHAnsi"/>
          <w:color w:val="000000" w:themeColor="text1"/>
          <w:sz w:val="16"/>
        </w:rPr>
        <w:t xml:space="preserve">On the other side of the Capitol, Democrats suffered a blow with the drafting of their reconciliation bill Wednesday when three Democrats on the House Energy and Commerce Committee — Reps. Kurt Schrader (Ore.), Scott Peters (Calif.) and Kathleen Rice (N.Y.) — voted against legislation to lower drug prices, which Democratic leaders are counting on as a key pay-for in the larger package. Separately, Rep. Stephanie Murphy (D-Fla.) sided with Republicans in the House Ways and Means Committee vote Wednesday to advance that panel's portion of the reconciliation package, citing concerns about tax provisions. Manchin reiterated his concerns with the massive reconciliation bill at a Senate Democratic caucus lunch meeting on Tuesday. The remarks, however, fell flat with colleagues. “We’re frustrated with Manchin,” said one Democratic senator who attended the meeting. “It’s not like the president has shunned him. He’s reached out to Manchin before. Nobody’s gotten more attention from the White House.” </w:t>
      </w:r>
      <w:r w:rsidRPr="0011347F">
        <w:rPr>
          <w:rStyle w:val="Emphasis"/>
          <w:rFonts w:asciiTheme="majorHAnsi" w:hAnsiTheme="majorHAnsi" w:cstheme="majorHAnsi"/>
          <w:color w:val="000000" w:themeColor="text1"/>
        </w:rPr>
        <w:t xml:space="preserve">The lawmaker said </w:t>
      </w:r>
      <w:r w:rsidRPr="0011347F">
        <w:rPr>
          <w:rStyle w:val="Emphasis"/>
          <w:rFonts w:asciiTheme="majorHAnsi" w:hAnsiTheme="majorHAnsi" w:cstheme="majorHAnsi"/>
          <w:color w:val="000000" w:themeColor="text1"/>
          <w:highlight w:val="green"/>
        </w:rPr>
        <w:t>Manchin reprised some of the arguments</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he made in</w:t>
      </w:r>
      <w:r w:rsidRPr="0011347F">
        <w:rPr>
          <w:rStyle w:val="Emphasis"/>
          <w:rFonts w:asciiTheme="majorHAnsi" w:hAnsiTheme="majorHAnsi" w:cstheme="majorHAnsi"/>
          <w:color w:val="000000" w:themeColor="text1"/>
        </w:rPr>
        <w:t xml:space="preserve"> The Wall Street </w:t>
      </w:r>
      <w:r w:rsidRPr="0011347F">
        <w:rPr>
          <w:rStyle w:val="Emphasis"/>
          <w:rFonts w:asciiTheme="majorHAnsi" w:hAnsiTheme="majorHAnsi" w:cstheme="majorHAnsi"/>
          <w:color w:val="000000" w:themeColor="text1"/>
          <w:highlight w:val="green"/>
        </w:rPr>
        <w:t>Journal</w:t>
      </w:r>
      <w:r w:rsidRPr="0011347F">
        <w:rPr>
          <w:rStyle w:val="Emphasis"/>
          <w:rFonts w:asciiTheme="majorHAnsi" w:hAnsiTheme="majorHAnsi" w:cstheme="majorHAnsi"/>
          <w:color w:val="000000" w:themeColor="text1"/>
        </w:rPr>
        <w:t xml:space="preserve"> and during appearances </w:t>
      </w:r>
      <w:r w:rsidRPr="0011347F">
        <w:rPr>
          <w:rStyle w:val="Emphasis"/>
          <w:rFonts w:asciiTheme="majorHAnsi" w:hAnsiTheme="majorHAnsi" w:cstheme="majorHAnsi"/>
          <w:color w:val="000000" w:themeColor="text1"/>
          <w:highlight w:val="green"/>
        </w:rPr>
        <w:t>on</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CNN</w:t>
      </w:r>
      <w:r w:rsidRPr="0011347F">
        <w:rPr>
          <w:rStyle w:val="Emphasis"/>
          <w:rFonts w:asciiTheme="majorHAnsi" w:hAnsiTheme="majorHAnsi" w:cstheme="majorHAnsi"/>
          <w:color w:val="000000" w:themeColor="text1"/>
        </w:rPr>
        <w:t xml:space="preserve">’s “State of the Union” </w:t>
      </w:r>
      <w:r w:rsidRPr="0011347F">
        <w:rPr>
          <w:rStyle w:val="Emphasis"/>
          <w:rFonts w:asciiTheme="majorHAnsi" w:hAnsiTheme="majorHAnsi" w:cstheme="majorHAnsi"/>
          <w:color w:val="000000" w:themeColor="text1"/>
          <w:highlight w:val="green"/>
        </w:rPr>
        <w:t>and NBC</w:t>
      </w:r>
      <w:r w:rsidRPr="0011347F">
        <w:rPr>
          <w:rStyle w:val="Emphasis"/>
          <w:rFonts w:asciiTheme="majorHAnsi" w:hAnsiTheme="majorHAnsi" w:cstheme="majorHAnsi"/>
          <w:color w:val="000000" w:themeColor="text1"/>
        </w:rPr>
        <w:t xml:space="preserve">’s “Meet the Press” over the weekend. </w:t>
      </w:r>
      <w:r w:rsidRPr="0011347F">
        <w:rPr>
          <w:rFonts w:asciiTheme="majorHAnsi" w:hAnsiTheme="majorHAnsi" w:cstheme="majorHAnsi"/>
          <w:color w:val="000000" w:themeColor="text1"/>
          <w:sz w:val="16"/>
        </w:rPr>
        <w:t xml:space="preserve">“The $64,000 question is, what’s his endgame? We don’t know,” said the lawmaker. “Part of what Biden is trying to figure out is, where does Manchin want to go?” On Tuesday, </w:t>
      </w:r>
      <w:r w:rsidRPr="0011347F">
        <w:rPr>
          <w:rFonts w:asciiTheme="majorHAnsi" w:hAnsiTheme="majorHAnsi" w:cstheme="majorHAnsi"/>
          <w:color w:val="000000" w:themeColor="text1"/>
          <w:sz w:val="16"/>
        </w:rPr>
        <w:lastRenderedPageBreak/>
        <w:t xml:space="preserve">Manchin questioned the need to spend $150 billion on weaning power plants away from coal when there are already plenty of private sector incentives to do so. “Why should we be paying utilities to do what they’re already doing? We’re transitioning. Fifty percent of our power came from coal in the year 2000. Twenty years later, [it’s] 19 percent,” he told reporters. Manchin also said he’s concerned about the reliability of depending entirely on renewable energy sources. Senate Democrats have grown frustrated over what they view as Manchin’s “vague” demands for what the reconciliation bill should look like. They also didn’t appreciate the double-barreled criticism in his Wall Street Journal op-ed that caught them off guard during the August recess. “I was on a [congressional delegation trip] overseas with several colleagues when we read the op-ed, and we were aghast,” said another Democratic senator, who requested anonymity to discuss the internal dynamics of the Democratic caucus. Manchin said fellow Democrats were “rushing” to spend another $3.5 trillion without fully understanding the potential ramifications of their actions. He warned that the bill could leave the federal government short of resources to respond to the pandemic if it gets worse because of viral mutations or if there’s another financial crisis like the Great Recession. While some Democratic strategists have privately complained that Biden has not made more of a public sales pitch on behalf of his human infrastructure proposal, Democratic senators say they’re happy the president has let the talks play out on Capitol Hill without much interference. </w:t>
      </w:r>
      <w:r w:rsidRPr="0011347F">
        <w:rPr>
          <w:rStyle w:val="Emphasis"/>
          <w:rFonts w:asciiTheme="majorHAnsi" w:hAnsiTheme="majorHAnsi" w:cstheme="majorHAnsi"/>
          <w:color w:val="000000" w:themeColor="text1"/>
        </w:rPr>
        <w:t>Kaine said “</w:t>
      </w:r>
      <w:r w:rsidRPr="0011347F">
        <w:rPr>
          <w:rStyle w:val="Emphasis"/>
          <w:rFonts w:asciiTheme="majorHAnsi" w:hAnsiTheme="majorHAnsi" w:cstheme="majorHAnsi"/>
          <w:color w:val="000000" w:themeColor="text1"/>
          <w:highlight w:val="green"/>
        </w:rPr>
        <w:t>it’s really important” that Biden is</w:t>
      </w:r>
      <w:r w:rsidRPr="0011347F">
        <w:rPr>
          <w:rStyle w:val="Emphasis"/>
          <w:rFonts w:asciiTheme="majorHAnsi" w:hAnsiTheme="majorHAnsi" w:cstheme="majorHAnsi"/>
          <w:color w:val="000000" w:themeColor="text1"/>
        </w:rPr>
        <w:t xml:space="preserve"> now </w:t>
      </w:r>
      <w:r w:rsidRPr="0011347F">
        <w:rPr>
          <w:rStyle w:val="Emphasis"/>
          <w:rFonts w:asciiTheme="majorHAnsi" w:hAnsiTheme="majorHAnsi" w:cstheme="majorHAnsi"/>
          <w:color w:val="000000" w:themeColor="text1"/>
          <w:highlight w:val="green"/>
        </w:rPr>
        <w:t>getting personally involved</w:t>
      </w:r>
      <w:r w:rsidRPr="0011347F">
        <w:rPr>
          <w:rStyle w:val="Emphasis"/>
          <w:rFonts w:asciiTheme="majorHAnsi" w:hAnsiTheme="majorHAnsi" w:cstheme="majorHAnsi"/>
          <w:color w:val="000000" w:themeColor="text1"/>
        </w:rPr>
        <w:t xml:space="preserve"> in trying </w:t>
      </w:r>
      <w:r w:rsidRPr="0011347F">
        <w:rPr>
          <w:rStyle w:val="Emphasis"/>
          <w:rFonts w:asciiTheme="majorHAnsi" w:hAnsiTheme="majorHAnsi" w:cstheme="majorHAnsi"/>
          <w:color w:val="000000" w:themeColor="text1"/>
          <w:highlight w:val="green"/>
        </w:rPr>
        <w:t xml:space="preserve">to persuade Manchin and </w:t>
      </w:r>
      <w:proofErr w:type="spellStart"/>
      <w:r w:rsidRPr="0011347F">
        <w:rPr>
          <w:rStyle w:val="Emphasis"/>
          <w:rFonts w:asciiTheme="majorHAnsi" w:hAnsiTheme="majorHAnsi" w:cstheme="majorHAnsi"/>
          <w:color w:val="000000" w:themeColor="text1"/>
          <w:highlight w:val="green"/>
        </w:rPr>
        <w:t>Sinema</w:t>
      </w:r>
      <w:proofErr w:type="spellEnd"/>
      <w:r w:rsidRPr="0011347F">
        <w:rPr>
          <w:rStyle w:val="Emphasis"/>
          <w:rFonts w:asciiTheme="majorHAnsi" w:hAnsiTheme="majorHAnsi" w:cstheme="majorHAnsi"/>
          <w:color w:val="000000" w:themeColor="text1"/>
        </w:rPr>
        <w:t xml:space="preserve"> get on board with the reconciliation bill. </w:t>
      </w:r>
      <w:r w:rsidRPr="0011347F">
        <w:rPr>
          <w:rFonts w:asciiTheme="majorHAnsi" w:hAnsiTheme="majorHAnsi" w:cstheme="majorHAnsi"/>
          <w:color w:val="000000" w:themeColor="text1"/>
          <w:sz w:val="16"/>
        </w:rPr>
        <w:t xml:space="preserve">“There’s a time when you get involved, and now is that time,” he said. </w:t>
      </w:r>
      <w:r w:rsidRPr="0011347F">
        <w:rPr>
          <w:rStyle w:val="Emphasis"/>
          <w:rFonts w:asciiTheme="majorHAnsi" w:hAnsiTheme="majorHAnsi" w:cstheme="majorHAnsi"/>
          <w:color w:val="000000" w:themeColor="text1"/>
        </w:rPr>
        <w:t>Kaine said Biden’s intervention in negotiations over the bipartisan $1 trillion infrastructure bill that passed the Senate last month was “</w:t>
      </w:r>
      <w:r w:rsidRPr="0011347F">
        <w:rPr>
          <w:rStyle w:val="Emphasis"/>
          <w:rFonts w:asciiTheme="majorHAnsi" w:hAnsiTheme="majorHAnsi" w:cstheme="majorHAnsi"/>
          <w:color w:val="000000" w:themeColor="text1"/>
          <w:highlight w:val="green"/>
        </w:rPr>
        <w:t>very critical” to keeping it on track.</w:t>
      </w:r>
    </w:p>
    <w:p w14:paraId="06AFBD42"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WTO-facilitated IP negotiations </w:t>
      </w:r>
      <w:r w:rsidRPr="0011347F">
        <w:rPr>
          <w:rFonts w:asciiTheme="majorHAnsi" w:hAnsiTheme="majorHAnsi" w:cstheme="majorHAnsi"/>
          <w:color w:val="000000" w:themeColor="text1"/>
          <w:u w:val="single"/>
        </w:rPr>
        <w:t>sap</w:t>
      </w:r>
      <w:r w:rsidRPr="0011347F">
        <w:rPr>
          <w:rFonts w:asciiTheme="majorHAnsi" w:hAnsiTheme="majorHAnsi" w:cstheme="majorHAnsi"/>
          <w:color w:val="000000" w:themeColor="text1"/>
        </w:rPr>
        <w:t xml:space="preserve"> Biden political capital – sustained influence is key to effective policy action.</w:t>
      </w:r>
    </w:p>
    <w:p w14:paraId="1EFC36CA" w14:textId="77777777" w:rsidR="00785719" w:rsidRPr="0011347F" w:rsidRDefault="00785719" w:rsidP="00785719">
      <w:pPr>
        <w:rPr>
          <w:rFonts w:asciiTheme="majorHAnsi" w:hAnsiTheme="majorHAnsi" w:cstheme="majorHAnsi"/>
          <w:color w:val="000000" w:themeColor="text1"/>
        </w:rPr>
      </w:pPr>
      <w:proofErr w:type="spellStart"/>
      <w:r w:rsidRPr="0011347F">
        <w:rPr>
          <w:rStyle w:val="Style13ptBold"/>
          <w:rFonts w:asciiTheme="majorHAnsi" w:hAnsiTheme="majorHAnsi" w:cstheme="majorHAnsi"/>
          <w:color w:val="000000" w:themeColor="text1"/>
        </w:rPr>
        <w:t>Lawder</w:t>
      </w:r>
      <w:proofErr w:type="spellEnd"/>
      <w:r w:rsidRPr="0011347F">
        <w:rPr>
          <w:rStyle w:val="Style13ptBold"/>
          <w:rFonts w:asciiTheme="majorHAnsi" w:hAnsiTheme="majorHAnsi" w:cstheme="majorHAnsi"/>
          <w:color w:val="000000" w:themeColor="text1"/>
        </w:rPr>
        <w:t xml:space="preserve"> 5/6</w:t>
      </w:r>
      <w:r w:rsidRPr="0011347F">
        <w:rPr>
          <w:rFonts w:asciiTheme="majorHAnsi" w:hAnsiTheme="majorHAnsi" w:cstheme="majorHAnsi"/>
          <w:color w:val="000000" w:themeColor="text1"/>
        </w:rPr>
        <w:t xml:space="preserve"> [David </w:t>
      </w:r>
      <w:proofErr w:type="spellStart"/>
      <w:r w:rsidRPr="0011347F">
        <w:rPr>
          <w:rFonts w:asciiTheme="majorHAnsi" w:hAnsiTheme="majorHAnsi" w:cstheme="majorHAnsi"/>
          <w:color w:val="000000" w:themeColor="text1"/>
        </w:rPr>
        <w:t>Lawder</w:t>
      </w:r>
      <w:proofErr w:type="spellEnd"/>
      <w:r w:rsidRPr="0011347F">
        <w:rPr>
          <w:rFonts w:asciiTheme="majorHAnsi" w:hAnsiTheme="majorHAnsi" w:cstheme="majorHAnsi"/>
          <w:color w:val="000000" w:themeColor="text1"/>
        </w:rPr>
        <w:t xml:space="preserve"> (Trade and Global Economy Correspondent @ Reuters). “WTO vaccine waiver could take months to negotiate, faces opposition -experts”. Reuters. May 6, 2021. Accessed 9/16/21. </w:t>
      </w:r>
      <w:hyperlink r:id="rId13" w:history="1">
        <w:r w:rsidRPr="0011347F">
          <w:rPr>
            <w:rStyle w:val="Hyperlink"/>
            <w:rFonts w:asciiTheme="majorHAnsi" w:hAnsiTheme="majorHAnsi" w:cstheme="majorHAnsi"/>
            <w:color w:val="000000" w:themeColor="text1"/>
          </w:rPr>
          <w:t>https://www.reuters.com/world/china/vaccine-ip-waiver-could-take-months-wto-negotiate-experts-2021-05-06/</w:t>
        </w:r>
      </w:hyperlink>
      <w:r w:rsidRPr="0011347F">
        <w:rPr>
          <w:rFonts w:asciiTheme="majorHAnsi" w:hAnsiTheme="majorHAnsi" w:cstheme="majorHAnsi"/>
          <w:color w:val="000000" w:themeColor="text1"/>
        </w:rPr>
        <w:t xml:space="preserve"> //Xu]</w:t>
      </w:r>
    </w:p>
    <w:p w14:paraId="4CCEA47F" w14:textId="77777777" w:rsidR="00785719" w:rsidRPr="0011347F" w:rsidRDefault="00785719" w:rsidP="00785719">
      <w:pPr>
        <w:pStyle w:val="ListParagraph"/>
        <w:numPr>
          <w:ilvl w:val="0"/>
          <w:numId w:val="12"/>
        </w:numPr>
        <w:rPr>
          <w:rFonts w:asciiTheme="majorHAnsi" w:hAnsiTheme="majorHAnsi" w:cstheme="majorHAnsi"/>
          <w:color w:val="000000" w:themeColor="text1"/>
        </w:rPr>
      </w:pPr>
      <w:r w:rsidRPr="0011347F">
        <w:rPr>
          <w:rFonts w:asciiTheme="majorHAnsi" w:hAnsiTheme="majorHAnsi" w:cstheme="majorHAnsi"/>
          <w:color w:val="000000" w:themeColor="text1"/>
        </w:rPr>
        <w:t>Consensus</w:t>
      </w:r>
    </w:p>
    <w:p w14:paraId="2E89700F" w14:textId="77777777" w:rsidR="00785719" w:rsidRPr="0011347F" w:rsidRDefault="00785719" w:rsidP="00785719">
      <w:pPr>
        <w:pStyle w:val="ListParagraph"/>
        <w:numPr>
          <w:ilvl w:val="0"/>
          <w:numId w:val="12"/>
        </w:numPr>
        <w:rPr>
          <w:rFonts w:asciiTheme="majorHAnsi" w:hAnsiTheme="majorHAnsi" w:cstheme="majorHAnsi"/>
          <w:color w:val="000000" w:themeColor="text1"/>
        </w:rPr>
      </w:pPr>
      <w:r w:rsidRPr="0011347F">
        <w:rPr>
          <w:rFonts w:asciiTheme="majorHAnsi" w:hAnsiTheme="majorHAnsi" w:cstheme="majorHAnsi"/>
          <w:color w:val="000000" w:themeColor="text1"/>
        </w:rPr>
        <w:t>Complexity</w:t>
      </w:r>
    </w:p>
    <w:p w14:paraId="699CB3B5" w14:textId="77777777" w:rsidR="00785719" w:rsidRPr="0011347F" w:rsidRDefault="00785719" w:rsidP="00785719">
      <w:pPr>
        <w:pStyle w:val="ListParagraph"/>
        <w:numPr>
          <w:ilvl w:val="0"/>
          <w:numId w:val="12"/>
        </w:numPr>
        <w:rPr>
          <w:rFonts w:asciiTheme="majorHAnsi" w:hAnsiTheme="majorHAnsi" w:cstheme="majorHAnsi"/>
          <w:color w:val="000000" w:themeColor="text1"/>
        </w:rPr>
      </w:pPr>
      <w:r w:rsidRPr="0011347F">
        <w:rPr>
          <w:rFonts w:asciiTheme="majorHAnsi" w:hAnsiTheme="majorHAnsi" w:cstheme="majorHAnsi"/>
          <w:color w:val="000000" w:themeColor="text1"/>
        </w:rPr>
        <w:t>Mobilize against companies</w:t>
      </w:r>
    </w:p>
    <w:p w14:paraId="3BA712CD" w14:textId="77777777" w:rsidR="00785719" w:rsidRPr="0011347F" w:rsidRDefault="00785719" w:rsidP="00785719">
      <w:pPr>
        <w:rPr>
          <w:rStyle w:val="Emphasis"/>
          <w:rFonts w:asciiTheme="majorHAnsi" w:hAnsiTheme="majorHAnsi" w:cstheme="majorHAnsi"/>
          <w:color w:val="000000" w:themeColor="text1"/>
        </w:rPr>
      </w:pPr>
      <w:r w:rsidRPr="0011347F">
        <w:rPr>
          <w:rStyle w:val="Emphasis"/>
          <w:rFonts w:asciiTheme="majorHAnsi" w:hAnsiTheme="majorHAnsi" w:cstheme="majorHAnsi"/>
          <w:color w:val="000000" w:themeColor="text1"/>
        </w:rPr>
        <w:t>World Trade Organization (</w:t>
      </w:r>
      <w:r w:rsidRPr="0011347F">
        <w:rPr>
          <w:rStyle w:val="Emphasis"/>
          <w:rFonts w:asciiTheme="majorHAnsi" w:hAnsiTheme="majorHAnsi" w:cstheme="majorHAnsi"/>
          <w:color w:val="000000" w:themeColor="text1"/>
          <w:highlight w:val="green"/>
        </w:rPr>
        <w:t>WTO</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negotiations on a waiver of i</w:t>
      </w:r>
      <w:r w:rsidRPr="0011347F">
        <w:rPr>
          <w:rStyle w:val="Emphasis"/>
          <w:rFonts w:asciiTheme="majorHAnsi" w:hAnsiTheme="majorHAnsi" w:cstheme="majorHAnsi"/>
          <w:color w:val="000000" w:themeColor="text1"/>
        </w:rPr>
        <w:t xml:space="preserve">ntellectual </w:t>
      </w:r>
      <w:r w:rsidRPr="0011347F">
        <w:rPr>
          <w:rStyle w:val="Emphasis"/>
          <w:rFonts w:asciiTheme="majorHAnsi" w:hAnsiTheme="majorHAnsi" w:cstheme="majorHAnsi"/>
          <w:color w:val="000000" w:themeColor="text1"/>
          <w:highlight w:val="green"/>
        </w:rPr>
        <w:t>p</w:t>
      </w:r>
      <w:r w:rsidRPr="0011347F">
        <w:rPr>
          <w:rStyle w:val="Emphasis"/>
          <w:rFonts w:asciiTheme="majorHAnsi" w:hAnsiTheme="majorHAnsi" w:cstheme="majorHAnsi"/>
          <w:color w:val="000000" w:themeColor="text1"/>
        </w:rPr>
        <w:t xml:space="preserve">roperty rights for COVID-19 vaccines </w:t>
      </w:r>
      <w:r w:rsidRPr="0011347F">
        <w:rPr>
          <w:rStyle w:val="Emphasis"/>
          <w:rFonts w:asciiTheme="majorHAnsi" w:hAnsiTheme="majorHAnsi" w:cstheme="majorHAnsi"/>
          <w:color w:val="000000" w:themeColor="text1"/>
          <w:highlight w:val="green"/>
        </w:rPr>
        <w:t>could take months</w:t>
      </w:r>
      <w:r w:rsidRPr="0011347F">
        <w:rPr>
          <w:rStyle w:val="Emphasis"/>
          <w:rFonts w:asciiTheme="majorHAnsi" w:hAnsiTheme="majorHAnsi" w:cstheme="majorHAnsi"/>
          <w:color w:val="000000" w:themeColor="text1"/>
        </w:rPr>
        <w:t xml:space="preserve"> - provided they can overcome significant </w:t>
      </w:r>
      <w:r w:rsidRPr="0011347F">
        <w:rPr>
          <w:rStyle w:val="Emphasis"/>
          <w:rFonts w:asciiTheme="majorHAnsi" w:hAnsiTheme="majorHAnsi" w:cstheme="majorHAnsi"/>
          <w:color w:val="000000" w:themeColor="text1"/>
          <w:highlight w:val="green"/>
        </w:rPr>
        <w:t>opposition from</w:t>
      </w:r>
      <w:r w:rsidRPr="0011347F">
        <w:rPr>
          <w:rStyle w:val="Emphasis"/>
          <w:rFonts w:asciiTheme="majorHAnsi" w:hAnsiTheme="majorHAnsi" w:cstheme="majorHAnsi"/>
          <w:color w:val="000000" w:themeColor="text1"/>
        </w:rPr>
        <w:t xml:space="preserve"> some </w:t>
      </w:r>
      <w:r w:rsidRPr="0011347F">
        <w:rPr>
          <w:rStyle w:val="Emphasis"/>
          <w:rFonts w:asciiTheme="majorHAnsi" w:hAnsiTheme="majorHAnsi" w:cstheme="majorHAnsi"/>
          <w:color w:val="000000" w:themeColor="text1"/>
          <w:highlight w:val="green"/>
        </w:rPr>
        <w:t>member countries</w:t>
      </w:r>
      <w:r w:rsidRPr="0011347F">
        <w:rPr>
          <w:rStyle w:val="Emphasis"/>
          <w:rFonts w:asciiTheme="majorHAnsi" w:hAnsiTheme="majorHAnsi" w:cstheme="majorHAnsi"/>
          <w:color w:val="000000" w:themeColor="text1"/>
        </w:rPr>
        <w:t xml:space="preserve">, trade experts say. </w:t>
      </w:r>
      <w:r w:rsidRPr="0011347F">
        <w:rPr>
          <w:rFonts w:asciiTheme="majorHAnsi" w:hAnsiTheme="majorHAnsi" w:cstheme="majorHAnsi"/>
          <w:color w:val="000000" w:themeColor="text1"/>
          <w:sz w:val="16"/>
        </w:rPr>
        <w:t xml:space="preserve">The talks also are likely to focus on a waiver that is significantly narrower in scope and shorter in duration than the one initially proposed by India and South Africa last October. Prior to U.S. President Joe Biden's decision on Wednesday to back talks for a vaccine waiver, the two countries confirmed their intention to draft a new proposal after seven months of opposition. WTO Director General Ngozi </w:t>
      </w:r>
      <w:proofErr w:type="spellStart"/>
      <w:r w:rsidRPr="0011347F">
        <w:rPr>
          <w:rFonts w:asciiTheme="majorHAnsi" w:hAnsiTheme="majorHAnsi" w:cstheme="majorHAnsi"/>
          <w:color w:val="000000" w:themeColor="text1"/>
          <w:sz w:val="16"/>
        </w:rPr>
        <w:t>Okonjo</w:t>
      </w:r>
      <w:proofErr w:type="spellEnd"/>
      <w:r w:rsidRPr="0011347F">
        <w:rPr>
          <w:rFonts w:asciiTheme="majorHAnsi" w:hAnsiTheme="majorHAnsi" w:cstheme="majorHAnsi"/>
          <w:color w:val="000000" w:themeColor="text1"/>
          <w:sz w:val="16"/>
        </w:rPr>
        <w:t xml:space="preserve">-Iweala welcomed Biden's move on Thursday and urged talks on the new plan to start as soon as possible. "The world is </w:t>
      </w:r>
      <w:proofErr w:type="gramStart"/>
      <w:r w:rsidRPr="0011347F">
        <w:rPr>
          <w:rFonts w:asciiTheme="majorHAnsi" w:hAnsiTheme="majorHAnsi" w:cstheme="majorHAnsi"/>
          <w:color w:val="000000" w:themeColor="text1"/>
          <w:sz w:val="16"/>
        </w:rPr>
        <w:t>watching</w:t>
      </w:r>
      <w:proofErr w:type="gramEnd"/>
      <w:r w:rsidRPr="0011347F">
        <w:rPr>
          <w:rFonts w:asciiTheme="majorHAnsi" w:hAnsiTheme="majorHAnsi" w:cstheme="majorHAnsi"/>
          <w:color w:val="000000" w:themeColor="text1"/>
          <w:sz w:val="16"/>
        </w:rPr>
        <w:t xml:space="preserve"> and people are dying," she added. </w:t>
      </w:r>
      <w:r w:rsidRPr="0011347F">
        <w:rPr>
          <w:rStyle w:val="Emphasis"/>
          <w:rFonts w:asciiTheme="majorHAnsi" w:hAnsiTheme="majorHAnsi" w:cstheme="majorHAnsi"/>
          <w:color w:val="000000" w:themeColor="text1"/>
        </w:rPr>
        <w:t>"</w:t>
      </w:r>
      <w:r w:rsidRPr="0011347F">
        <w:rPr>
          <w:rStyle w:val="Emphasis"/>
          <w:rFonts w:asciiTheme="majorHAnsi" w:hAnsiTheme="majorHAnsi" w:cstheme="majorHAnsi"/>
          <w:color w:val="000000" w:themeColor="text1"/>
          <w:highlight w:val="green"/>
        </w:rPr>
        <w:t>At a minimum</w:t>
      </w:r>
      <w:r w:rsidRPr="0011347F">
        <w:rPr>
          <w:rStyle w:val="Emphasis"/>
          <w:rFonts w:asciiTheme="majorHAnsi" w:hAnsiTheme="majorHAnsi" w:cstheme="majorHAnsi"/>
          <w:color w:val="000000" w:themeColor="text1"/>
        </w:rPr>
        <w:t xml:space="preserve">, it's going to be </w:t>
      </w:r>
      <w:r w:rsidRPr="0011347F">
        <w:rPr>
          <w:rStyle w:val="Emphasis"/>
          <w:rFonts w:asciiTheme="majorHAnsi" w:hAnsiTheme="majorHAnsi" w:cstheme="majorHAnsi"/>
          <w:color w:val="000000" w:themeColor="text1"/>
          <w:highlight w:val="green"/>
        </w:rPr>
        <w:t>a month or two</w:t>
      </w:r>
      <w:r w:rsidRPr="0011347F">
        <w:rPr>
          <w:rStyle w:val="Emphasis"/>
          <w:rFonts w:asciiTheme="majorHAnsi" w:hAnsiTheme="majorHAnsi" w:cstheme="majorHAnsi"/>
          <w:color w:val="000000" w:themeColor="text1"/>
        </w:rPr>
        <w:t xml:space="preserve">," </w:t>
      </w:r>
      <w:proofErr w:type="spellStart"/>
      <w:r w:rsidRPr="0011347F">
        <w:rPr>
          <w:rStyle w:val="Emphasis"/>
          <w:rFonts w:asciiTheme="majorHAnsi" w:hAnsiTheme="majorHAnsi" w:cstheme="majorHAnsi"/>
          <w:color w:val="000000" w:themeColor="text1"/>
        </w:rPr>
        <w:t>Clete</w:t>
      </w:r>
      <w:proofErr w:type="spellEnd"/>
      <w:r w:rsidRPr="0011347F">
        <w:rPr>
          <w:rStyle w:val="Emphasis"/>
          <w:rFonts w:asciiTheme="majorHAnsi" w:hAnsiTheme="majorHAnsi" w:cstheme="majorHAnsi"/>
          <w:color w:val="000000" w:themeColor="text1"/>
        </w:rPr>
        <w:t xml:space="preserve"> Willems, a former Trump White House trade official who previously worked at the U.S. trade mission to the WTO in Geneva, said of any possible agreement. </w:t>
      </w:r>
      <w:r w:rsidRPr="0011347F">
        <w:rPr>
          <w:rFonts w:asciiTheme="majorHAnsi" w:hAnsiTheme="majorHAnsi" w:cstheme="majorHAnsi"/>
          <w:color w:val="000000" w:themeColor="text1"/>
          <w:sz w:val="16"/>
        </w:rPr>
        <w:t xml:space="preserve">"Right now, there is no proposal on the table that would waive the TRIPS agreement simply for vaccines," he said, referring to the WTO's agreement on Trade-Related Aspects of Intellectual Property Rights that governs the transfer of property like movie rights or vaccine-manufacturing specifics. A more realistic goal may be completion of the agreement in time for the WTO's next ministerial conference, scheduled for Nov. 30 through Dec. 3, said Willems, now a trade partner at the Akin Gump law firm in Washington. That would give vaccine producers more time to boost global supplies which could help contain the virus and ease pressure for the waiver. The initial IP waiver proposal by India and South Africa last October included vaccines, treatments, diagnostic kits, ventilators, protective </w:t>
      </w:r>
      <w:proofErr w:type="gramStart"/>
      <w:r w:rsidRPr="0011347F">
        <w:rPr>
          <w:rFonts w:asciiTheme="majorHAnsi" w:hAnsiTheme="majorHAnsi" w:cstheme="majorHAnsi"/>
          <w:color w:val="000000" w:themeColor="text1"/>
          <w:sz w:val="16"/>
        </w:rPr>
        <w:t>gear</w:t>
      </w:r>
      <w:proofErr w:type="gramEnd"/>
      <w:r w:rsidRPr="0011347F">
        <w:rPr>
          <w:rFonts w:asciiTheme="majorHAnsi" w:hAnsiTheme="majorHAnsi" w:cstheme="majorHAnsi"/>
          <w:color w:val="000000" w:themeColor="text1"/>
          <w:sz w:val="16"/>
        </w:rPr>
        <w:t xml:space="preserve"> and other products needed to battle the COVID-19 pandemic. HAGGLING OVER WORDS </w:t>
      </w:r>
      <w:r w:rsidRPr="0011347F">
        <w:rPr>
          <w:rStyle w:val="Emphasis"/>
          <w:rFonts w:asciiTheme="majorHAnsi" w:hAnsiTheme="majorHAnsi" w:cstheme="majorHAnsi"/>
          <w:color w:val="000000" w:themeColor="text1"/>
          <w:highlight w:val="green"/>
        </w:rPr>
        <w:t>U.S.</w:t>
      </w:r>
      <w:r w:rsidRPr="0011347F">
        <w:rPr>
          <w:rStyle w:val="Emphasis"/>
          <w:rFonts w:asciiTheme="majorHAnsi" w:hAnsiTheme="majorHAnsi" w:cstheme="majorHAnsi"/>
          <w:color w:val="000000" w:themeColor="text1"/>
        </w:rPr>
        <w:t xml:space="preserve"> Trade Representative (USTR) Katherine Tai said on Wednesday that she </w:t>
      </w:r>
      <w:r w:rsidRPr="0011347F">
        <w:rPr>
          <w:rStyle w:val="Emphasis"/>
          <w:rFonts w:asciiTheme="majorHAnsi" w:hAnsiTheme="majorHAnsi" w:cstheme="majorHAnsi"/>
          <w:color w:val="000000" w:themeColor="text1"/>
          <w:highlight w:val="green"/>
        </w:rPr>
        <w:t>will pursue "text-based negotiations</w:t>
      </w:r>
      <w:r w:rsidRPr="0011347F">
        <w:rPr>
          <w:rStyle w:val="Emphasis"/>
          <w:rFonts w:asciiTheme="majorHAnsi" w:hAnsiTheme="majorHAnsi" w:cstheme="majorHAnsi"/>
          <w:color w:val="000000" w:themeColor="text1"/>
        </w:rPr>
        <w:t xml:space="preserve">" on the WTO waiver, the standard but </w:t>
      </w:r>
      <w:r w:rsidRPr="0011347F">
        <w:rPr>
          <w:rStyle w:val="Emphasis"/>
          <w:rFonts w:asciiTheme="majorHAnsi" w:hAnsiTheme="majorHAnsi" w:cstheme="majorHAnsi"/>
          <w:color w:val="000000" w:themeColor="text1"/>
          <w:highlight w:val="green"/>
        </w:rPr>
        <w:t>tedious process for trade deal talks</w:t>
      </w:r>
      <w:r w:rsidRPr="0011347F">
        <w:rPr>
          <w:rStyle w:val="Emphasis"/>
          <w:rFonts w:asciiTheme="majorHAnsi" w:hAnsiTheme="majorHAnsi" w:cstheme="majorHAnsi"/>
          <w:color w:val="000000" w:themeColor="text1"/>
        </w:rPr>
        <w:t xml:space="preserve">. Negotiators trade texts with their </w:t>
      </w:r>
      <w:r w:rsidRPr="0011347F">
        <w:rPr>
          <w:rStyle w:val="Emphasis"/>
          <w:rFonts w:asciiTheme="majorHAnsi" w:hAnsiTheme="majorHAnsi" w:cstheme="majorHAnsi"/>
          <w:color w:val="000000" w:themeColor="text1"/>
          <w:highlight w:val="green"/>
        </w:rPr>
        <w:t>preferred wording</w:t>
      </w:r>
      <w:r w:rsidRPr="0011347F">
        <w:rPr>
          <w:rStyle w:val="Emphasis"/>
          <w:rFonts w:asciiTheme="majorHAnsi" w:hAnsiTheme="majorHAnsi" w:cstheme="majorHAnsi"/>
          <w:color w:val="000000" w:themeColor="text1"/>
        </w:rPr>
        <w:t xml:space="preserve">, then try to find </w:t>
      </w:r>
      <w:r w:rsidRPr="0011347F">
        <w:rPr>
          <w:rStyle w:val="Emphasis"/>
          <w:rFonts w:asciiTheme="majorHAnsi" w:hAnsiTheme="majorHAnsi" w:cstheme="majorHAnsi"/>
          <w:color w:val="000000" w:themeColor="text1"/>
          <w:highlight w:val="green"/>
        </w:rPr>
        <w:t>common ground</w:t>
      </w:r>
      <w:r w:rsidRPr="0011347F">
        <w:rPr>
          <w:rStyle w:val="Emphasis"/>
          <w:rFonts w:asciiTheme="majorHAnsi" w:hAnsiTheme="majorHAnsi" w:cstheme="majorHAnsi"/>
          <w:color w:val="000000" w:themeColor="text1"/>
        </w:rPr>
        <w:t xml:space="preserve">, sometimes leaving </w:t>
      </w:r>
      <w:r w:rsidRPr="0011347F">
        <w:rPr>
          <w:rStyle w:val="Emphasis"/>
          <w:rFonts w:asciiTheme="majorHAnsi" w:hAnsiTheme="majorHAnsi" w:cstheme="majorHAnsi"/>
          <w:color w:val="000000" w:themeColor="text1"/>
          <w:highlight w:val="green"/>
        </w:rPr>
        <w:t>blank spaces</w:t>
      </w:r>
      <w:r w:rsidRPr="0011347F">
        <w:rPr>
          <w:rStyle w:val="Emphasis"/>
          <w:rFonts w:asciiTheme="majorHAnsi" w:hAnsiTheme="majorHAnsi" w:cstheme="majorHAnsi"/>
          <w:color w:val="000000" w:themeColor="text1"/>
        </w:rPr>
        <w:t xml:space="preserve"> for thorny differences </w:t>
      </w:r>
      <w:r w:rsidRPr="0011347F">
        <w:rPr>
          <w:rStyle w:val="Emphasis"/>
          <w:rFonts w:asciiTheme="majorHAnsi" w:hAnsiTheme="majorHAnsi" w:cstheme="majorHAnsi"/>
          <w:color w:val="000000" w:themeColor="text1"/>
          <w:highlight w:val="green"/>
        </w:rPr>
        <w:t>to be settled by politicians</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All 164</w:t>
      </w:r>
      <w:r w:rsidRPr="0011347F">
        <w:rPr>
          <w:rStyle w:val="Emphasis"/>
          <w:rFonts w:asciiTheme="majorHAnsi" w:hAnsiTheme="majorHAnsi" w:cstheme="majorHAnsi"/>
          <w:color w:val="000000" w:themeColor="text1"/>
        </w:rPr>
        <w:t xml:space="preserve"> WTO </w:t>
      </w:r>
      <w:r w:rsidRPr="0011347F">
        <w:rPr>
          <w:rStyle w:val="Emphasis"/>
          <w:rFonts w:asciiTheme="majorHAnsi" w:hAnsiTheme="majorHAnsi" w:cstheme="majorHAnsi"/>
          <w:color w:val="000000" w:themeColor="text1"/>
          <w:highlight w:val="green"/>
        </w:rPr>
        <w:t>member countries must reach consent</w:t>
      </w:r>
      <w:r w:rsidRPr="0011347F">
        <w:rPr>
          <w:rStyle w:val="Emphasis"/>
          <w:rFonts w:asciiTheme="majorHAnsi" w:hAnsiTheme="majorHAnsi" w:cstheme="majorHAnsi"/>
          <w:color w:val="000000" w:themeColor="text1"/>
        </w:rPr>
        <w:t xml:space="preserve"> on such decisions, with any one member able to block them. "Those </w:t>
      </w:r>
      <w:r w:rsidRPr="0011347F">
        <w:rPr>
          <w:rStyle w:val="Emphasis"/>
          <w:rFonts w:asciiTheme="majorHAnsi" w:hAnsiTheme="majorHAnsi" w:cstheme="majorHAnsi"/>
          <w:color w:val="000000" w:themeColor="text1"/>
          <w:highlight w:val="green"/>
        </w:rPr>
        <w:t>negotiations</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will take time given</w:t>
      </w:r>
      <w:r w:rsidRPr="0011347F">
        <w:rPr>
          <w:rStyle w:val="Emphasis"/>
          <w:rFonts w:asciiTheme="majorHAnsi" w:hAnsiTheme="majorHAnsi" w:cstheme="majorHAnsi"/>
          <w:color w:val="000000" w:themeColor="text1"/>
        </w:rPr>
        <w:t xml:space="preserve"> the </w:t>
      </w:r>
      <w:r w:rsidRPr="0011347F">
        <w:rPr>
          <w:rStyle w:val="Emphasis"/>
          <w:rFonts w:asciiTheme="majorHAnsi" w:hAnsiTheme="majorHAnsi" w:cstheme="majorHAnsi"/>
          <w:color w:val="000000" w:themeColor="text1"/>
          <w:highlight w:val="green"/>
        </w:rPr>
        <w:t>consensus-</w:t>
      </w:r>
      <w:r w:rsidRPr="0011347F">
        <w:rPr>
          <w:rStyle w:val="Emphasis"/>
          <w:rFonts w:asciiTheme="majorHAnsi" w:hAnsiTheme="majorHAnsi" w:cstheme="majorHAnsi"/>
          <w:color w:val="000000" w:themeColor="text1"/>
          <w:highlight w:val="green"/>
        </w:rPr>
        <w:lastRenderedPageBreak/>
        <w:t>based nature</w:t>
      </w:r>
      <w:r w:rsidRPr="0011347F">
        <w:rPr>
          <w:rStyle w:val="Emphasis"/>
          <w:rFonts w:asciiTheme="majorHAnsi" w:hAnsiTheme="majorHAnsi" w:cstheme="majorHAnsi"/>
          <w:color w:val="000000" w:themeColor="text1"/>
        </w:rPr>
        <w:t xml:space="preserve"> of the institution </w:t>
      </w:r>
      <w:r w:rsidRPr="0011347F">
        <w:rPr>
          <w:rStyle w:val="Emphasis"/>
          <w:rFonts w:asciiTheme="majorHAnsi" w:hAnsiTheme="majorHAnsi" w:cstheme="majorHAnsi"/>
          <w:color w:val="000000" w:themeColor="text1"/>
          <w:highlight w:val="green"/>
        </w:rPr>
        <w:t>and</w:t>
      </w:r>
      <w:r w:rsidRPr="0011347F">
        <w:rPr>
          <w:rStyle w:val="Emphasis"/>
          <w:rFonts w:asciiTheme="majorHAnsi" w:hAnsiTheme="majorHAnsi" w:cstheme="majorHAnsi"/>
          <w:color w:val="000000" w:themeColor="text1"/>
        </w:rPr>
        <w:t xml:space="preserve"> the </w:t>
      </w:r>
      <w:r w:rsidRPr="0011347F">
        <w:rPr>
          <w:rStyle w:val="Emphasis"/>
          <w:rFonts w:asciiTheme="majorHAnsi" w:hAnsiTheme="majorHAnsi" w:cstheme="majorHAnsi"/>
          <w:color w:val="000000" w:themeColor="text1"/>
          <w:highlight w:val="green"/>
        </w:rPr>
        <w:t>complexity of the issues</w:t>
      </w:r>
      <w:r w:rsidRPr="0011347F">
        <w:rPr>
          <w:rStyle w:val="Emphasis"/>
          <w:rFonts w:asciiTheme="majorHAnsi" w:hAnsiTheme="majorHAnsi" w:cstheme="majorHAnsi"/>
          <w:color w:val="000000" w:themeColor="text1"/>
        </w:rPr>
        <w:t xml:space="preserve"> involved," Tai said in a statement that tamped down expectations for a quick deal. While </w:t>
      </w:r>
      <w:r w:rsidRPr="0011347F">
        <w:rPr>
          <w:rStyle w:val="Emphasis"/>
          <w:rFonts w:asciiTheme="majorHAnsi" w:hAnsiTheme="majorHAnsi" w:cstheme="majorHAnsi"/>
          <w:color w:val="000000" w:themeColor="text1"/>
          <w:highlight w:val="green"/>
        </w:rPr>
        <w:t>Biden</w:t>
      </w:r>
      <w:r w:rsidRPr="0011347F">
        <w:rPr>
          <w:rStyle w:val="Emphasis"/>
          <w:rFonts w:asciiTheme="majorHAnsi" w:hAnsiTheme="majorHAnsi" w:cstheme="majorHAnsi"/>
          <w:color w:val="000000" w:themeColor="text1"/>
        </w:rPr>
        <w:t xml:space="preserve">'s backing </w:t>
      </w:r>
      <w:r w:rsidRPr="0011347F">
        <w:rPr>
          <w:rStyle w:val="Emphasis"/>
          <w:rFonts w:asciiTheme="majorHAnsi" w:hAnsiTheme="majorHAnsi" w:cstheme="majorHAnsi"/>
          <w:color w:val="000000" w:themeColor="text1"/>
          <w:highlight w:val="green"/>
        </w:rPr>
        <w:t>adds political impetus</w:t>
      </w:r>
      <w:r w:rsidRPr="0011347F">
        <w:rPr>
          <w:rStyle w:val="Emphasis"/>
          <w:rFonts w:asciiTheme="majorHAnsi" w:hAnsiTheme="majorHAnsi" w:cstheme="majorHAnsi"/>
          <w:color w:val="000000" w:themeColor="text1"/>
        </w:rPr>
        <w:t xml:space="preserve"> to get a deal done, Germany, home to Pfizer's (PFE.N) vaccine partner BioNTech </w:t>
      </w:r>
      <w:proofErr w:type="gramStart"/>
      <w:r w:rsidRPr="0011347F">
        <w:rPr>
          <w:rStyle w:val="Emphasis"/>
          <w:rFonts w:asciiTheme="majorHAnsi" w:hAnsiTheme="majorHAnsi" w:cstheme="majorHAnsi"/>
          <w:color w:val="000000" w:themeColor="text1"/>
        </w:rPr>
        <w:t>SE ,</w:t>
      </w:r>
      <w:proofErr w:type="gramEnd"/>
      <w:r w:rsidRPr="0011347F">
        <w:rPr>
          <w:rStyle w:val="Emphasis"/>
          <w:rFonts w:asciiTheme="majorHAnsi" w:hAnsiTheme="majorHAnsi" w:cstheme="majorHAnsi"/>
          <w:color w:val="000000" w:themeColor="text1"/>
        </w:rPr>
        <w:t xml:space="preserve"> on Thursday rejected the waiver proposal. </w:t>
      </w:r>
      <w:r w:rsidRPr="0011347F">
        <w:rPr>
          <w:rFonts w:asciiTheme="majorHAnsi" w:hAnsiTheme="majorHAnsi" w:cstheme="majorHAnsi"/>
          <w:color w:val="000000" w:themeColor="text1"/>
          <w:sz w:val="16"/>
        </w:rPr>
        <w:t xml:space="preserve">A German government spokeswoman said that manufacturing capacity was the main constraint on supplies, not intellectual property. European Commission president Ursula von der Leyen said only that she was willing to discuss Biden's plans. </w:t>
      </w:r>
      <w:r w:rsidRPr="0011347F">
        <w:rPr>
          <w:rStyle w:val="Emphasis"/>
          <w:rFonts w:asciiTheme="majorHAnsi" w:hAnsiTheme="majorHAnsi" w:cstheme="majorHAnsi"/>
          <w:color w:val="000000" w:themeColor="text1"/>
        </w:rPr>
        <w:t xml:space="preserve">U.S. </w:t>
      </w:r>
      <w:r w:rsidRPr="0011347F">
        <w:rPr>
          <w:rStyle w:val="Emphasis"/>
          <w:rFonts w:asciiTheme="majorHAnsi" w:hAnsiTheme="majorHAnsi" w:cstheme="majorHAnsi"/>
          <w:color w:val="000000" w:themeColor="text1"/>
          <w:highlight w:val="green"/>
        </w:rPr>
        <w:t>companies</w:t>
      </w:r>
      <w:r w:rsidRPr="0011347F">
        <w:rPr>
          <w:rStyle w:val="Emphasis"/>
          <w:rFonts w:asciiTheme="majorHAnsi" w:hAnsiTheme="majorHAnsi" w:cstheme="majorHAnsi"/>
          <w:color w:val="000000" w:themeColor="text1"/>
        </w:rPr>
        <w:t xml:space="preserve">, which strive to influence the USTR's trade negotiations, </w:t>
      </w:r>
      <w:r w:rsidRPr="0011347F">
        <w:rPr>
          <w:rStyle w:val="Emphasis"/>
          <w:rFonts w:asciiTheme="majorHAnsi" w:hAnsiTheme="majorHAnsi" w:cstheme="majorHAnsi"/>
          <w:color w:val="000000" w:themeColor="text1"/>
          <w:highlight w:val="green"/>
        </w:rPr>
        <w:t>are</w:t>
      </w:r>
      <w:r w:rsidRPr="0011347F">
        <w:rPr>
          <w:rStyle w:val="Emphasis"/>
          <w:rFonts w:asciiTheme="majorHAnsi" w:hAnsiTheme="majorHAnsi" w:cstheme="majorHAnsi"/>
          <w:color w:val="000000" w:themeColor="text1"/>
        </w:rPr>
        <w:t xml:space="preserve"> already </w:t>
      </w:r>
      <w:r w:rsidRPr="0011347F">
        <w:rPr>
          <w:rStyle w:val="Emphasis"/>
          <w:rFonts w:asciiTheme="majorHAnsi" w:hAnsiTheme="majorHAnsi" w:cstheme="majorHAnsi"/>
          <w:color w:val="000000" w:themeColor="text1"/>
          <w:highlight w:val="green"/>
        </w:rPr>
        <w:t>mobilizing to</w:t>
      </w:r>
      <w:r w:rsidRPr="0011347F">
        <w:rPr>
          <w:rStyle w:val="Emphasis"/>
          <w:rFonts w:asciiTheme="majorHAnsi" w:hAnsiTheme="majorHAnsi" w:cstheme="majorHAnsi"/>
          <w:color w:val="000000" w:themeColor="text1"/>
        </w:rPr>
        <w:t xml:space="preserve"> try to </w:t>
      </w:r>
      <w:r w:rsidRPr="0011347F">
        <w:rPr>
          <w:rStyle w:val="Emphasis"/>
          <w:rFonts w:asciiTheme="majorHAnsi" w:hAnsiTheme="majorHAnsi" w:cstheme="majorHAnsi"/>
          <w:color w:val="000000" w:themeColor="text1"/>
          <w:highlight w:val="green"/>
        </w:rPr>
        <w:t>ensure</w:t>
      </w:r>
      <w:r w:rsidRPr="0011347F">
        <w:rPr>
          <w:rStyle w:val="Emphasis"/>
          <w:rFonts w:asciiTheme="majorHAnsi" w:hAnsiTheme="majorHAnsi" w:cstheme="majorHAnsi"/>
          <w:color w:val="000000" w:themeColor="text1"/>
        </w:rPr>
        <w:t xml:space="preserve"> the WTO </w:t>
      </w:r>
      <w:r w:rsidRPr="0011347F">
        <w:rPr>
          <w:rStyle w:val="Emphasis"/>
          <w:rFonts w:asciiTheme="majorHAnsi" w:hAnsiTheme="majorHAnsi" w:cstheme="majorHAnsi"/>
          <w:color w:val="000000" w:themeColor="text1"/>
          <w:highlight w:val="green"/>
        </w:rPr>
        <w:t>talks lead to</w:t>
      </w:r>
      <w:r w:rsidRPr="0011347F">
        <w:rPr>
          <w:rStyle w:val="Emphasis"/>
          <w:rFonts w:asciiTheme="majorHAnsi" w:hAnsiTheme="majorHAnsi" w:cstheme="majorHAnsi"/>
          <w:color w:val="000000" w:themeColor="text1"/>
        </w:rPr>
        <w:t xml:space="preserve"> a </w:t>
      </w:r>
      <w:r w:rsidRPr="0011347F">
        <w:rPr>
          <w:rStyle w:val="Emphasis"/>
          <w:rFonts w:asciiTheme="majorHAnsi" w:hAnsiTheme="majorHAnsi" w:cstheme="majorHAnsi"/>
          <w:color w:val="000000" w:themeColor="text1"/>
          <w:highlight w:val="green"/>
        </w:rPr>
        <w:t>waiver that is</w:t>
      </w:r>
      <w:r w:rsidRPr="0011347F">
        <w:rPr>
          <w:rStyle w:val="Emphasis"/>
          <w:rFonts w:asciiTheme="majorHAnsi" w:hAnsiTheme="majorHAnsi" w:cstheme="majorHAnsi"/>
          <w:color w:val="000000" w:themeColor="text1"/>
        </w:rPr>
        <w:t xml:space="preserve"> as </w:t>
      </w:r>
      <w:r w:rsidRPr="0011347F">
        <w:rPr>
          <w:rStyle w:val="Emphasis"/>
          <w:rFonts w:asciiTheme="majorHAnsi" w:hAnsiTheme="majorHAnsi" w:cstheme="majorHAnsi"/>
          <w:color w:val="000000" w:themeColor="text1"/>
          <w:highlight w:val="green"/>
        </w:rPr>
        <w:t>narrow</w:t>
      </w:r>
      <w:r w:rsidRPr="0011347F">
        <w:rPr>
          <w:rStyle w:val="Emphasis"/>
          <w:rFonts w:asciiTheme="majorHAnsi" w:hAnsiTheme="majorHAnsi" w:cstheme="majorHAnsi"/>
          <w:color w:val="000000" w:themeColor="text1"/>
        </w:rPr>
        <w:t xml:space="preserve">ly targeted as possible. "This is a mitigation effort. We're </w:t>
      </w:r>
      <w:r w:rsidRPr="0011347F">
        <w:rPr>
          <w:rStyle w:val="Emphasis"/>
          <w:rFonts w:asciiTheme="majorHAnsi" w:hAnsiTheme="majorHAnsi" w:cstheme="majorHAnsi"/>
          <w:color w:val="000000" w:themeColor="text1"/>
          <w:highlight w:val="green"/>
        </w:rPr>
        <w:t>aiming to make it less</w:t>
      </w:r>
      <w:r w:rsidRPr="0011347F">
        <w:rPr>
          <w:rStyle w:val="Emphasis"/>
          <w:rFonts w:asciiTheme="majorHAnsi" w:hAnsiTheme="majorHAnsi" w:cstheme="majorHAnsi"/>
          <w:color w:val="000000" w:themeColor="text1"/>
        </w:rPr>
        <w:t xml:space="preserve"> bad than it otherwise would be," </w:t>
      </w:r>
      <w:r w:rsidRPr="0011347F">
        <w:rPr>
          <w:rStyle w:val="Emphasis"/>
          <w:rFonts w:asciiTheme="majorHAnsi" w:hAnsiTheme="majorHAnsi" w:cstheme="majorHAnsi"/>
          <w:color w:val="000000" w:themeColor="text1"/>
          <w:highlight w:val="green"/>
        </w:rPr>
        <w:t>one industry</w:t>
      </w:r>
      <w:r w:rsidRPr="0011347F">
        <w:rPr>
          <w:rStyle w:val="Emphasis"/>
          <w:rFonts w:asciiTheme="majorHAnsi" w:hAnsiTheme="majorHAnsi" w:cstheme="majorHAnsi"/>
          <w:color w:val="000000" w:themeColor="text1"/>
        </w:rPr>
        <w:t xml:space="preserve"> source </w:t>
      </w:r>
      <w:r w:rsidRPr="0011347F">
        <w:rPr>
          <w:rStyle w:val="Emphasis"/>
          <w:rFonts w:asciiTheme="majorHAnsi" w:hAnsiTheme="majorHAnsi" w:cstheme="majorHAnsi"/>
          <w:color w:val="000000" w:themeColor="text1"/>
          <w:highlight w:val="green"/>
        </w:rPr>
        <w:t>said.</w:t>
      </w:r>
    </w:p>
    <w:p w14:paraId="13891978"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Infrastructure solves </w:t>
      </w:r>
      <w:r w:rsidRPr="0011347F">
        <w:rPr>
          <w:rFonts w:asciiTheme="majorHAnsi" w:hAnsiTheme="majorHAnsi" w:cstheme="majorHAnsi"/>
          <w:color w:val="000000" w:themeColor="text1"/>
          <w:u w:val="single"/>
        </w:rPr>
        <w:t>existential</w:t>
      </w:r>
      <w:r w:rsidRPr="0011347F">
        <w:rPr>
          <w:rFonts w:asciiTheme="majorHAnsi" w:hAnsiTheme="majorHAnsi" w:cstheme="majorHAnsi"/>
          <w:color w:val="000000" w:themeColor="text1"/>
        </w:rPr>
        <w:t xml:space="preserve"> climate change – spill-over.</w:t>
      </w:r>
    </w:p>
    <w:p w14:paraId="0DA2BFA7" w14:textId="77777777" w:rsidR="00785719" w:rsidRPr="0011347F" w:rsidRDefault="00785719" w:rsidP="00785719">
      <w:pPr>
        <w:rPr>
          <w:rFonts w:asciiTheme="majorHAnsi" w:hAnsiTheme="majorHAnsi" w:cstheme="majorHAnsi"/>
          <w:color w:val="000000" w:themeColor="text1"/>
        </w:rPr>
      </w:pPr>
      <w:r w:rsidRPr="0011347F">
        <w:rPr>
          <w:rStyle w:val="Style13ptBold"/>
          <w:rFonts w:asciiTheme="majorHAnsi" w:hAnsiTheme="majorHAnsi" w:cstheme="majorHAnsi"/>
          <w:color w:val="000000" w:themeColor="text1"/>
        </w:rPr>
        <w:t>USA Today 7-20</w:t>
      </w:r>
      <w:r w:rsidRPr="0011347F">
        <w:rPr>
          <w:rFonts w:asciiTheme="majorHAnsi" w:hAnsiTheme="majorHAnsi" w:cstheme="majorHAnsi"/>
          <w:color w:val="000000" w:themeColor="text1"/>
        </w:rPr>
        <w:t xml:space="preserve"> [7-20-2021 "Climate change is at 'code red' status for the planet, and inaction is no longer an option". Editorial Board @ USA Today. Accessed 8/30/21. </w:t>
      </w:r>
      <w:hyperlink r:id="rId14" w:history="1">
        <w:r w:rsidRPr="0011347F">
          <w:rPr>
            <w:rStyle w:val="Hyperlink"/>
            <w:rFonts w:asciiTheme="majorHAnsi" w:hAnsiTheme="majorHAnsi" w:cstheme="majorHAnsi"/>
            <w:color w:val="000000" w:themeColor="text1"/>
          </w:rPr>
          <w:t>https://www.usatoday.com/story/opinion/todaysdebate/2021/07/20/climate-change-biden-infrastructure-bill-good-start/7877118002/</w:t>
        </w:r>
      </w:hyperlink>
      <w:r w:rsidRPr="0011347F">
        <w:rPr>
          <w:rFonts w:asciiTheme="majorHAnsi" w:hAnsiTheme="majorHAnsi" w:cstheme="majorHAnsi"/>
          <w:color w:val="000000" w:themeColor="text1"/>
        </w:rPr>
        <w:t xml:space="preserve"> //Recut Xu from Elmer]</w:t>
      </w:r>
    </w:p>
    <w:p w14:paraId="379F1FD8" w14:textId="77777777" w:rsidR="00785719" w:rsidRPr="0011347F" w:rsidRDefault="00785719" w:rsidP="00785719">
      <w:pPr>
        <w:rPr>
          <w:rStyle w:val="Emphasis"/>
          <w:rFonts w:asciiTheme="majorHAnsi" w:hAnsiTheme="majorHAnsi" w:cstheme="majorHAnsi"/>
          <w:b w:val="0"/>
          <w:iCs w:val="0"/>
          <w:color w:val="000000" w:themeColor="text1"/>
        </w:rPr>
      </w:pPr>
      <w:r w:rsidRPr="0011347F">
        <w:rPr>
          <w:rFonts w:asciiTheme="majorHAnsi" w:hAnsiTheme="majorHAnsi" w:cstheme="majorHAnsi"/>
          <w:color w:val="000000" w:themeColor="text1"/>
          <w:sz w:val="16"/>
        </w:rPr>
        <w:t xml:space="preserve">Not long ago, climate change for many Americans was like a distant bell. News of starving polar bears or melting glaciers was tragic and disturbing, but other worldly. Not </w:t>
      </w:r>
      <w:proofErr w:type="spellStart"/>
      <w:proofErr w:type="gramStart"/>
      <w:r w:rsidRPr="0011347F">
        <w:rPr>
          <w:rFonts w:asciiTheme="majorHAnsi" w:hAnsiTheme="majorHAnsi" w:cstheme="majorHAnsi"/>
          <w:color w:val="000000" w:themeColor="text1"/>
          <w:sz w:val="16"/>
        </w:rPr>
        <w:t>any more</w:t>
      </w:r>
      <w:proofErr w:type="spellEnd"/>
      <w:proofErr w:type="gramEnd"/>
      <w:r w:rsidRPr="0011347F">
        <w:rPr>
          <w:rFonts w:asciiTheme="majorHAnsi" w:hAnsiTheme="majorHAnsi" w:cstheme="majorHAnsi"/>
          <w:color w:val="000000" w:themeColor="text1"/>
          <w:sz w:val="16"/>
        </w:rPr>
        <w:t xml:space="preserve">. </w:t>
      </w:r>
      <w:r w:rsidRPr="0011347F">
        <w:rPr>
          <w:rStyle w:val="Emphasis"/>
          <w:rFonts w:asciiTheme="majorHAnsi" w:hAnsiTheme="majorHAnsi" w:cstheme="majorHAnsi"/>
          <w:color w:val="000000" w:themeColor="text1"/>
        </w:rPr>
        <w:t xml:space="preserve">Top climate </w:t>
      </w:r>
      <w:r w:rsidRPr="0011347F">
        <w:rPr>
          <w:rStyle w:val="Emphasis"/>
          <w:rFonts w:asciiTheme="majorHAnsi" w:hAnsiTheme="majorHAnsi" w:cstheme="majorHAnsi"/>
          <w:color w:val="000000" w:themeColor="text1"/>
          <w:highlight w:val="green"/>
        </w:rPr>
        <w:t>scientists</w:t>
      </w:r>
      <w:r w:rsidRPr="0011347F">
        <w:rPr>
          <w:rStyle w:val="Emphasis"/>
          <w:rFonts w:asciiTheme="majorHAnsi" w:hAnsiTheme="majorHAnsi" w:cstheme="majorHAnsi"/>
          <w:color w:val="000000" w:themeColor="text1"/>
        </w:rPr>
        <w:t xml:space="preserve"> from around the world </w:t>
      </w:r>
      <w:r w:rsidRPr="0011347F">
        <w:rPr>
          <w:rStyle w:val="Emphasis"/>
          <w:rFonts w:asciiTheme="majorHAnsi" w:hAnsiTheme="majorHAnsi" w:cstheme="majorHAnsi"/>
          <w:color w:val="000000" w:themeColor="text1"/>
          <w:highlight w:val="green"/>
        </w:rPr>
        <w:t>warn</w:t>
      </w:r>
      <w:r w:rsidRPr="0011347F">
        <w:rPr>
          <w:rStyle w:val="Emphasis"/>
          <w:rFonts w:asciiTheme="majorHAnsi" w:hAnsiTheme="majorHAnsi" w:cstheme="majorHAnsi"/>
          <w:color w:val="000000" w:themeColor="text1"/>
        </w:rPr>
        <w:t xml:space="preserve">ed </w:t>
      </w:r>
      <w:r w:rsidRPr="0011347F">
        <w:rPr>
          <w:rStyle w:val="Emphasis"/>
          <w:rFonts w:asciiTheme="majorHAnsi" w:hAnsiTheme="majorHAnsi" w:cstheme="majorHAnsi"/>
          <w:color w:val="000000" w:themeColor="text1"/>
          <w:highlight w:val="green"/>
        </w:rPr>
        <w:t>of</w:t>
      </w:r>
      <w:r w:rsidRPr="0011347F">
        <w:rPr>
          <w:rStyle w:val="Emphasis"/>
          <w:rFonts w:asciiTheme="majorHAnsi" w:hAnsiTheme="majorHAnsi" w:cstheme="majorHAnsi"/>
          <w:color w:val="000000" w:themeColor="text1"/>
        </w:rPr>
        <w:t xml:space="preserve"> a "</w:t>
      </w:r>
      <w:r w:rsidRPr="0011347F">
        <w:rPr>
          <w:rStyle w:val="Emphasis"/>
          <w:rFonts w:asciiTheme="majorHAnsi" w:hAnsiTheme="majorHAnsi" w:cstheme="majorHAnsi"/>
          <w:color w:val="000000" w:themeColor="text1"/>
          <w:highlight w:val="green"/>
        </w:rPr>
        <w:t>code red for humanity</w:t>
      </w:r>
      <w:r w:rsidRPr="0011347F">
        <w:rPr>
          <w:rStyle w:val="Emphasis"/>
          <w:rFonts w:asciiTheme="majorHAnsi" w:hAnsiTheme="majorHAnsi" w:cstheme="majorHAnsi"/>
          <w:color w:val="000000" w:themeColor="text1"/>
        </w:rPr>
        <w:t xml:space="preserve">" in a report issued Monday </w:t>
      </w:r>
      <w:r w:rsidRPr="0011347F">
        <w:rPr>
          <w:rStyle w:val="Emphasis"/>
          <w:rFonts w:asciiTheme="majorHAnsi" w:hAnsiTheme="majorHAnsi" w:cstheme="majorHAnsi"/>
          <w:color w:val="000000" w:themeColor="text1"/>
          <w:highlight w:val="green"/>
        </w:rPr>
        <w:t>that says severe</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human-caused</w:t>
      </w:r>
      <w:r w:rsidRPr="0011347F">
        <w:rPr>
          <w:rStyle w:val="Emphasis"/>
          <w:rFonts w:asciiTheme="majorHAnsi" w:hAnsiTheme="majorHAnsi" w:cstheme="majorHAnsi"/>
          <w:color w:val="000000" w:themeColor="text1"/>
        </w:rPr>
        <w:t xml:space="preserve"> global </w:t>
      </w:r>
      <w:r w:rsidRPr="0011347F">
        <w:rPr>
          <w:rStyle w:val="Emphasis"/>
          <w:rFonts w:asciiTheme="majorHAnsi" w:hAnsiTheme="majorHAnsi" w:cstheme="majorHAnsi"/>
          <w:color w:val="000000" w:themeColor="text1"/>
          <w:highlight w:val="green"/>
        </w:rPr>
        <w:t>warming is become unassailable</w:t>
      </w:r>
      <w:r w:rsidRPr="0011347F">
        <w:rPr>
          <w:rStyle w:val="Emphasis"/>
          <w:rFonts w:asciiTheme="majorHAnsi" w:hAnsiTheme="majorHAnsi" w:cstheme="majorHAnsi"/>
          <w:color w:val="000000" w:themeColor="text1"/>
        </w:rPr>
        <w:t>.</w:t>
      </w:r>
      <w:r w:rsidRPr="0011347F">
        <w:rPr>
          <w:rFonts w:asciiTheme="majorHAnsi" w:hAnsiTheme="majorHAnsi" w:cstheme="majorHAnsi"/>
          <w:color w:val="000000" w:themeColor="text1"/>
          <w:sz w:val="16"/>
        </w:rPr>
        <w:t xml:space="preserve"> Proof of the findings by the United Nations' Intergovernmental Panel on Climate Change is a now a factor of daily life. </w:t>
      </w:r>
      <w:r w:rsidRPr="0011347F">
        <w:rPr>
          <w:rStyle w:val="Emphasis"/>
          <w:rFonts w:asciiTheme="majorHAnsi" w:hAnsiTheme="majorHAnsi" w:cstheme="majorHAnsi"/>
          <w:color w:val="000000" w:themeColor="text1"/>
        </w:rPr>
        <w:t xml:space="preserve">Due to intense heat waves and drought, 107 wildfires – including the largest ever in California – are now raging across the West, consuming 2.3 million acres. </w:t>
      </w:r>
      <w:r w:rsidRPr="0011347F">
        <w:rPr>
          <w:rFonts w:asciiTheme="majorHAnsi" w:hAnsiTheme="majorHAnsi" w:cstheme="majorHAnsi"/>
          <w:color w:val="000000" w:themeColor="text1"/>
          <w:sz w:val="16"/>
        </w:rPr>
        <w:t xml:space="preserve">Earlier this summer, hundreds of people died in unprecedented triple-digit heat in Oregon, </w:t>
      </w:r>
      <w:proofErr w:type="gramStart"/>
      <w:r w:rsidRPr="0011347F">
        <w:rPr>
          <w:rFonts w:asciiTheme="majorHAnsi" w:hAnsiTheme="majorHAnsi" w:cstheme="majorHAnsi"/>
          <w:color w:val="000000" w:themeColor="text1"/>
          <w:sz w:val="16"/>
        </w:rPr>
        <w:t>Washington</w:t>
      </w:r>
      <w:proofErr w:type="gramEnd"/>
      <w:r w:rsidRPr="0011347F">
        <w:rPr>
          <w:rFonts w:asciiTheme="majorHAnsi" w:hAnsiTheme="majorHAnsi" w:cstheme="majorHAnsi"/>
          <w:color w:val="000000" w:themeColor="text1"/>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11347F">
        <w:rPr>
          <w:rStyle w:val="Emphasis"/>
          <w:rFonts w:asciiTheme="majorHAnsi" w:hAnsiTheme="majorHAnsi" w:cstheme="majorHAnsi"/>
          <w:color w:val="000000" w:themeColor="text1"/>
        </w:rPr>
        <w:t xml:space="preserve">Periods of </w:t>
      </w:r>
      <w:r w:rsidRPr="0011347F">
        <w:rPr>
          <w:rStyle w:val="Emphasis"/>
          <w:rFonts w:asciiTheme="majorHAnsi" w:hAnsiTheme="majorHAnsi" w:cstheme="majorHAnsi"/>
          <w:color w:val="000000" w:themeColor="text1"/>
          <w:highlight w:val="green"/>
        </w:rPr>
        <w:t>extreme heat are projected to double</w:t>
      </w:r>
      <w:r w:rsidRPr="0011347F">
        <w:rPr>
          <w:rStyle w:val="Emphasis"/>
          <w:rFonts w:asciiTheme="majorHAnsi" w:hAnsiTheme="majorHAnsi" w:cstheme="majorHAnsi"/>
          <w:color w:val="000000" w:themeColor="text1"/>
        </w:rPr>
        <w:t xml:space="preserve"> in the lower 48 states by 2100. Heat deaths are far outpacing every other form of weather killer in a 30-year average. A </w:t>
      </w:r>
      <w:r w:rsidRPr="0011347F">
        <w:rPr>
          <w:rStyle w:val="Emphasis"/>
          <w:rFonts w:asciiTheme="majorHAnsi" w:hAnsiTheme="majorHAnsi" w:cstheme="majorHAnsi"/>
          <w:color w:val="000000" w:themeColor="text1"/>
          <w:highlight w:val="green"/>
        </w:rPr>
        <w:t>persistent megadrought</w:t>
      </w:r>
      <w:r w:rsidRPr="0011347F">
        <w:rPr>
          <w:rStyle w:val="Emphasis"/>
          <w:rFonts w:asciiTheme="majorHAnsi" w:hAnsiTheme="majorHAnsi" w:cstheme="majorHAnsi"/>
          <w:color w:val="000000" w:themeColor="text1"/>
        </w:rPr>
        <w:t xml:space="preserve"> in America's West continues to create tinder-dry conditions that </w:t>
      </w:r>
      <w:r w:rsidRPr="0011347F">
        <w:rPr>
          <w:rStyle w:val="Emphasis"/>
          <w:rFonts w:asciiTheme="majorHAnsi" w:hAnsiTheme="majorHAnsi" w:cstheme="majorHAnsi"/>
          <w:color w:val="000000" w:themeColor="text1"/>
          <w:highlight w:val="green"/>
        </w:rPr>
        <w:t>augur</w:t>
      </w:r>
      <w:r w:rsidRPr="0011347F">
        <w:rPr>
          <w:rStyle w:val="Emphasis"/>
          <w:rFonts w:asciiTheme="majorHAnsi" w:hAnsiTheme="majorHAnsi" w:cstheme="majorHAnsi"/>
          <w:color w:val="000000" w:themeColor="text1"/>
        </w:rPr>
        <w:t xml:space="preserve"> another devastating </w:t>
      </w:r>
      <w:r w:rsidRPr="0011347F">
        <w:rPr>
          <w:rStyle w:val="Emphasis"/>
          <w:rFonts w:asciiTheme="majorHAnsi" w:hAnsiTheme="majorHAnsi" w:cstheme="majorHAnsi"/>
          <w:color w:val="000000" w:themeColor="text1"/>
          <w:highlight w:val="green"/>
        </w:rPr>
        <w:t>wildfire season</w:t>
      </w:r>
      <w:r w:rsidRPr="0011347F">
        <w:rPr>
          <w:rStyle w:val="Emphasis"/>
          <w:rFonts w:asciiTheme="majorHAnsi" w:hAnsiTheme="majorHAnsi" w:cstheme="majorHAnsi"/>
          <w:color w:val="000000" w:themeColor="text1"/>
        </w:rPr>
        <w:t xml:space="preserve">. And scientists say </w:t>
      </w:r>
      <w:r w:rsidRPr="0011347F">
        <w:rPr>
          <w:rStyle w:val="Emphasis"/>
          <w:rFonts w:asciiTheme="majorHAnsi" w:hAnsiTheme="majorHAnsi" w:cstheme="majorHAnsi"/>
          <w:color w:val="000000" w:themeColor="text1"/>
          <w:highlight w:val="green"/>
        </w:rPr>
        <w:t>warming oceans</w:t>
      </w:r>
      <w:r w:rsidRPr="0011347F">
        <w:rPr>
          <w:rStyle w:val="Emphasis"/>
          <w:rFonts w:asciiTheme="majorHAnsi" w:hAnsiTheme="majorHAnsi" w:cstheme="majorHAnsi"/>
          <w:color w:val="000000" w:themeColor="text1"/>
        </w:rPr>
        <w:t xml:space="preserve"> are </w:t>
      </w:r>
      <w:r w:rsidRPr="0011347F">
        <w:rPr>
          <w:rStyle w:val="Emphasis"/>
          <w:rFonts w:asciiTheme="majorHAnsi" w:hAnsiTheme="majorHAnsi" w:cstheme="majorHAnsi"/>
          <w:color w:val="000000" w:themeColor="text1"/>
          <w:highlight w:val="green"/>
        </w:rPr>
        <w:t>fuel</w:t>
      </w:r>
      <w:r w:rsidRPr="0011347F">
        <w:rPr>
          <w:rStyle w:val="Emphasis"/>
          <w:rFonts w:asciiTheme="majorHAnsi" w:hAnsiTheme="majorHAnsi" w:cstheme="majorHAnsi"/>
          <w:color w:val="000000" w:themeColor="text1"/>
        </w:rPr>
        <w:t xml:space="preserve">ing ever more </w:t>
      </w:r>
      <w:r w:rsidRPr="0011347F">
        <w:rPr>
          <w:rStyle w:val="Emphasis"/>
          <w:rFonts w:asciiTheme="majorHAnsi" w:hAnsiTheme="majorHAnsi" w:cstheme="majorHAnsi"/>
          <w:color w:val="000000" w:themeColor="text1"/>
          <w:highlight w:val="green"/>
        </w:rPr>
        <w:t>powerful storms</w:t>
      </w:r>
      <w:r w:rsidRPr="0011347F">
        <w:rPr>
          <w:rStyle w:val="Emphasis"/>
          <w:rFonts w:asciiTheme="majorHAnsi" w:hAnsiTheme="majorHAnsi" w:cstheme="majorHAnsi"/>
          <w:color w:val="000000" w:themeColor="text1"/>
        </w:rPr>
        <w:t>, evidenced by Elsa and the early arrival of hurricane season this year.</w:t>
      </w:r>
      <w:r w:rsidRPr="0011347F">
        <w:rPr>
          <w:rFonts w:asciiTheme="majorHAnsi" w:hAnsiTheme="majorHAnsi" w:cstheme="majorHAnsi"/>
          <w:color w:val="000000" w:themeColor="text1"/>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11347F">
        <w:rPr>
          <w:rFonts w:asciiTheme="majorHAnsi" w:hAnsiTheme="majorHAnsi" w:cstheme="majorHAnsi"/>
          <w:color w:val="000000" w:themeColor="text1"/>
          <w:sz w:val="16"/>
        </w:rPr>
        <w:t>Hayhoe</w:t>
      </w:r>
      <w:proofErr w:type="spellEnd"/>
      <w:r w:rsidRPr="0011347F">
        <w:rPr>
          <w:rFonts w:asciiTheme="majorHAnsi" w:hAnsiTheme="majorHAnsi" w:cstheme="majorHAnsi"/>
          <w:color w:val="000000" w:themeColor="text1"/>
          <w:sz w:val="16"/>
        </w:rPr>
        <w:t xml:space="preserve">. </w:t>
      </w:r>
      <w:r w:rsidRPr="0011347F">
        <w:rPr>
          <w:rStyle w:val="Emphasis"/>
          <w:rFonts w:asciiTheme="majorHAnsi" w:hAnsiTheme="majorHAnsi" w:cstheme="majorHAnsi"/>
          <w:color w:val="000000" w:themeColor="text1"/>
          <w:highlight w:val="green"/>
        </w:rPr>
        <w:t>Rising seas</w:t>
      </w:r>
      <w:r w:rsidRPr="0011347F">
        <w:rPr>
          <w:rStyle w:val="Emphasis"/>
          <w:rFonts w:asciiTheme="majorHAnsi" w:hAnsiTheme="majorHAnsi" w:cstheme="majorHAnsi"/>
          <w:color w:val="000000" w:themeColor="text1"/>
        </w:rPr>
        <w:t xml:space="preserve"> from global warming </w:t>
      </w:r>
      <w:r w:rsidRPr="0011347F">
        <w:rPr>
          <w:rFonts w:asciiTheme="majorHAnsi" w:hAnsiTheme="majorHAnsi" w:cstheme="majorHAnsi"/>
          <w:color w:val="000000" w:themeColor="text1"/>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11347F">
        <w:rPr>
          <w:rStyle w:val="Emphasis"/>
          <w:rFonts w:asciiTheme="majorHAnsi" w:hAnsiTheme="majorHAnsi" w:cstheme="majorHAnsi"/>
          <w:color w:val="000000" w:themeColor="text1"/>
        </w:rPr>
        <w:t xml:space="preserve">The clock is ticking for planet Earth. While the U.N. report concludes some level of severe climate change is now unavoidable, </w:t>
      </w:r>
      <w:r w:rsidRPr="0011347F">
        <w:rPr>
          <w:rStyle w:val="Emphasis"/>
          <w:rFonts w:asciiTheme="majorHAnsi" w:hAnsiTheme="majorHAnsi" w:cstheme="majorHAnsi"/>
          <w:color w:val="000000" w:themeColor="text1"/>
          <w:highlight w:val="green"/>
        </w:rPr>
        <w:t>there is still a window</w:t>
      </w:r>
      <w:r w:rsidRPr="0011347F">
        <w:rPr>
          <w:rStyle w:val="Emphasis"/>
          <w:rFonts w:asciiTheme="majorHAnsi" w:hAnsiTheme="majorHAnsi" w:cstheme="majorHAnsi"/>
          <w:color w:val="000000" w:themeColor="text1"/>
        </w:rPr>
        <w:t xml:space="preserve"> of time when far more catastrophic events can be mitigated. But mankind must act soon to curb the release of heat-trapping gases. Global </w:t>
      </w:r>
      <w:r w:rsidRPr="0011347F">
        <w:rPr>
          <w:rStyle w:val="Emphasis"/>
          <w:rFonts w:asciiTheme="majorHAnsi" w:hAnsiTheme="majorHAnsi" w:cstheme="majorHAnsi"/>
          <w:color w:val="000000" w:themeColor="text1"/>
          <w:highlight w:val="green"/>
        </w:rPr>
        <w:t>temperature has</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risen</w:t>
      </w:r>
      <w:r w:rsidRPr="0011347F">
        <w:rPr>
          <w:rStyle w:val="Emphasis"/>
          <w:rFonts w:asciiTheme="majorHAnsi" w:hAnsiTheme="majorHAnsi" w:cstheme="majorHAnsi"/>
          <w:color w:val="000000" w:themeColor="text1"/>
        </w:rPr>
        <w:t xml:space="preserve"> nearly </w:t>
      </w:r>
      <w:r w:rsidRPr="0011347F">
        <w:rPr>
          <w:rStyle w:val="Emphasis"/>
          <w:rFonts w:asciiTheme="majorHAnsi" w:hAnsiTheme="majorHAnsi" w:cstheme="majorHAnsi"/>
          <w:color w:val="000000" w:themeColor="text1"/>
          <w:highlight w:val="green"/>
        </w:rPr>
        <w:t>2 degrees</w:t>
      </w:r>
      <w:r w:rsidRPr="0011347F">
        <w:rPr>
          <w:rStyle w:val="Emphasis"/>
          <w:rFonts w:asciiTheme="majorHAnsi" w:hAnsiTheme="majorHAnsi" w:cstheme="majorHAnsi"/>
          <w:color w:val="000000" w:themeColor="text1"/>
        </w:rPr>
        <w:t xml:space="preserve"> Fahrenheit since the pre-industrial era of the late 19th century. Scientists warn that in a decade, </w:t>
      </w:r>
      <w:r w:rsidRPr="0011347F">
        <w:rPr>
          <w:rStyle w:val="Emphasis"/>
          <w:rFonts w:asciiTheme="majorHAnsi" w:hAnsiTheme="majorHAnsi" w:cstheme="majorHAnsi"/>
          <w:color w:val="000000" w:themeColor="text1"/>
          <w:highlight w:val="green"/>
        </w:rPr>
        <w:t>it</w:t>
      </w:r>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t>could surpass</w:t>
      </w:r>
      <w:r w:rsidRPr="0011347F">
        <w:rPr>
          <w:rStyle w:val="Emphasis"/>
          <w:rFonts w:asciiTheme="majorHAnsi" w:hAnsiTheme="majorHAnsi" w:cstheme="majorHAnsi"/>
          <w:color w:val="000000" w:themeColor="text1"/>
        </w:rPr>
        <w:t xml:space="preserve"> a </w:t>
      </w:r>
      <w:r w:rsidRPr="0011347F">
        <w:rPr>
          <w:rStyle w:val="Emphasis"/>
          <w:rFonts w:asciiTheme="majorHAnsi" w:hAnsiTheme="majorHAnsi" w:cstheme="majorHAnsi"/>
          <w:color w:val="000000" w:themeColor="text1"/>
          <w:highlight w:val="green"/>
        </w:rPr>
        <w:t>2.7-degree</w:t>
      </w:r>
      <w:r w:rsidRPr="0011347F">
        <w:rPr>
          <w:rStyle w:val="Emphasis"/>
          <w:rFonts w:asciiTheme="majorHAnsi" w:hAnsiTheme="majorHAnsi" w:cstheme="majorHAnsi"/>
          <w:color w:val="000000" w:themeColor="text1"/>
        </w:rPr>
        <w:t xml:space="preserve"> increase. That's </w:t>
      </w:r>
      <w:r w:rsidRPr="0011347F">
        <w:rPr>
          <w:rStyle w:val="Emphasis"/>
          <w:rFonts w:asciiTheme="majorHAnsi" w:hAnsiTheme="majorHAnsi" w:cstheme="majorHAnsi"/>
          <w:color w:val="000000" w:themeColor="text1"/>
          <w:highlight w:val="green"/>
        </w:rPr>
        <w:t>enough</w:t>
      </w:r>
      <w:r w:rsidRPr="0011347F">
        <w:rPr>
          <w:rStyle w:val="Emphasis"/>
          <w:rFonts w:asciiTheme="majorHAnsi" w:hAnsiTheme="majorHAnsi" w:cstheme="majorHAnsi"/>
          <w:color w:val="000000" w:themeColor="text1"/>
        </w:rPr>
        <w:t xml:space="preserve"> warming </w:t>
      </w:r>
      <w:r w:rsidRPr="0011347F">
        <w:rPr>
          <w:rStyle w:val="Emphasis"/>
          <w:rFonts w:asciiTheme="majorHAnsi" w:hAnsiTheme="majorHAnsi" w:cstheme="majorHAnsi"/>
          <w:color w:val="000000" w:themeColor="text1"/>
          <w:highlight w:val="green"/>
        </w:rPr>
        <w:t>to cause catastrophic climate changes</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11347F">
        <w:rPr>
          <w:rFonts w:asciiTheme="majorHAnsi" w:hAnsiTheme="majorHAnsi" w:cstheme="majorHAnsi"/>
          <w:color w:val="000000" w:themeColor="text1"/>
          <w:sz w:val="16"/>
        </w:rPr>
        <w:t>So</w:t>
      </w:r>
      <w:proofErr w:type="gramEnd"/>
      <w:r w:rsidRPr="0011347F">
        <w:rPr>
          <w:rFonts w:asciiTheme="majorHAnsi" w:hAnsiTheme="majorHAnsi" w:cstheme="majorHAnsi"/>
          <w:color w:val="000000" w:themeColor="text1"/>
          <w:sz w:val="16"/>
        </w:rPr>
        <w:t xml:space="preserve"> what's at issue? </w:t>
      </w:r>
      <w:r w:rsidRPr="0011347F">
        <w:rPr>
          <w:rStyle w:val="Emphasis"/>
          <w:rFonts w:asciiTheme="majorHAnsi" w:hAnsiTheme="majorHAnsi" w:cstheme="majorHAnsi"/>
          <w:color w:val="000000" w:themeColor="text1"/>
        </w:rPr>
        <w:t xml:space="preserve">A </w:t>
      </w:r>
      <w:proofErr w:type="gramStart"/>
      <w:r w:rsidRPr="0011347F">
        <w:rPr>
          <w:rStyle w:val="Emphasis"/>
          <w:rFonts w:asciiTheme="majorHAnsi" w:hAnsiTheme="majorHAnsi" w:cstheme="majorHAnsi"/>
          <w:color w:val="000000" w:themeColor="text1"/>
        </w:rPr>
        <w:t>trillion dollar</w:t>
      </w:r>
      <w:proofErr w:type="gramEnd"/>
      <w:r w:rsidRPr="0011347F">
        <w:rPr>
          <w:rStyle w:val="Emphasis"/>
          <w:rFonts w:asciiTheme="majorHAnsi" w:hAnsiTheme="majorHAnsi" w:cstheme="majorHAnsi"/>
          <w:color w:val="000000" w:themeColor="text1"/>
        </w:rPr>
        <w:t xml:space="preserve"> </w:t>
      </w:r>
      <w:r w:rsidRPr="0011347F">
        <w:rPr>
          <w:rStyle w:val="Emphasis"/>
          <w:rFonts w:asciiTheme="majorHAnsi" w:hAnsiTheme="majorHAnsi" w:cstheme="majorHAnsi"/>
          <w:color w:val="000000" w:themeColor="text1"/>
          <w:highlight w:val="green"/>
        </w:rPr>
        <w:lastRenderedPageBreak/>
        <w:t>infrastructure bill</w:t>
      </w:r>
      <w:r w:rsidRPr="0011347F">
        <w:rPr>
          <w:rStyle w:val="Emphasis"/>
          <w:rFonts w:asciiTheme="majorHAnsi" w:hAnsiTheme="majorHAnsi" w:cstheme="majorHAnsi"/>
          <w:color w:val="000000" w:themeColor="text1"/>
        </w:rPr>
        <w:t xml:space="preserve"> negotiated between Biden and a group of centrist senators (including 10 Republicans) is a start. In addition to repairing bridges, roads and rails, it would </w:t>
      </w:r>
      <w:r w:rsidRPr="0011347F">
        <w:rPr>
          <w:rStyle w:val="Emphasis"/>
          <w:rFonts w:asciiTheme="majorHAnsi" w:hAnsiTheme="majorHAnsi" w:cstheme="majorHAnsi"/>
          <w:color w:val="000000" w:themeColor="text1"/>
          <w:highlight w:val="green"/>
        </w:rPr>
        <w:t xml:space="preserve">improve </w:t>
      </w:r>
      <w:r w:rsidRPr="0011347F">
        <w:rPr>
          <w:rStyle w:val="Emphasis"/>
          <w:rFonts w:asciiTheme="majorHAnsi" w:hAnsiTheme="majorHAnsi" w:cstheme="majorHAnsi"/>
          <w:color w:val="000000" w:themeColor="text1"/>
        </w:rPr>
        <w:t xml:space="preserve">access by the nation's power infrastructure to </w:t>
      </w:r>
      <w:r w:rsidRPr="0011347F">
        <w:rPr>
          <w:rStyle w:val="Emphasis"/>
          <w:rFonts w:asciiTheme="majorHAnsi" w:hAnsiTheme="majorHAnsi" w:cstheme="majorHAnsi"/>
          <w:color w:val="000000" w:themeColor="text1"/>
          <w:highlight w:val="green"/>
        </w:rPr>
        <w:t xml:space="preserve">renewable energy </w:t>
      </w:r>
      <w:r w:rsidRPr="0011347F">
        <w:rPr>
          <w:rStyle w:val="Emphasis"/>
          <w:rFonts w:asciiTheme="majorHAnsi" w:hAnsiTheme="majorHAnsi" w:cstheme="majorHAnsi"/>
          <w:color w:val="000000" w:themeColor="text1"/>
        </w:rPr>
        <w:t xml:space="preserve">sources, </w:t>
      </w:r>
      <w:r w:rsidRPr="0011347F">
        <w:rPr>
          <w:rStyle w:val="Emphasis"/>
          <w:rFonts w:asciiTheme="majorHAnsi" w:hAnsiTheme="majorHAnsi" w:cstheme="majorHAnsi"/>
          <w:color w:val="000000" w:themeColor="text1"/>
          <w:highlight w:val="green"/>
        </w:rPr>
        <w:t>cap</w:t>
      </w:r>
      <w:r w:rsidRPr="0011347F">
        <w:rPr>
          <w:rStyle w:val="Emphasis"/>
          <w:rFonts w:asciiTheme="majorHAnsi" w:hAnsiTheme="majorHAnsi" w:cstheme="majorHAnsi"/>
          <w:color w:val="000000" w:themeColor="text1"/>
        </w:rPr>
        <w:t xml:space="preserve"> millions of abandoned </w:t>
      </w:r>
      <w:r w:rsidRPr="0011347F">
        <w:rPr>
          <w:rStyle w:val="Emphasis"/>
          <w:rFonts w:asciiTheme="majorHAnsi" w:hAnsiTheme="majorHAnsi" w:cstheme="majorHAnsi"/>
          <w:color w:val="000000" w:themeColor="text1"/>
          <w:highlight w:val="green"/>
        </w:rPr>
        <w:t xml:space="preserve">oil and gas wells </w:t>
      </w:r>
      <w:r w:rsidRPr="0011347F">
        <w:rPr>
          <w:rStyle w:val="Emphasis"/>
          <w:rFonts w:asciiTheme="majorHAnsi" w:hAnsiTheme="majorHAnsi" w:cstheme="majorHAnsi"/>
          <w:color w:val="000000" w:themeColor="text1"/>
        </w:rPr>
        <w:t xml:space="preserve">spewing greenhouse </w:t>
      </w:r>
      <w:proofErr w:type="gramStart"/>
      <w:r w:rsidRPr="0011347F">
        <w:rPr>
          <w:rStyle w:val="Emphasis"/>
          <w:rFonts w:asciiTheme="majorHAnsi" w:hAnsiTheme="majorHAnsi" w:cstheme="majorHAnsi"/>
          <w:color w:val="000000" w:themeColor="text1"/>
        </w:rPr>
        <w:t>gases</w:t>
      </w:r>
      <w:r w:rsidRPr="0011347F">
        <w:rPr>
          <w:rStyle w:val="Emphasis"/>
          <w:rFonts w:asciiTheme="majorHAnsi" w:hAnsiTheme="majorHAnsi" w:cstheme="majorHAnsi"/>
          <w:color w:val="000000" w:themeColor="text1"/>
          <w:highlight w:val="green"/>
        </w:rPr>
        <w:t>, and</w:t>
      </w:r>
      <w:proofErr w:type="gramEnd"/>
      <w:r w:rsidRPr="0011347F">
        <w:rPr>
          <w:rStyle w:val="Emphasis"/>
          <w:rFonts w:asciiTheme="majorHAnsi" w:hAnsiTheme="majorHAnsi" w:cstheme="majorHAnsi"/>
          <w:color w:val="000000" w:themeColor="text1"/>
          <w:highlight w:val="green"/>
        </w:rPr>
        <w:t xml:space="preserve"> harden structures against climate change</w:t>
      </w:r>
      <w:r w:rsidRPr="0011347F">
        <w:rPr>
          <w:rStyle w:val="Emphasis"/>
          <w:rFonts w:asciiTheme="majorHAnsi" w:hAnsiTheme="majorHAnsi" w:cstheme="majorHAnsi"/>
          <w:color w:val="000000" w:themeColor="text1"/>
        </w:rPr>
        <w:t xml:space="preserve">. It also offers tax credits for the purchase of electric vehicles and funds the construction of charging stations. (The nation's largest source of climate </w:t>
      </w:r>
      <w:r w:rsidRPr="0011347F">
        <w:rPr>
          <w:rFonts w:asciiTheme="majorHAnsi" w:hAnsiTheme="majorHAnsi" w:cstheme="majorHAnsi"/>
          <w:color w:val="000000" w:themeColor="text1"/>
          <w:sz w:val="16"/>
        </w:rPr>
        <w:t>pollution are gas-powered vehicles.)</w:t>
      </w:r>
      <w:r w:rsidRPr="0011347F">
        <w:rPr>
          <w:rStyle w:val="Emphasis"/>
          <w:rFonts w:asciiTheme="majorHAnsi" w:hAnsiTheme="majorHAnsi" w:cstheme="majorHAnsi"/>
          <w:color w:val="000000" w:themeColor="text1"/>
        </w:rPr>
        <w:t xml:space="preserve"> </w:t>
      </w:r>
      <w:r w:rsidRPr="0011347F">
        <w:rPr>
          <w:rFonts w:asciiTheme="majorHAnsi" w:hAnsiTheme="majorHAnsi" w:cstheme="majorHAnsi"/>
          <w:color w:val="000000" w:themeColor="text1"/>
          <w:sz w:val="16"/>
        </w:rPr>
        <w:t xml:space="preserve">Senate approval could come very soon. </w:t>
      </w:r>
      <w:r w:rsidRPr="0011347F">
        <w:rPr>
          <w:rStyle w:val="Emphasis"/>
          <w:rFonts w:asciiTheme="majorHAnsi" w:hAnsiTheme="majorHAnsi" w:cstheme="majorHAnsi"/>
          <w:color w:val="000000" w:themeColor="text1"/>
        </w:rPr>
        <w:t xml:space="preserve">Much </w:t>
      </w:r>
      <w:r w:rsidRPr="0011347F">
        <w:rPr>
          <w:rStyle w:val="Emphasis"/>
          <w:rFonts w:asciiTheme="majorHAnsi" w:hAnsiTheme="majorHAnsi" w:cstheme="majorHAnsi"/>
          <w:color w:val="000000" w:themeColor="text1"/>
          <w:highlight w:val="green"/>
        </w:rPr>
        <w:t>more is needed</w:t>
      </w:r>
      <w:r w:rsidRPr="0011347F">
        <w:rPr>
          <w:rStyle w:val="Emphasis"/>
          <w:rFonts w:asciiTheme="majorHAnsi" w:hAnsiTheme="majorHAnsi" w:cstheme="majorHAnsi"/>
          <w:color w:val="000000" w:themeColor="text1"/>
        </w:rPr>
        <w:t xml:space="preserve"> if the nation is going to reach Biden's necessary goal of cutting U.S. climate pollution in half from 2005 levels by 2030. </w:t>
      </w:r>
      <w:r w:rsidRPr="0011347F">
        <w:rPr>
          <w:rFonts w:asciiTheme="majorHAnsi" w:hAnsiTheme="majorHAnsi" w:cstheme="majorHAnsi"/>
          <w:color w:val="000000" w:themeColor="text1"/>
          <w:sz w:val="16"/>
        </w:rPr>
        <w:t xml:space="preserve">His ideas worth considering include a federal clean electricity standard for utilities, federal </w:t>
      </w:r>
      <w:proofErr w:type="gramStart"/>
      <w:r w:rsidRPr="0011347F">
        <w:rPr>
          <w:rFonts w:asciiTheme="majorHAnsi" w:hAnsiTheme="majorHAnsi" w:cstheme="majorHAnsi"/>
          <w:color w:val="000000" w:themeColor="text1"/>
          <w:sz w:val="16"/>
        </w:rPr>
        <w:t>investments</w:t>
      </w:r>
      <w:proofErr w:type="gramEnd"/>
      <w:r w:rsidRPr="0011347F">
        <w:rPr>
          <w:rFonts w:asciiTheme="majorHAnsi" w:hAnsiTheme="majorHAnsi" w:cstheme="majorHAnsi"/>
          <w:color w:val="000000" w:themeColor="text1"/>
          <w:sz w:val="16"/>
        </w:rPr>
        <w:t xml:space="preserve"> and tax credits to promote renewable energy, and tens of billions of dollars in clean energy research and development, including into ways of extracting greenhouse gases from the skies. Another idea worth considering is a fully refundable carbon tax. </w:t>
      </w:r>
      <w:r w:rsidRPr="0011347F">
        <w:rPr>
          <w:rStyle w:val="Emphasis"/>
          <w:rFonts w:asciiTheme="majorHAnsi" w:hAnsiTheme="majorHAnsi" w:cstheme="majorHAnsi"/>
          <w:color w:val="000000" w:themeColor="text1"/>
          <w:highlight w:val="green"/>
        </w:rPr>
        <w:t>The vehicle</w:t>
      </w:r>
      <w:r w:rsidRPr="0011347F">
        <w:rPr>
          <w:rStyle w:val="Emphasis"/>
          <w:rFonts w:asciiTheme="majorHAnsi" w:hAnsiTheme="majorHAnsi" w:cstheme="majorHAnsi"/>
          <w:color w:val="000000" w:themeColor="text1"/>
        </w:rPr>
        <w:t xml:space="preserve"> for these additional proposals </w:t>
      </w:r>
      <w:r w:rsidRPr="0011347F">
        <w:rPr>
          <w:rStyle w:val="Emphasis"/>
          <w:rFonts w:asciiTheme="majorHAnsi" w:hAnsiTheme="majorHAnsi" w:cstheme="majorHAnsi"/>
          <w:color w:val="000000" w:themeColor="text1"/>
          <w:highlight w:val="green"/>
        </w:rPr>
        <w:t>would be a second infrastructure bill</w:t>
      </w:r>
      <w:r w:rsidRPr="0011347F">
        <w:rPr>
          <w:rFonts w:asciiTheme="majorHAnsi" w:hAnsiTheme="majorHAnsi" w:cstheme="majorHAnsi"/>
          <w:color w:val="000000" w:themeColor="text1"/>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11347F">
        <w:rPr>
          <w:rStyle w:val="Emphasis"/>
          <w:rFonts w:asciiTheme="majorHAnsi" w:hAnsiTheme="majorHAnsi" w:cstheme="majorHAnsi"/>
          <w:color w:val="000000" w:themeColor="text1"/>
        </w:rPr>
        <w:t xml:space="preserve">And </w:t>
      </w:r>
      <w:r w:rsidRPr="0011347F">
        <w:rPr>
          <w:rStyle w:val="Emphasis"/>
          <w:rFonts w:asciiTheme="majorHAnsi" w:hAnsiTheme="majorHAnsi" w:cstheme="majorHAnsi"/>
          <w:color w:val="000000" w:themeColor="text1"/>
          <w:highlight w:val="green"/>
        </w:rPr>
        <w:t>when Biden attends a U.N.</w:t>
      </w:r>
      <w:r w:rsidRPr="0011347F">
        <w:rPr>
          <w:rStyle w:val="Emphasis"/>
          <w:rFonts w:asciiTheme="majorHAnsi" w:hAnsiTheme="majorHAnsi" w:cstheme="majorHAnsi"/>
          <w:color w:val="000000" w:themeColor="text1"/>
        </w:rPr>
        <w:t xml:space="preserve"> climate </w:t>
      </w:r>
      <w:r w:rsidRPr="0011347F">
        <w:rPr>
          <w:rStyle w:val="Emphasis"/>
          <w:rFonts w:asciiTheme="majorHAnsi" w:hAnsiTheme="majorHAnsi" w:cstheme="majorHAnsi"/>
          <w:color w:val="000000" w:themeColor="text1"/>
          <w:highlight w:val="green"/>
        </w:rPr>
        <w:t>conference</w:t>
      </w:r>
      <w:r w:rsidRPr="0011347F">
        <w:rPr>
          <w:rStyle w:val="Emphasis"/>
          <w:rFonts w:asciiTheme="majorHAnsi" w:hAnsiTheme="majorHAnsi" w:cstheme="majorHAnsi"/>
          <w:color w:val="000000" w:themeColor="text1"/>
        </w:rPr>
        <w:t xml:space="preserve"> in November, </w:t>
      </w:r>
      <w:r w:rsidRPr="0011347F">
        <w:rPr>
          <w:rStyle w:val="Emphasis"/>
          <w:rFonts w:asciiTheme="majorHAnsi" w:hAnsiTheme="majorHAnsi" w:cstheme="majorHAnsi"/>
          <w:color w:val="000000" w:themeColor="text1"/>
          <w:highlight w:val="green"/>
        </w:rPr>
        <w:t>he can use American progress</w:t>
      </w:r>
      <w:r w:rsidRPr="0011347F">
        <w:rPr>
          <w:rStyle w:val="Emphasis"/>
          <w:rFonts w:asciiTheme="majorHAnsi" w:hAnsiTheme="majorHAnsi" w:cstheme="majorHAnsi"/>
          <w:color w:val="000000" w:themeColor="text1"/>
        </w:rPr>
        <w:t xml:space="preserve"> on climate change </w:t>
      </w:r>
      <w:r w:rsidRPr="0011347F">
        <w:rPr>
          <w:rStyle w:val="Emphasis"/>
          <w:rFonts w:asciiTheme="majorHAnsi" w:hAnsiTheme="majorHAnsi" w:cstheme="majorHAnsi"/>
          <w:color w:val="000000" w:themeColor="text1"/>
          <w:highlight w:val="green"/>
        </w:rPr>
        <w:t xml:space="preserve">as a mean of persuading others to follow </w:t>
      </w:r>
      <w:r w:rsidRPr="0011347F">
        <w:rPr>
          <w:rStyle w:val="Emphasis"/>
          <w:rFonts w:asciiTheme="majorHAnsi" w:hAnsiTheme="majorHAnsi" w:cstheme="majorHAnsi"/>
          <w:color w:val="000000" w:themeColor="text1"/>
        </w:rPr>
        <w:t>our lead. Further delay is not an option.</w:t>
      </w:r>
    </w:p>
    <w:p w14:paraId="5C57055E" w14:textId="6E956174" w:rsidR="00077C76" w:rsidRPr="0011347F" w:rsidRDefault="00077C76" w:rsidP="00077C76">
      <w:pPr>
        <w:rPr>
          <w:rFonts w:asciiTheme="majorHAnsi" w:hAnsiTheme="majorHAnsi" w:cstheme="majorHAnsi"/>
          <w:color w:val="000000" w:themeColor="text1"/>
        </w:rPr>
      </w:pPr>
    </w:p>
    <w:p w14:paraId="73C8A3FC" w14:textId="2BB62623" w:rsidR="00785719" w:rsidRPr="0011347F" w:rsidRDefault="00785719" w:rsidP="00785719">
      <w:pPr>
        <w:pStyle w:val="Heading2"/>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5</w:t>
      </w:r>
    </w:p>
    <w:p w14:paraId="0C953E1B" w14:textId="77777777" w:rsidR="00785719" w:rsidRPr="0011347F" w:rsidRDefault="00785719" w:rsidP="00785719">
      <w:pPr>
        <w:pStyle w:val="Heading4"/>
        <w:rPr>
          <w:rFonts w:asciiTheme="majorHAnsi" w:hAnsiTheme="majorHAnsi" w:cstheme="majorHAnsi"/>
          <w:color w:val="000000" w:themeColor="text1"/>
          <w:u w:val="single"/>
        </w:rPr>
      </w:pPr>
      <w:r w:rsidRPr="0011347F">
        <w:rPr>
          <w:rFonts w:asciiTheme="majorHAnsi" w:hAnsiTheme="majorHAnsi" w:cstheme="majorHAnsi"/>
          <w:color w:val="000000" w:themeColor="text1"/>
          <w:u w:val="single"/>
        </w:rPr>
        <w:t>Reject 1ar Theory</w:t>
      </w:r>
    </w:p>
    <w:p w14:paraId="547C5432" w14:textId="77777777" w:rsidR="00785719" w:rsidRPr="0011347F" w:rsidRDefault="00785719" w:rsidP="00785719">
      <w:pPr>
        <w:pStyle w:val="Heading4"/>
        <w:numPr>
          <w:ilvl w:val="0"/>
          <w:numId w:val="13"/>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 xml:space="preserve">7 - </w:t>
      </w:r>
      <w:proofErr w:type="gramStart"/>
      <w:r w:rsidRPr="0011347F">
        <w:rPr>
          <w:rFonts w:asciiTheme="majorHAnsi" w:hAnsiTheme="majorHAnsi" w:cstheme="majorHAnsi"/>
          <w:color w:val="000000" w:themeColor="text1"/>
        </w:rPr>
        <w:t>6 time</w:t>
      </w:r>
      <w:proofErr w:type="gramEnd"/>
      <w:r w:rsidRPr="0011347F">
        <w:rPr>
          <w:rFonts w:asciiTheme="majorHAnsi" w:hAnsiTheme="majorHAnsi" w:cstheme="majorHAnsi"/>
          <w:color w:val="000000" w:themeColor="text1"/>
        </w:rPr>
        <w:t xml:space="preserve"> skew</w:t>
      </w:r>
    </w:p>
    <w:p w14:paraId="40B6D975" w14:textId="77777777" w:rsidR="00785719" w:rsidRPr="0011347F" w:rsidRDefault="00785719" w:rsidP="00785719">
      <w:pPr>
        <w:pStyle w:val="Heading4"/>
        <w:numPr>
          <w:ilvl w:val="0"/>
          <w:numId w:val="13"/>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No 3nr, so 2ar gets to weigh however they want</w:t>
      </w:r>
    </w:p>
    <w:p w14:paraId="41C1286F" w14:textId="77777777" w:rsidR="00785719" w:rsidRPr="0011347F" w:rsidRDefault="00785719" w:rsidP="00785719">
      <w:pPr>
        <w:pStyle w:val="Heading4"/>
        <w:numPr>
          <w:ilvl w:val="0"/>
          <w:numId w:val="13"/>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Judge psychology – judges are more likely to by 2a arguments as they are the last speech</w:t>
      </w:r>
    </w:p>
    <w:p w14:paraId="2A38F661" w14:textId="77777777" w:rsidR="00785719" w:rsidRPr="0011347F" w:rsidRDefault="00785719" w:rsidP="00785719">
      <w:pPr>
        <w:pStyle w:val="Heading4"/>
        <w:numPr>
          <w:ilvl w:val="0"/>
          <w:numId w:val="13"/>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 xml:space="preserve">Method testing – too many theory flows make it impossible to test the </w:t>
      </w:r>
      <w:proofErr w:type="spellStart"/>
      <w:r w:rsidRPr="0011347F">
        <w:rPr>
          <w:rFonts w:asciiTheme="majorHAnsi" w:hAnsiTheme="majorHAnsi" w:cstheme="majorHAnsi"/>
          <w:color w:val="000000" w:themeColor="text1"/>
        </w:rPr>
        <w:t>aff</w:t>
      </w:r>
      <w:proofErr w:type="spellEnd"/>
      <w:r w:rsidRPr="0011347F">
        <w:rPr>
          <w:rFonts w:asciiTheme="majorHAnsi" w:hAnsiTheme="majorHAnsi" w:cstheme="majorHAnsi"/>
          <w:color w:val="000000" w:themeColor="text1"/>
        </w:rPr>
        <w:t xml:space="preserve"> method 1ar theory uniquely adds too much</w:t>
      </w:r>
    </w:p>
    <w:p w14:paraId="6650A8B9" w14:textId="77777777" w:rsidR="00785719" w:rsidRPr="0011347F" w:rsidRDefault="00785719" w:rsidP="00785719">
      <w:pPr>
        <w:pStyle w:val="Heading4"/>
        <w:numPr>
          <w:ilvl w:val="0"/>
          <w:numId w:val="13"/>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Resolvability – 1. Reciprocity you get a 2-1 speech advantage</w:t>
      </w:r>
    </w:p>
    <w:p w14:paraId="3F65B7F8" w14:textId="77777777" w:rsidR="00785719" w:rsidRPr="0011347F" w:rsidRDefault="00785719" w:rsidP="00785719">
      <w:pPr>
        <w:pStyle w:val="Heading4"/>
        <w:ind w:left="2160"/>
        <w:rPr>
          <w:rFonts w:asciiTheme="majorHAnsi" w:hAnsiTheme="majorHAnsi" w:cstheme="majorHAnsi"/>
          <w:color w:val="000000" w:themeColor="text1"/>
        </w:rPr>
      </w:pPr>
      <w:r w:rsidRPr="0011347F">
        <w:rPr>
          <w:rFonts w:asciiTheme="majorHAnsi" w:hAnsiTheme="majorHAnsi" w:cstheme="majorHAnsi"/>
          <w:color w:val="000000" w:themeColor="text1"/>
        </w:rPr>
        <w:t xml:space="preserve">    2. Norming – we only get 2 speeches of new arguments to deliberate over your shell which isn’t enough time and could create worse norms</w:t>
      </w:r>
    </w:p>
    <w:p w14:paraId="3C4F7B1D"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       f. there’s no such thing as infinite abuse as </w:t>
      </w:r>
      <w:proofErr w:type="spellStart"/>
      <w:r w:rsidRPr="0011347F">
        <w:rPr>
          <w:rFonts w:asciiTheme="majorHAnsi" w:hAnsiTheme="majorHAnsi" w:cstheme="majorHAnsi"/>
          <w:color w:val="000000" w:themeColor="text1"/>
        </w:rPr>
        <w:t>nc</w:t>
      </w:r>
      <w:proofErr w:type="spellEnd"/>
      <w:r w:rsidRPr="0011347F">
        <w:rPr>
          <w:rFonts w:asciiTheme="majorHAnsi" w:hAnsiTheme="majorHAnsi" w:cstheme="majorHAnsi"/>
          <w:color w:val="000000" w:themeColor="text1"/>
        </w:rPr>
        <w:t xml:space="preserve"> only has 7 minutes</w:t>
      </w:r>
    </w:p>
    <w:p w14:paraId="5032CF17"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       g. 1ar theory used as a strategic advantage means infinite abuse claims should be viewed through grain of salt</w:t>
      </w:r>
    </w:p>
    <w:p w14:paraId="483F911A" w14:textId="77777777" w:rsidR="00785719" w:rsidRPr="0011347F" w:rsidRDefault="00785719" w:rsidP="00785719">
      <w:pPr>
        <w:pStyle w:val="Heading4"/>
        <w:rPr>
          <w:rFonts w:asciiTheme="majorHAnsi" w:hAnsiTheme="majorHAnsi" w:cstheme="majorHAnsi"/>
          <w:color w:val="000000" w:themeColor="text1"/>
          <w:u w:val="single"/>
        </w:rPr>
      </w:pPr>
      <w:r w:rsidRPr="0011347F">
        <w:rPr>
          <w:rFonts w:asciiTheme="majorHAnsi" w:hAnsiTheme="majorHAnsi" w:cstheme="majorHAnsi"/>
          <w:color w:val="000000" w:themeColor="text1"/>
          <w:u w:val="single"/>
        </w:rPr>
        <w:t>Evaluate 1AR Theory Debate after 2N not 2A</w:t>
      </w:r>
    </w:p>
    <w:p w14:paraId="49AE73ED" w14:textId="77777777" w:rsidR="00785719" w:rsidRPr="0011347F" w:rsidRDefault="00785719" w:rsidP="00785719">
      <w:pPr>
        <w:pStyle w:val="Heading4"/>
        <w:numPr>
          <w:ilvl w:val="0"/>
          <w:numId w:val="14"/>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Reciprocity –</w:t>
      </w:r>
    </w:p>
    <w:p w14:paraId="44A23100" w14:textId="77777777" w:rsidR="00785719" w:rsidRPr="0011347F" w:rsidRDefault="00785719" w:rsidP="00785719">
      <w:pPr>
        <w:pStyle w:val="Heading4"/>
        <w:numPr>
          <w:ilvl w:val="1"/>
          <w:numId w:val="14"/>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 xml:space="preserve"> key for giving us one speech each</w:t>
      </w:r>
    </w:p>
    <w:p w14:paraId="1D3EA80A" w14:textId="77777777" w:rsidR="00785719" w:rsidRPr="0011347F" w:rsidRDefault="00785719" w:rsidP="00785719">
      <w:pPr>
        <w:pStyle w:val="Heading4"/>
        <w:numPr>
          <w:ilvl w:val="1"/>
          <w:numId w:val="14"/>
        </w:numPr>
        <w:tabs>
          <w:tab w:val="num" w:pos="360"/>
        </w:tabs>
        <w:ind w:left="0" w:firstLine="0"/>
        <w:rPr>
          <w:rFonts w:asciiTheme="majorHAnsi" w:hAnsiTheme="majorHAnsi" w:cstheme="majorHAnsi"/>
          <w:color w:val="000000" w:themeColor="text1"/>
        </w:rPr>
      </w:pPr>
      <w:r w:rsidRPr="0011347F">
        <w:rPr>
          <w:rFonts w:asciiTheme="majorHAnsi" w:hAnsiTheme="majorHAnsi" w:cstheme="majorHAnsi"/>
          <w:color w:val="000000" w:themeColor="text1"/>
        </w:rPr>
        <w:t xml:space="preserve">resolves time skew </w:t>
      </w:r>
      <w:proofErr w:type="spellStart"/>
      <w:r w:rsidRPr="0011347F">
        <w:rPr>
          <w:rFonts w:asciiTheme="majorHAnsi" w:hAnsiTheme="majorHAnsi" w:cstheme="majorHAnsi"/>
          <w:color w:val="000000" w:themeColor="text1"/>
        </w:rPr>
        <w:t>args</w:t>
      </w:r>
      <w:proofErr w:type="spellEnd"/>
      <w:r w:rsidRPr="0011347F">
        <w:rPr>
          <w:rFonts w:asciiTheme="majorHAnsi" w:hAnsiTheme="majorHAnsi" w:cstheme="majorHAnsi"/>
          <w:color w:val="000000" w:themeColor="text1"/>
        </w:rPr>
        <w:t xml:space="preserve"> as we have to go for the shell and </w:t>
      </w:r>
      <w:proofErr w:type="gramStart"/>
      <w:r w:rsidRPr="0011347F">
        <w:rPr>
          <w:rFonts w:asciiTheme="majorHAnsi" w:hAnsiTheme="majorHAnsi" w:cstheme="majorHAnsi"/>
          <w:color w:val="000000" w:themeColor="text1"/>
        </w:rPr>
        <w:t>substance</w:t>
      </w:r>
      <w:proofErr w:type="gramEnd"/>
      <w:r w:rsidRPr="0011347F">
        <w:rPr>
          <w:rFonts w:asciiTheme="majorHAnsi" w:hAnsiTheme="majorHAnsi" w:cstheme="majorHAnsi"/>
          <w:color w:val="000000" w:themeColor="text1"/>
        </w:rPr>
        <w:t xml:space="preserve"> but you could just collapse to the shell in the 2A</w:t>
      </w:r>
    </w:p>
    <w:p w14:paraId="26B8790C"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DTA on 1AR shells - They can blow up a </w:t>
      </w:r>
      <w:proofErr w:type="spellStart"/>
      <w:r w:rsidRPr="0011347F">
        <w:rPr>
          <w:rFonts w:asciiTheme="majorHAnsi" w:hAnsiTheme="majorHAnsi" w:cstheme="majorHAnsi"/>
          <w:color w:val="000000" w:themeColor="text1"/>
        </w:rPr>
        <w:t>blippy</w:t>
      </w:r>
      <w:proofErr w:type="spellEnd"/>
      <w:r w:rsidRPr="0011347F">
        <w:rPr>
          <w:rFonts w:asciiTheme="majorHAnsi" w:hAnsiTheme="majorHAnsi" w:cstheme="majorHAnsi"/>
          <w:color w:val="000000" w:themeColor="text1"/>
        </w:rPr>
        <w:t xml:space="preserve"> 20 second shell to 3 min of the 2AR while I have to split my time and can’t preempt 2AR spin which necessitates judge intervention and means 1AR theory is irresolvable so you shouldn’t stake the round on it.  </w:t>
      </w:r>
    </w:p>
    <w:p w14:paraId="0E087B22"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RVIs on 1AR theory – 1AR being able to spend 20 seconds on a shell and still win forces the 2N to allocate at least 2:30 on the shell which means RVIs check back time skew – </w:t>
      </w:r>
      <w:proofErr w:type="spellStart"/>
      <w:r w:rsidRPr="0011347F">
        <w:rPr>
          <w:rFonts w:asciiTheme="majorHAnsi" w:hAnsiTheme="majorHAnsi" w:cstheme="majorHAnsi"/>
          <w:color w:val="000000" w:themeColor="text1"/>
        </w:rPr>
        <w:t>ows</w:t>
      </w:r>
      <w:proofErr w:type="spellEnd"/>
      <w:r w:rsidRPr="0011347F">
        <w:rPr>
          <w:rFonts w:asciiTheme="majorHAnsi" w:hAnsiTheme="majorHAnsi" w:cstheme="majorHAnsi"/>
          <w:color w:val="000000" w:themeColor="text1"/>
        </w:rPr>
        <w:t xml:space="preserve"> on quantifiability</w:t>
      </w:r>
    </w:p>
    <w:p w14:paraId="76687C8C" w14:textId="77777777" w:rsidR="00785719" w:rsidRPr="0011347F" w:rsidRDefault="00785719" w:rsidP="00785719">
      <w:pPr>
        <w:pStyle w:val="Heading4"/>
        <w:rPr>
          <w:rFonts w:asciiTheme="majorHAnsi" w:hAnsiTheme="majorHAnsi" w:cstheme="majorHAnsi"/>
          <w:color w:val="000000" w:themeColor="text1"/>
        </w:rPr>
      </w:pPr>
      <w:proofErr w:type="spellStart"/>
      <w:r w:rsidRPr="0011347F">
        <w:rPr>
          <w:rFonts w:asciiTheme="majorHAnsi" w:hAnsiTheme="majorHAnsi" w:cstheme="majorHAnsi"/>
          <w:color w:val="000000" w:themeColor="text1"/>
        </w:rPr>
        <w:t>Aff</w:t>
      </w:r>
      <w:proofErr w:type="spellEnd"/>
      <w:r w:rsidRPr="0011347F">
        <w:rPr>
          <w:rFonts w:asciiTheme="majorHAnsi" w:hAnsiTheme="majorHAnsi" w:cstheme="majorHAnsi"/>
          <w:color w:val="000000" w:themeColor="text1"/>
        </w:rPr>
        <w:t xml:space="preserve"> gets one 1ar shell: [a] Norming—multiple shells create no risk outs that spread out the 2nr and make testing each of them impossible—if they have 4 minutes on a frivolous shell like spec status they can win on it via brute force even though it’s a bad norm [b] Strat skew—multiple shells make the 2nr impossible by spreading it out too much to win any one layer—the 2nr will always undercover something and can’t win.</w:t>
      </w:r>
    </w:p>
    <w:p w14:paraId="217F05B7"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 xml:space="preserve">No new 1ar theory paradigm issues- A] the 1NC has already occurred with current paradigm issues in mind so new 1ar paradigms moot any theoretical offense B] introducing them in the </w:t>
      </w:r>
      <w:proofErr w:type="spellStart"/>
      <w:r w:rsidRPr="0011347F">
        <w:rPr>
          <w:rFonts w:asciiTheme="majorHAnsi" w:hAnsiTheme="majorHAnsi" w:cstheme="majorHAnsi"/>
          <w:color w:val="000000" w:themeColor="text1"/>
        </w:rPr>
        <w:t>aff</w:t>
      </w:r>
      <w:proofErr w:type="spellEnd"/>
      <w:r w:rsidRPr="0011347F">
        <w:rPr>
          <w:rFonts w:asciiTheme="majorHAnsi" w:hAnsiTheme="majorHAnsi" w:cstheme="majorHAnsi"/>
          <w:color w:val="000000" w:themeColor="text1"/>
        </w:rPr>
        <w:t xml:space="preserve"> allows for them to be more rigorously tested which o/w’s on time frame since we can set higher quality norms.</w:t>
      </w:r>
    </w:p>
    <w:p w14:paraId="210B04E4" w14:textId="53391E81" w:rsidR="00785719" w:rsidRPr="0011347F" w:rsidRDefault="00785719" w:rsidP="00785719">
      <w:pPr>
        <w:rPr>
          <w:rFonts w:asciiTheme="majorHAnsi" w:hAnsiTheme="majorHAnsi" w:cstheme="majorHAnsi"/>
          <w:color w:val="000000" w:themeColor="text1"/>
        </w:rPr>
      </w:pPr>
    </w:p>
    <w:p w14:paraId="51542C14" w14:textId="252BE6B7" w:rsidR="00785719" w:rsidRPr="0011347F" w:rsidRDefault="00785719" w:rsidP="00785719">
      <w:pPr>
        <w:rPr>
          <w:rFonts w:asciiTheme="majorHAnsi" w:hAnsiTheme="majorHAnsi" w:cstheme="majorHAnsi"/>
          <w:color w:val="000000" w:themeColor="text1"/>
        </w:rPr>
      </w:pPr>
    </w:p>
    <w:p w14:paraId="203EC017" w14:textId="225C0262" w:rsidR="00785719" w:rsidRPr="0011347F" w:rsidRDefault="00785719" w:rsidP="00785719">
      <w:pPr>
        <w:rPr>
          <w:rFonts w:asciiTheme="majorHAnsi" w:hAnsiTheme="majorHAnsi" w:cstheme="majorHAnsi"/>
          <w:color w:val="000000" w:themeColor="text1"/>
        </w:rPr>
      </w:pPr>
    </w:p>
    <w:p w14:paraId="3ED41CC7" w14:textId="4744A759" w:rsidR="00785719" w:rsidRPr="0011347F" w:rsidRDefault="00785719" w:rsidP="00785719">
      <w:pPr>
        <w:pStyle w:val="Heading2"/>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Case</w:t>
      </w:r>
    </w:p>
    <w:p w14:paraId="2FD4DC99" w14:textId="047DD751" w:rsidR="00785719" w:rsidRPr="0011347F" w:rsidRDefault="00785719" w:rsidP="00785719">
      <w:pPr>
        <w:pStyle w:val="Heading3"/>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UV</w:t>
      </w:r>
    </w:p>
    <w:p w14:paraId="6AB9EDA1" w14:textId="03165761"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AT highest layer – a] if we read 13 minutes 1ar can easily deflate and win on substance b] 2AR psychology checks since you get last word on the theory flows</w:t>
      </w:r>
    </w:p>
    <w:p w14:paraId="0B22C523" w14:textId="4FF1793A" w:rsidR="00785719" w:rsidRPr="0011347F" w:rsidRDefault="00785719" w:rsidP="00785719">
      <w:pPr>
        <w:rPr>
          <w:rFonts w:asciiTheme="majorHAnsi" w:hAnsiTheme="majorHAnsi" w:cstheme="majorHAnsi"/>
          <w:color w:val="000000" w:themeColor="text1"/>
        </w:rPr>
      </w:pPr>
    </w:p>
    <w:p w14:paraId="7DC488AA" w14:textId="77BBD42C" w:rsidR="00785719" w:rsidRPr="0011347F" w:rsidRDefault="00785719" w:rsidP="00785719">
      <w:pPr>
        <w:rPr>
          <w:rFonts w:asciiTheme="majorHAnsi" w:hAnsiTheme="majorHAnsi" w:cstheme="majorHAnsi"/>
          <w:color w:val="000000" w:themeColor="text1"/>
        </w:rPr>
      </w:pPr>
    </w:p>
    <w:p w14:paraId="7BC783E8" w14:textId="4CF6537B"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AT no new 2NR – a] makes it where you can go for the N-word </w:t>
      </w:r>
      <w:proofErr w:type="gramStart"/>
      <w:r w:rsidRPr="0011347F">
        <w:rPr>
          <w:rFonts w:asciiTheme="majorHAnsi" w:hAnsiTheme="majorHAnsi" w:cstheme="majorHAnsi"/>
          <w:color w:val="000000" w:themeColor="text1"/>
        </w:rPr>
        <w:t>shell</w:t>
      </w:r>
      <w:proofErr w:type="gramEnd"/>
      <w:r w:rsidRPr="0011347F">
        <w:rPr>
          <w:rFonts w:asciiTheme="majorHAnsi" w:hAnsiTheme="majorHAnsi" w:cstheme="majorHAnsi"/>
          <w:color w:val="000000" w:themeColor="text1"/>
        </w:rPr>
        <w:t xml:space="preserve"> and I can’t change paradigm issues to make I meets b] recalcification means 1nc is always behind 2nr is the only way we can check back</w:t>
      </w:r>
    </w:p>
    <w:p w14:paraId="20ED7119" w14:textId="501896A3" w:rsidR="00785719" w:rsidRPr="0011347F" w:rsidRDefault="00785719" w:rsidP="00785719">
      <w:pPr>
        <w:rPr>
          <w:rFonts w:asciiTheme="majorHAnsi" w:hAnsiTheme="majorHAnsi" w:cstheme="majorHAnsi"/>
          <w:color w:val="000000" w:themeColor="text1"/>
        </w:rPr>
      </w:pPr>
    </w:p>
    <w:p w14:paraId="5A57BACA" w14:textId="72A5AD79" w:rsidR="00785719" w:rsidRPr="0011347F" w:rsidRDefault="00785719" w:rsidP="00785719">
      <w:pPr>
        <w:rPr>
          <w:rFonts w:asciiTheme="majorHAnsi" w:hAnsiTheme="majorHAnsi" w:cstheme="majorHAnsi"/>
          <w:color w:val="000000" w:themeColor="text1"/>
        </w:rPr>
      </w:pPr>
    </w:p>
    <w:p w14:paraId="58FCEFD8" w14:textId="7A8A1917" w:rsidR="00785719" w:rsidRPr="0011347F" w:rsidRDefault="00785719" w:rsidP="00785719">
      <w:pPr>
        <w:rPr>
          <w:rFonts w:asciiTheme="majorHAnsi" w:hAnsiTheme="majorHAnsi" w:cstheme="majorHAnsi"/>
          <w:color w:val="000000" w:themeColor="text1"/>
        </w:rPr>
      </w:pPr>
    </w:p>
    <w:p w14:paraId="1EF18F94" w14:textId="3D933BFD"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AT Shah 19 – a] </w:t>
      </w:r>
      <w:r w:rsidR="007561CB" w:rsidRPr="0011347F">
        <w:rPr>
          <w:rFonts w:asciiTheme="majorHAnsi" w:hAnsiTheme="majorHAnsi" w:cstheme="majorHAnsi"/>
          <w:color w:val="000000" w:themeColor="text1"/>
        </w:rPr>
        <w:t xml:space="preserve">isn’t a reason why </w:t>
      </w:r>
      <w:proofErr w:type="spellStart"/>
      <w:r w:rsidR="007561CB" w:rsidRPr="0011347F">
        <w:rPr>
          <w:rFonts w:asciiTheme="majorHAnsi" w:hAnsiTheme="majorHAnsi" w:cstheme="majorHAnsi"/>
          <w:color w:val="000000" w:themeColor="text1"/>
        </w:rPr>
        <w:t>aff</w:t>
      </w:r>
      <w:proofErr w:type="spellEnd"/>
      <w:r w:rsidR="007561CB" w:rsidRPr="0011347F">
        <w:rPr>
          <w:rFonts w:asciiTheme="majorHAnsi" w:hAnsiTheme="majorHAnsi" w:cstheme="majorHAnsi"/>
          <w:color w:val="000000" w:themeColor="text1"/>
        </w:rPr>
        <w:t xml:space="preserve"> fairness absolutely precludes neg fairness b] prefer our analytical responses </w:t>
      </w:r>
      <w:proofErr w:type="spellStart"/>
      <w:r w:rsidR="007561CB" w:rsidRPr="0011347F">
        <w:rPr>
          <w:rFonts w:asciiTheme="majorHAnsi" w:hAnsiTheme="majorHAnsi" w:cstheme="majorHAnsi"/>
          <w:color w:val="000000" w:themeColor="text1"/>
        </w:rPr>
        <w:t>ows</w:t>
      </w:r>
      <w:proofErr w:type="spellEnd"/>
      <w:r w:rsidR="007561CB" w:rsidRPr="0011347F">
        <w:rPr>
          <w:rFonts w:asciiTheme="majorHAnsi" w:hAnsiTheme="majorHAnsi" w:cstheme="majorHAnsi"/>
          <w:color w:val="000000" w:themeColor="text1"/>
        </w:rPr>
        <w:t xml:space="preserve"> verifiability since we all know </w:t>
      </w:r>
      <w:proofErr w:type="spellStart"/>
      <w:r w:rsidR="007561CB" w:rsidRPr="0011347F">
        <w:rPr>
          <w:rFonts w:asciiTheme="majorHAnsi" w:hAnsiTheme="majorHAnsi" w:cstheme="majorHAnsi"/>
          <w:color w:val="000000" w:themeColor="text1"/>
        </w:rPr>
        <w:t>its</w:t>
      </w:r>
      <w:proofErr w:type="spellEnd"/>
      <w:r w:rsidR="007561CB" w:rsidRPr="0011347F">
        <w:rPr>
          <w:rFonts w:asciiTheme="majorHAnsi" w:hAnsiTheme="majorHAnsi" w:cstheme="majorHAnsi"/>
          <w:color w:val="000000" w:themeColor="text1"/>
        </w:rPr>
        <w:t xml:space="preserve"> true</w:t>
      </w:r>
    </w:p>
    <w:p w14:paraId="1B9F0092" w14:textId="70E97255" w:rsidR="007561CB"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Pharma innovation is </w:t>
      </w:r>
      <w:r w:rsidRPr="0011347F">
        <w:rPr>
          <w:rFonts w:asciiTheme="majorHAnsi" w:hAnsiTheme="majorHAnsi" w:cstheme="majorHAnsi"/>
          <w:color w:val="000000" w:themeColor="text1"/>
          <w:u w:val="single"/>
        </w:rPr>
        <w:t>high now</w:t>
      </w:r>
      <w:r w:rsidRPr="0011347F">
        <w:rPr>
          <w:rFonts w:asciiTheme="majorHAnsi" w:hAnsiTheme="majorHAnsi" w:cstheme="majorHAnsi"/>
          <w:color w:val="000000" w:themeColor="text1"/>
        </w:rPr>
        <w:t xml:space="preserve"> and strong IP protection are the </w:t>
      </w:r>
      <w:r w:rsidRPr="0011347F">
        <w:rPr>
          <w:rFonts w:asciiTheme="majorHAnsi" w:hAnsiTheme="majorHAnsi" w:cstheme="majorHAnsi"/>
          <w:color w:val="000000" w:themeColor="text1"/>
          <w:u w:val="single"/>
        </w:rPr>
        <w:t>only incentive</w:t>
      </w:r>
      <w:r w:rsidRPr="0011347F">
        <w:rPr>
          <w:rFonts w:asciiTheme="majorHAnsi" w:hAnsiTheme="majorHAnsi" w:cstheme="majorHAnsi"/>
          <w:color w:val="000000" w:themeColor="text1"/>
        </w:rPr>
        <w:t xml:space="preserve"> </w:t>
      </w:r>
    </w:p>
    <w:p w14:paraId="2E22DF3C" w14:textId="218A9FDA" w:rsidR="007561CB" w:rsidRPr="0011347F" w:rsidRDefault="007561CB" w:rsidP="007561CB">
      <w:pPr>
        <w:pStyle w:val="Heading3"/>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PP</w:t>
      </w:r>
    </w:p>
    <w:p w14:paraId="5E2343D6" w14:textId="3C59B887"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Presumption and permissibility </w:t>
      </w:r>
      <w:proofErr w:type="gramStart"/>
      <w:r w:rsidRPr="0011347F">
        <w:rPr>
          <w:rFonts w:asciiTheme="majorHAnsi" w:hAnsiTheme="majorHAnsi" w:cstheme="majorHAnsi"/>
          <w:color w:val="000000" w:themeColor="text1"/>
        </w:rPr>
        <w:t>negates</w:t>
      </w:r>
      <w:proofErr w:type="gramEnd"/>
      <w:r w:rsidRPr="0011347F">
        <w:rPr>
          <w:rFonts w:asciiTheme="majorHAnsi" w:hAnsiTheme="majorHAnsi" w:cstheme="majorHAnsi"/>
          <w:color w:val="000000" w:themeColor="text1"/>
        </w:rPr>
        <w:t xml:space="preserve"> – a) more often false than true since I can prove something false in infinite ways b) real world policies require positive justification before being adopted c) the </w:t>
      </w:r>
      <w:proofErr w:type="spellStart"/>
      <w:r w:rsidRPr="0011347F">
        <w:rPr>
          <w:rFonts w:asciiTheme="majorHAnsi" w:hAnsiTheme="majorHAnsi" w:cstheme="majorHAnsi"/>
          <w:color w:val="000000" w:themeColor="text1"/>
        </w:rPr>
        <w:t>aff</w:t>
      </w:r>
      <w:proofErr w:type="spellEnd"/>
      <w:r w:rsidRPr="0011347F">
        <w:rPr>
          <w:rFonts w:asciiTheme="majorHAnsi" w:hAnsiTheme="majorHAnsi" w:cstheme="majorHAnsi"/>
          <w:color w:val="000000" w:themeColor="text1"/>
        </w:rPr>
        <w:t xml:space="preserve"> has to prove an obligation which means lack of that obligation negates </w:t>
      </w:r>
    </w:p>
    <w:p w14:paraId="18069711" w14:textId="4FDE206C" w:rsidR="007561CB" w:rsidRPr="0011347F" w:rsidRDefault="007561CB" w:rsidP="007561CB">
      <w:pPr>
        <w:rPr>
          <w:rFonts w:asciiTheme="majorHAnsi" w:hAnsiTheme="majorHAnsi" w:cstheme="majorHAnsi"/>
          <w:color w:val="000000" w:themeColor="text1"/>
        </w:rPr>
      </w:pPr>
    </w:p>
    <w:p w14:paraId="178EA062" w14:textId="755A16AC"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On 1 point – a] isn’t a moral action b] </w:t>
      </w:r>
      <w:proofErr w:type="spellStart"/>
      <w:r w:rsidRPr="0011347F">
        <w:rPr>
          <w:rFonts w:asciiTheme="majorHAnsi" w:hAnsiTheme="majorHAnsi" w:cstheme="majorHAnsi"/>
          <w:color w:val="000000" w:themeColor="text1"/>
        </w:rPr>
        <w:t>aff</w:t>
      </w:r>
      <w:proofErr w:type="spellEnd"/>
      <w:r w:rsidRPr="0011347F">
        <w:rPr>
          <w:rFonts w:asciiTheme="majorHAnsi" w:hAnsiTheme="majorHAnsi" w:cstheme="majorHAnsi"/>
          <w:color w:val="000000" w:themeColor="text1"/>
        </w:rPr>
        <w:t xml:space="preserve"> burden is to prove obligatory and permissible this is just permissible </w:t>
      </w:r>
    </w:p>
    <w:p w14:paraId="1C24C5E3" w14:textId="49C8639D" w:rsidR="007561CB" w:rsidRPr="0011347F" w:rsidRDefault="007561CB" w:rsidP="007561CB">
      <w:pPr>
        <w:rPr>
          <w:rFonts w:asciiTheme="majorHAnsi" w:hAnsiTheme="majorHAnsi" w:cstheme="majorHAnsi"/>
          <w:color w:val="000000" w:themeColor="text1"/>
        </w:rPr>
      </w:pPr>
    </w:p>
    <w:p w14:paraId="27A2692F" w14:textId="3CD86F7A"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On 2 point – </w:t>
      </w:r>
      <w:proofErr w:type="spellStart"/>
      <w:r w:rsidRPr="0011347F">
        <w:rPr>
          <w:rFonts w:asciiTheme="majorHAnsi" w:hAnsiTheme="majorHAnsi" w:cstheme="majorHAnsi"/>
          <w:color w:val="000000" w:themeColor="text1"/>
        </w:rPr>
        <w:t>ur</w:t>
      </w:r>
      <w:proofErr w:type="spellEnd"/>
      <w:r w:rsidRPr="0011347F">
        <w:rPr>
          <w:rFonts w:asciiTheme="majorHAnsi" w:hAnsiTheme="majorHAnsi" w:cstheme="majorHAnsi"/>
          <w:color w:val="000000" w:themeColor="text1"/>
        </w:rPr>
        <w:t xml:space="preserve"> card is in the context of different distinctions – it seters </w:t>
      </w:r>
      <w:proofErr w:type="spellStart"/>
      <w:r w:rsidRPr="0011347F">
        <w:rPr>
          <w:rFonts w:asciiTheme="majorHAnsi" w:hAnsiTheme="majorHAnsi" w:cstheme="majorHAnsi"/>
          <w:color w:val="000000" w:themeColor="text1"/>
        </w:rPr>
        <w:t>permissibity</w:t>
      </w:r>
      <w:proofErr w:type="spellEnd"/>
      <w:r w:rsidRPr="0011347F">
        <w:rPr>
          <w:rFonts w:asciiTheme="majorHAnsi" w:hAnsiTheme="majorHAnsi" w:cstheme="majorHAnsi"/>
          <w:color w:val="000000" w:themeColor="text1"/>
        </w:rPr>
        <w:t xml:space="preserve"> from on actual obligation</w:t>
      </w:r>
    </w:p>
    <w:p w14:paraId="5F550359" w14:textId="3ED67864" w:rsidR="007561CB" w:rsidRPr="0011347F" w:rsidRDefault="007561CB" w:rsidP="007561CB">
      <w:pPr>
        <w:rPr>
          <w:rFonts w:asciiTheme="majorHAnsi" w:hAnsiTheme="majorHAnsi" w:cstheme="majorHAnsi"/>
          <w:color w:val="000000" w:themeColor="text1"/>
        </w:rPr>
      </w:pPr>
    </w:p>
    <w:p w14:paraId="44D55BCF" w14:textId="482FF8FA" w:rsidR="007561CB" w:rsidRPr="0011347F" w:rsidRDefault="007561CB" w:rsidP="007561CB">
      <w:pPr>
        <w:rPr>
          <w:rFonts w:asciiTheme="majorHAnsi" w:hAnsiTheme="majorHAnsi" w:cstheme="majorHAnsi"/>
          <w:color w:val="000000" w:themeColor="text1"/>
        </w:rPr>
      </w:pPr>
    </w:p>
    <w:p w14:paraId="736F746C" w14:textId="0F62EF2A"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On 3 point –a] doesn’t prove why it would flow </w:t>
      </w:r>
      <w:proofErr w:type="spellStart"/>
      <w:r w:rsidRPr="0011347F">
        <w:rPr>
          <w:rFonts w:asciiTheme="majorHAnsi" w:hAnsiTheme="majorHAnsi" w:cstheme="majorHAnsi"/>
          <w:color w:val="000000" w:themeColor="text1"/>
        </w:rPr>
        <w:t>aff</w:t>
      </w:r>
      <w:proofErr w:type="spellEnd"/>
      <w:r w:rsidRPr="0011347F">
        <w:rPr>
          <w:rFonts w:asciiTheme="majorHAnsi" w:hAnsiTheme="majorHAnsi" w:cstheme="majorHAnsi"/>
          <w:color w:val="000000" w:themeColor="text1"/>
        </w:rPr>
        <w:t xml:space="preserve"> b] doing too much under any </w:t>
      </w:r>
      <w:proofErr w:type="spellStart"/>
      <w:r w:rsidRPr="0011347F">
        <w:rPr>
          <w:rFonts w:asciiTheme="majorHAnsi" w:hAnsiTheme="majorHAnsi" w:cstheme="majorHAnsi"/>
          <w:color w:val="000000" w:themeColor="text1"/>
        </w:rPr>
        <w:t>fw</w:t>
      </w:r>
      <w:proofErr w:type="spellEnd"/>
      <w:r w:rsidRPr="0011347F">
        <w:rPr>
          <w:rFonts w:asciiTheme="majorHAnsi" w:hAnsiTheme="majorHAnsi" w:cstheme="majorHAnsi"/>
          <w:color w:val="000000" w:themeColor="text1"/>
        </w:rPr>
        <w:t xml:space="preserve"> is still bad</w:t>
      </w:r>
    </w:p>
    <w:p w14:paraId="120CEEE4" w14:textId="72D4B944" w:rsidR="007561CB" w:rsidRPr="0011347F" w:rsidRDefault="007561CB" w:rsidP="007561CB">
      <w:pPr>
        <w:rPr>
          <w:rFonts w:asciiTheme="majorHAnsi" w:hAnsiTheme="majorHAnsi" w:cstheme="majorHAnsi"/>
          <w:color w:val="000000" w:themeColor="text1"/>
        </w:rPr>
      </w:pPr>
    </w:p>
    <w:p w14:paraId="65D46574" w14:textId="204507CE" w:rsidR="007561CB" w:rsidRPr="0011347F" w:rsidRDefault="007561CB" w:rsidP="007561CB">
      <w:pPr>
        <w:rPr>
          <w:rFonts w:asciiTheme="majorHAnsi" w:hAnsiTheme="majorHAnsi" w:cstheme="majorHAnsi"/>
          <w:color w:val="000000" w:themeColor="text1"/>
        </w:rPr>
      </w:pPr>
    </w:p>
    <w:p w14:paraId="13493C8F" w14:textId="0B0B2F10"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On 4 point – don’t believe that</w:t>
      </w:r>
    </w:p>
    <w:p w14:paraId="4719320F" w14:textId="2CA23A99" w:rsidR="007561CB" w:rsidRPr="0011347F" w:rsidRDefault="007561CB" w:rsidP="007561CB">
      <w:pPr>
        <w:rPr>
          <w:rFonts w:asciiTheme="majorHAnsi" w:hAnsiTheme="majorHAnsi" w:cstheme="majorHAnsi"/>
          <w:color w:val="000000" w:themeColor="text1"/>
        </w:rPr>
      </w:pPr>
    </w:p>
    <w:p w14:paraId="66AECE8E" w14:textId="5B3708A8" w:rsidR="007561CB" w:rsidRPr="0011347F" w:rsidRDefault="007561CB" w:rsidP="007561CB">
      <w:pPr>
        <w:rPr>
          <w:rFonts w:asciiTheme="majorHAnsi" w:hAnsiTheme="majorHAnsi" w:cstheme="majorHAnsi"/>
          <w:color w:val="000000" w:themeColor="text1"/>
        </w:rPr>
      </w:pPr>
    </w:p>
    <w:p w14:paraId="69540486" w14:textId="05394CD8"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On 5 point – debate solves</w:t>
      </w:r>
    </w:p>
    <w:p w14:paraId="02459CCA" w14:textId="439CAC34" w:rsidR="007561CB" w:rsidRPr="0011347F" w:rsidRDefault="007561CB" w:rsidP="007561CB">
      <w:pPr>
        <w:rPr>
          <w:rFonts w:asciiTheme="majorHAnsi" w:hAnsiTheme="majorHAnsi" w:cstheme="majorHAnsi"/>
          <w:color w:val="000000" w:themeColor="text1"/>
        </w:rPr>
      </w:pPr>
    </w:p>
    <w:p w14:paraId="6C8710EB" w14:textId="3E7F8652"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On 6 point – 1ar controls the direction of the round solves back</w:t>
      </w:r>
    </w:p>
    <w:p w14:paraId="3D50C890" w14:textId="5F2B0ECF" w:rsidR="007561CB" w:rsidRPr="0011347F" w:rsidRDefault="007561CB" w:rsidP="007561CB">
      <w:pPr>
        <w:rPr>
          <w:rFonts w:asciiTheme="majorHAnsi" w:hAnsiTheme="majorHAnsi" w:cstheme="majorHAnsi"/>
          <w:color w:val="000000" w:themeColor="text1"/>
        </w:rPr>
      </w:pPr>
    </w:p>
    <w:p w14:paraId="11E3F484" w14:textId="1743B900" w:rsidR="007561CB" w:rsidRPr="0011347F" w:rsidRDefault="007561CB" w:rsidP="007561CB">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On 7 point – misses the boat just </w:t>
      </w:r>
      <w:proofErr w:type="gramStart"/>
      <w:r w:rsidRPr="0011347F">
        <w:rPr>
          <w:rFonts w:asciiTheme="majorHAnsi" w:hAnsiTheme="majorHAnsi" w:cstheme="majorHAnsi"/>
          <w:color w:val="000000" w:themeColor="text1"/>
        </w:rPr>
        <w:t>have to</w:t>
      </w:r>
      <w:proofErr w:type="gramEnd"/>
      <w:r w:rsidRPr="0011347F">
        <w:rPr>
          <w:rFonts w:asciiTheme="majorHAnsi" w:hAnsiTheme="majorHAnsi" w:cstheme="majorHAnsi"/>
          <w:color w:val="000000" w:themeColor="text1"/>
        </w:rPr>
        <w:t xml:space="preserve"> prove u don’t have an obligation</w:t>
      </w:r>
    </w:p>
    <w:p w14:paraId="3C96D88D" w14:textId="1C1CE8DB" w:rsidR="007561CB" w:rsidRPr="0011347F" w:rsidRDefault="007561CB" w:rsidP="007561CB">
      <w:pPr>
        <w:rPr>
          <w:rFonts w:asciiTheme="majorHAnsi" w:hAnsiTheme="majorHAnsi" w:cstheme="majorHAnsi"/>
          <w:color w:val="000000" w:themeColor="text1"/>
        </w:rPr>
      </w:pPr>
    </w:p>
    <w:p w14:paraId="1C1DD85A" w14:textId="4001B06A" w:rsidR="007561CB" w:rsidRPr="0011347F" w:rsidRDefault="007561CB" w:rsidP="007561CB">
      <w:pPr>
        <w:rPr>
          <w:rFonts w:asciiTheme="majorHAnsi" w:hAnsiTheme="majorHAnsi" w:cstheme="majorHAnsi"/>
          <w:color w:val="000000" w:themeColor="text1"/>
        </w:rPr>
      </w:pPr>
    </w:p>
    <w:p w14:paraId="1BD9A36F" w14:textId="075F9366" w:rsidR="007561CB" w:rsidRPr="0011347F" w:rsidRDefault="007561CB" w:rsidP="007561CB">
      <w:pPr>
        <w:rPr>
          <w:rFonts w:asciiTheme="majorHAnsi" w:hAnsiTheme="majorHAnsi" w:cstheme="majorHAnsi"/>
          <w:color w:val="000000" w:themeColor="text1"/>
        </w:rPr>
      </w:pPr>
    </w:p>
    <w:p w14:paraId="33EF587A" w14:textId="6C96D154" w:rsidR="007561CB" w:rsidRPr="0011347F" w:rsidRDefault="007561CB" w:rsidP="007561CB">
      <w:pPr>
        <w:pStyle w:val="Heading3"/>
        <w:rPr>
          <w:rFonts w:asciiTheme="majorHAnsi" w:hAnsiTheme="majorHAnsi" w:cstheme="majorHAnsi"/>
          <w:color w:val="000000" w:themeColor="text1"/>
        </w:rPr>
      </w:pPr>
      <w:r w:rsidRPr="0011347F">
        <w:rPr>
          <w:rFonts w:asciiTheme="majorHAnsi" w:hAnsiTheme="majorHAnsi" w:cstheme="majorHAnsi"/>
          <w:color w:val="000000" w:themeColor="text1"/>
        </w:rPr>
        <w:lastRenderedPageBreak/>
        <w:t>Advantage</w:t>
      </w:r>
    </w:p>
    <w:p w14:paraId="22A15FCE" w14:textId="77777777" w:rsidR="00785719" w:rsidRPr="0011347F" w:rsidRDefault="00785719" w:rsidP="00785719">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u w:val="single"/>
        </w:rPr>
        <w:t>Secondary</w:t>
      </w:r>
      <w:r w:rsidRPr="0011347F">
        <w:rPr>
          <w:rFonts w:asciiTheme="majorHAnsi" w:hAnsiTheme="majorHAnsi" w:cstheme="majorHAnsi"/>
          <w:color w:val="000000" w:themeColor="text1"/>
        </w:rPr>
        <w:t xml:space="preserve"> and </w:t>
      </w:r>
      <w:r w:rsidRPr="0011347F">
        <w:rPr>
          <w:rFonts w:asciiTheme="majorHAnsi" w:hAnsiTheme="majorHAnsi" w:cstheme="majorHAnsi"/>
          <w:color w:val="000000" w:themeColor="text1"/>
          <w:u w:val="single"/>
        </w:rPr>
        <w:t>Follow-on</w:t>
      </w:r>
      <w:r w:rsidRPr="0011347F">
        <w:rPr>
          <w:rFonts w:asciiTheme="majorHAnsi" w:hAnsiTheme="majorHAnsi" w:cstheme="majorHAnsi"/>
          <w:color w:val="000000" w:themeColor="text1"/>
        </w:rPr>
        <w:t xml:space="preserve"> patents are </w:t>
      </w:r>
      <w:r w:rsidRPr="0011347F">
        <w:rPr>
          <w:rFonts w:asciiTheme="majorHAnsi" w:hAnsiTheme="majorHAnsi" w:cstheme="majorHAnsi"/>
          <w:color w:val="000000" w:themeColor="text1"/>
          <w:u w:val="single"/>
        </w:rPr>
        <w:t>key</w:t>
      </w:r>
      <w:r w:rsidRPr="0011347F">
        <w:rPr>
          <w:rFonts w:asciiTheme="majorHAnsi" w:hAnsiTheme="majorHAnsi" w:cstheme="majorHAnsi"/>
          <w:color w:val="000000" w:themeColor="text1"/>
        </w:rPr>
        <w:t>.</w:t>
      </w:r>
    </w:p>
    <w:p w14:paraId="23E51517" w14:textId="77777777" w:rsidR="00785719" w:rsidRPr="0011347F" w:rsidRDefault="00785719" w:rsidP="00785719">
      <w:pPr>
        <w:rPr>
          <w:rFonts w:asciiTheme="majorHAnsi" w:hAnsiTheme="majorHAnsi" w:cstheme="majorHAnsi"/>
          <w:color w:val="000000" w:themeColor="text1"/>
        </w:rPr>
      </w:pPr>
      <w:r w:rsidRPr="0011347F">
        <w:rPr>
          <w:rStyle w:val="Style13ptBold"/>
          <w:rFonts w:asciiTheme="majorHAnsi" w:hAnsiTheme="majorHAnsi" w:cstheme="majorHAnsi"/>
          <w:color w:val="000000" w:themeColor="text1"/>
        </w:rPr>
        <w:t>IP Watch 18</w:t>
      </w:r>
      <w:r w:rsidRPr="0011347F">
        <w:rPr>
          <w:rFonts w:asciiTheme="majorHAnsi" w:hAnsiTheme="majorHAnsi" w:cstheme="majorHAnsi"/>
          <w:color w:val="000000" w:themeColor="text1"/>
        </w:rPr>
        <w:t xml:space="preserve"> 9-21-2018 "Inside Views: Why Follow-On Pharmaceutical Innovations Should Be Eligible For Patent Protection" </w:t>
      </w:r>
      <w:hyperlink r:id="rId15" w:history="1">
        <w:r w:rsidRPr="0011347F">
          <w:rPr>
            <w:rStyle w:val="Hyperlink"/>
            <w:rFonts w:asciiTheme="majorHAnsi" w:hAnsiTheme="majorHAnsi" w:cstheme="majorHAnsi"/>
            <w:color w:val="000000" w:themeColor="text1"/>
          </w:rPr>
          <w:t>https://www.ip-watch.org/2018/09/21/follow-pharmaceutical-innovations-eligible-patent-protection/</w:t>
        </w:r>
      </w:hyperlink>
      <w:r w:rsidRPr="0011347F">
        <w:rPr>
          <w:rFonts w:asciiTheme="majorHAnsi" w:hAnsiTheme="majorHAnsi" w:cstheme="majorHAnsi"/>
          <w:color w:val="000000" w:themeColor="text1"/>
        </w:rPr>
        <w:t xml:space="preserve"> (a non-profit independent news service that provides professional coverage of global policymaking on intellectual property and innovation.)//Elmer</w:t>
      </w:r>
    </w:p>
    <w:p w14:paraId="2666D020" w14:textId="77777777" w:rsidR="00785719" w:rsidRPr="0011347F" w:rsidRDefault="00785719" w:rsidP="00785719">
      <w:pPr>
        <w:rPr>
          <w:rFonts w:asciiTheme="majorHAnsi" w:hAnsiTheme="majorHAnsi" w:cstheme="majorHAnsi"/>
          <w:color w:val="000000" w:themeColor="text1"/>
        </w:rPr>
      </w:pPr>
      <w:r w:rsidRPr="0011347F">
        <w:rPr>
          <w:rFonts w:asciiTheme="majorHAnsi" w:hAnsiTheme="majorHAnsi" w:cstheme="majorHAnsi"/>
          <w:color w:val="000000" w:themeColor="text1"/>
        </w:rPr>
        <w:t xml:space="preserve">Why Protect Follow-On Innovation? The </w:t>
      </w:r>
      <w:r w:rsidRPr="0011347F">
        <w:rPr>
          <w:rFonts w:asciiTheme="majorHAnsi" w:hAnsiTheme="majorHAnsi" w:cstheme="majorHAnsi"/>
          <w:b/>
          <w:color w:val="000000" w:themeColor="text1"/>
          <w:sz w:val="26"/>
          <w:highlight w:val="green"/>
          <w:u w:val="single"/>
        </w:rPr>
        <w:t>attack on secondary</w:t>
      </w:r>
      <w:r w:rsidRPr="0011347F">
        <w:rPr>
          <w:rFonts w:asciiTheme="majorHAnsi" w:hAnsiTheme="majorHAnsi" w:cstheme="majorHAnsi"/>
          <w:color w:val="000000" w:themeColor="text1"/>
          <w:highlight w:val="green"/>
        </w:rPr>
        <w:t xml:space="preserve"> </w:t>
      </w:r>
      <w:r w:rsidRPr="0011347F">
        <w:rPr>
          <w:rFonts w:asciiTheme="majorHAnsi" w:hAnsiTheme="majorHAnsi" w:cstheme="majorHAnsi"/>
          <w:color w:val="000000" w:themeColor="text1"/>
        </w:rPr>
        <w:t xml:space="preserve">pharmaceutical </w:t>
      </w:r>
      <w:r w:rsidRPr="0011347F">
        <w:rPr>
          <w:rFonts w:asciiTheme="majorHAnsi" w:hAnsiTheme="majorHAnsi" w:cstheme="majorHAnsi"/>
          <w:b/>
          <w:color w:val="000000" w:themeColor="text1"/>
          <w:sz w:val="26"/>
          <w:highlight w:val="green"/>
          <w:u w:val="single"/>
        </w:rPr>
        <w:t>patents is based</w:t>
      </w:r>
      <w:r w:rsidRPr="0011347F">
        <w:rPr>
          <w:rFonts w:asciiTheme="majorHAnsi" w:hAnsiTheme="majorHAnsi" w:cstheme="majorHAnsi"/>
          <w:color w:val="000000" w:themeColor="text1"/>
        </w:rPr>
        <w:t xml:space="preserve"> in part </w:t>
      </w:r>
      <w:r w:rsidRPr="0011347F">
        <w:rPr>
          <w:rFonts w:asciiTheme="majorHAnsi" w:hAnsiTheme="majorHAnsi" w:cstheme="majorHAnsi"/>
          <w:b/>
          <w:color w:val="000000" w:themeColor="text1"/>
          <w:sz w:val="26"/>
          <w:highlight w:val="green"/>
          <w:u w:val="single"/>
        </w:rPr>
        <w:t>on</w:t>
      </w:r>
      <w:r w:rsidRPr="0011347F">
        <w:rPr>
          <w:rFonts w:asciiTheme="majorHAnsi" w:hAnsiTheme="majorHAnsi" w:cstheme="majorHAnsi"/>
          <w:color w:val="000000" w:themeColor="text1"/>
          <w:highlight w:val="green"/>
        </w:rPr>
        <w:t xml:space="preserve"> </w:t>
      </w:r>
      <w:r w:rsidRPr="0011347F">
        <w:rPr>
          <w:rFonts w:asciiTheme="majorHAnsi" w:hAnsiTheme="majorHAnsi" w:cstheme="majorHAnsi"/>
          <w:color w:val="000000" w:themeColor="text1"/>
        </w:rPr>
        <w:t xml:space="preserve">the </w:t>
      </w:r>
      <w:r w:rsidRPr="0011347F">
        <w:rPr>
          <w:rFonts w:asciiTheme="majorHAnsi" w:hAnsiTheme="majorHAnsi" w:cstheme="majorHAnsi"/>
          <w:b/>
          <w:color w:val="000000" w:themeColor="text1"/>
          <w:sz w:val="26"/>
          <w:highlight w:val="green"/>
          <w:u w:val="single"/>
        </w:rPr>
        <w:t>flawed premise</w:t>
      </w:r>
      <w:r w:rsidRPr="0011347F">
        <w:rPr>
          <w:rFonts w:asciiTheme="majorHAnsi" w:hAnsiTheme="majorHAnsi" w:cstheme="majorHAnsi"/>
          <w:color w:val="000000" w:themeColor="text1"/>
          <w:highlight w:val="green"/>
        </w:rPr>
        <w:t xml:space="preserve"> </w:t>
      </w:r>
      <w:r w:rsidRPr="0011347F">
        <w:rPr>
          <w:rFonts w:asciiTheme="majorHAnsi" w:hAnsiTheme="majorHAnsi" w:cstheme="majorHAnsi"/>
          <w:color w:val="000000" w:themeColor="text1"/>
        </w:rPr>
        <w:t xml:space="preserve">that </w:t>
      </w:r>
      <w:r w:rsidRPr="0011347F">
        <w:rPr>
          <w:rFonts w:asciiTheme="majorHAnsi" w:hAnsiTheme="majorHAnsi" w:cstheme="majorHAnsi"/>
          <w:b/>
          <w:color w:val="000000" w:themeColor="text1"/>
          <w:sz w:val="26"/>
          <w:highlight w:val="green"/>
          <w:u w:val="single"/>
        </w:rPr>
        <w:t>follow-on innovation is of marginal value</w:t>
      </w:r>
      <w:r w:rsidRPr="0011347F">
        <w:rPr>
          <w:rFonts w:asciiTheme="majorHAnsi" w:hAnsiTheme="majorHAnsi" w:cstheme="majorHAnsi"/>
          <w:color w:val="000000" w:themeColor="text1"/>
          <w:highlight w:val="green"/>
        </w:rPr>
        <w:t xml:space="preserve"> </w:t>
      </w:r>
      <w:r w:rsidRPr="0011347F">
        <w:rPr>
          <w:rFonts w:asciiTheme="majorHAnsi" w:hAnsiTheme="majorHAnsi" w:cstheme="majorHAnsi"/>
          <w:color w:val="000000" w:themeColor="text1"/>
        </w:rPr>
        <w:t>at best, and thus less deserving of protection than the primary inventive act of identifying and validating a new drug active ingredient</w:t>
      </w:r>
      <w:r w:rsidRPr="0011347F">
        <w:rPr>
          <w:rFonts w:asciiTheme="majorHAnsi" w:hAnsiTheme="majorHAnsi" w:cstheme="majorHAnsi"/>
          <w:color w:val="000000" w:themeColor="text1"/>
          <w:u w:val="single"/>
        </w:rPr>
        <w:t xml:space="preserve">. In fact, </w:t>
      </w:r>
      <w:r w:rsidRPr="0011347F">
        <w:rPr>
          <w:rFonts w:asciiTheme="majorHAnsi" w:hAnsiTheme="majorHAnsi" w:cstheme="majorHAnsi"/>
          <w:b/>
          <w:color w:val="000000" w:themeColor="text1"/>
          <w:sz w:val="26"/>
          <w:highlight w:val="green"/>
          <w:u w:val="single"/>
        </w:rPr>
        <w:t>follow-on innovation</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b/>
          <w:color w:val="000000" w:themeColor="text1"/>
          <w:sz w:val="26"/>
          <w:highlight w:val="green"/>
          <w:u w:val="single"/>
        </w:rPr>
        <w:t>can play</w:t>
      </w:r>
      <w:r w:rsidRPr="0011347F">
        <w:rPr>
          <w:rFonts w:asciiTheme="majorHAnsi" w:hAnsiTheme="majorHAnsi" w:cstheme="majorHAnsi"/>
          <w:color w:val="000000" w:themeColor="text1"/>
          <w:u w:val="single"/>
        </w:rPr>
        <w:t xml:space="preserve"> a </w:t>
      </w:r>
      <w:r w:rsidRPr="0011347F">
        <w:rPr>
          <w:rFonts w:asciiTheme="majorHAnsi" w:hAnsiTheme="majorHAnsi" w:cstheme="majorHAnsi"/>
          <w:b/>
          <w:color w:val="000000" w:themeColor="text1"/>
          <w:sz w:val="26"/>
          <w:highlight w:val="green"/>
          <w:u w:val="single"/>
        </w:rPr>
        <w:t>critical role in transforming</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b/>
          <w:color w:val="000000" w:themeColor="text1"/>
          <w:sz w:val="26"/>
          <w:highlight w:val="green"/>
          <w:u w:val="single"/>
          <w:bdr w:val="single" w:sz="4" w:space="0" w:color="auto"/>
        </w:rPr>
        <w:t>an interesting drug candidate into a safe and effective treatment option</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for patients</w:t>
      </w:r>
      <w:r w:rsidRPr="0011347F">
        <w:rPr>
          <w:rFonts w:asciiTheme="majorHAnsi" w:hAnsiTheme="majorHAnsi" w:cstheme="majorHAnsi"/>
          <w:color w:val="000000" w:themeColor="text1"/>
        </w:rPr>
        <w:t xml:space="preserve">. A good example can be seen in the case of </w:t>
      </w:r>
      <w:r w:rsidRPr="0011347F">
        <w:rPr>
          <w:rFonts w:asciiTheme="majorHAnsi" w:hAnsiTheme="majorHAnsi" w:cstheme="majorHAnsi"/>
          <w:b/>
          <w:color w:val="000000" w:themeColor="text1"/>
          <w:sz w:val="26"/>
          <w:highlight w:val="green"/>
          <w:u w:val="single"/>
        </w:rPr>
        <w:t>AZT</w:t>
      </w:r>
      <w:r w:rsidRPr="0011347F">
        <w:rPr>
          <w:rFonts w:asciiTheme="majorHAnsi" w:hAnsiTheme="majorHAnsi" w:cstheme="majorHAnsi"/>
          <w:color w:val="000000" w:themeColor="text1"/>
        </w:rPr>
        <w:t xml:space="preserve"> (zidovudine), a drug ironically described in </w:t>
      </w:r>
      <w:r w:rsidRPr="0011347F">
        <w:rPr>
          <w:rFonts w:asciiTheme="majorHAnsi" w:hAnsiTheme="majorHAnsi" w:cstheme="majorHAnsi"/>
          <w:color w:val="000000" w:themeColor="text1"/>
          <w:u w:val="single"/>
        </w:rPr>
        <w:t xml:space="preserve">the Guidelines as the “first breakthrough in AIDS therapy.” AZT </w:t>
      </w:r>
      <w:r w:rsidRPr="0011347F">
        <w:rPr>
          <w:rFonts w:asciiTheme="majorHAnsi" w:hAnsiTheme="majorHAnsi" w:cstheme="majorHAnsi"/>
          <w:b/>
          <w:color w:val="000000" w:themeColor="text1"/>
          <w:sz w:val="26"/>
          <w:highlight w:val="green"/>
          <w:u w:val="single"/>
        </w:rPr>
        <w:t>began</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 xml:space="preserve">its life </w:t>
      </w:r>
      <w:r w:rsidRPr="0011347F">
        <w:rPr>
          <w:rFonts w:asciiTheme="majorHAnsi" w:hAnsiTheme="majorHAnsi" w:cstheme="majorHAnsi"/>
          <w:b/>
          <w:color w:val="000000" w:themeColor="text1"/>
          <w:sz w:val="26"/>
          <w:highlight w:val="green"/>
          <w:u w:val="single"/>
        </w:rPr>
        <w:t>as a</w:t>
      </w:r>
      <w:r w:rsidRPr="0011347F">
        <w:rPr>
          <w:rFonts w:asciiTheme="majorHAnsi" w:hAnsiTheme="majorHAnsi" w:cstheme="majorHAnsi"/>
          <w:color w:val="000000" w:themeColor="text1"/>
          <w:u w:val="single"/>
        </w:rPr>
        <w:t xml:space="preserve"> failed attempt at a </w:t>
      </w:r>
      <w:r w:rsidRPr="0011347F">
        <w:rPr>
          <w:rFonts w:asciiTheme="majorHAnsi" w:hAnsiTheme="majorHAnsi" w:cstheme="majorHAnsi"/>
          <w:b/>
          <w:color w:val="000000" w:themeColor="text1"/>
          <w:sz w:val="26"/>
          <w:highlight w:val="green"/>
          <w:u w:val="single"/>
        </w:rPr>
        <w:t>cancer drug</w:t>
      </w:r>
      <w:r w:rsidRPr="0011347F">
        <w:rPr>
          <w:rFonts w:asciiTheme="majorHAnsi" w:hAnsiTheme="majorHAnsi" w:cstheme="majorHAnsi"/>
          <w:color w:val="000000" w:themeColor="text1"/>
          <w:u w:val="single"/>
        </w:rPr>
        <w:t xml:space="preserve">, and it was </w:t>
      </w:r>
      <w:r w:rsidRPr="0011347F">
        <w:rPr>
          <w:rFonts w:asciiTheme="majorHAnsi" w:hAnsiTheme="majorHAnsi" w:cstheme="majorHAnsi"/>
          <w:b/>
          <w:color w:val="000000" w:themeColor="text1"/>
          <w:sz w:val="26"/>
          <w:highlight w:val="green"/>
          <w:u w:val="single"/>
        </w:rPr>
        <w:t>only years later</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 xml:space="preserve">that its potential </w:t>
      </w:r>
      <w:r w:rsidRPr="0011347F">
        <w:rPr>
          <w:rFonts w:asciiTheme="majorHAnsi" w:hAnsiTheme="majorHAnsi" w:cstheme="majorHAnsi"/>
          <w:b/>
          <w:color w:val="000000" w:themeColor="text1"/>
          <w:sz w:val="26"/>
          <w:highlight w:val="green"/>
          <w:u w:val="single"/>
        </w:rPr>
        <w:t>application in the fight against AIDS</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11347F">
        <w:rPr>
          <w:rFonts w:asciiTheme="majorHAnsi" w:hAnsiTheme="majorHAnsi" w:cstheme="majorHAnsi"/>
          <w:color w:val="000000" w:themeColor="text1"/>
        </w:rPr>
        <w:t xml:space="preserve">. Significantly, </w:t>
      </w:r>
      <w:r w:rsidRPr="0011347F">
        <w:rPr>
          <w:rFonts w:asciiTheme="majorHAnsi" w:hAnsiTheme="majorHAnsi" w:cstheme="majorHAnsi"/>
          <w:color w:val="000000" w:themeColor="text1"/>
          <w:u w:val="single"/>
        </w:rPr>
        <w:t>because of the long lag time between the first public disclosure of AZT and the discovery of its use in the treatment of AIDS, patent protection for the molecule per se was unavailable</w:t>
      </w:r>
      <w:r w:rsidRPr="0011347F">
        <w:rPr>
          <w:rFonts w:asciiTheme="majorHAnsi" w:hAnsiTheme="majorHAnsi" w:cstheme="majorHAnsi"/>
          <w:color w:val="000000" w:themeColor="text1"/>
        </w:rPr>
        <w:t xml:space="preserve">. In a world where follow-on innovation is unpatentable, </w:t>
      </w:r>
      <w:r w:rsidRPr="0011347F">
        <w:rPr>
          <w:rFonts w:asciiTheme="majorHAnsi" w:hAnsiTheme="majorHAnsi" w:cstheme="majorHAnsi"/>
          <w:color w:val="000000" w:themeColor="text1"/>
          <w:u w:val="single"/>
        </w:rPr>
        <w:t>there would have been no patent incentive to invest in the development of the drug, and without that incentive AZT might have languished on the shelf as simply one more failed drug candidate</w:t>
      </w:r>
      <w:r w:rsidRPr="0011347F">
        <w:rPr>
          <w:rFonts w:asciiTheme="majorHAnsi" w:hAnsiTheme="majorHAnsi" w:cstheme="majorHAnsi"/>
          <w:color w:val="000000" w:themeColor="text1"/>
        </w:rPr>
        <w:t xml:space="preserve">. Other examples of important drugs that likely never would have been made available to patients without the availability of a “secondary” patent </w:t>
      </w:r>
      <w:r w:rsidRPr="0011347F">
        <w:rPr>
          <w:rFonts w:asciiTheme="majorHAnsi" w:hAnsiTheme="majorHAnsi" w:cstheme="majorHAnsi"/>
          <w:color w:val="000000" w:themeColor="text1"/>
          <w:u w:val="single"/>
        </w:rPr>
        <w:t xml:space="preserve">include </w:t>
      </w:r>
      <w:proofErr w:type="spellStart"/>
      <w:r w:rsidRPr="0011347F">
        <w:rPr>
          <w:rFonts w:asciiTheme="majorHAnsi" w:hAnsiTheme="majorHAnsi" w:cstheme="majorHAnsi"/>
          <w:b/>
          <w:color w:val="000000" w:themeColor="text1"/>
          <w:sz w:val="26"/>
          <w:highlight w:val="green"/>
          <w:u w:val="single"/>
        </w:rPr>
        <w:t>Evista</w:t>
      </w:r>
      <w:proofErr w:type="spellEnd"/>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 xml:space="preserve">(raloxifene, used in the treatment of osteoporosis and to reduce the risk of invasive breast cancer), </w:t>
      </w:r>
      <w:r w:rsidRPr="0011347F">
        <w:rPr>
          <w:rFonts w:asciiTheme="majorHAnsi" w:hAnsiTheme="majorHAnsi" w:cstheme="majorHAnsi"/>
          <w:b/>
          <w:color w:val="000000" w:themeColor="text1"/>
          <w:sz w:val="26"/>
          <w:highlight w:val="green"/>
          <w:u w:val="single"/>
        </w:rPr>
        <w:t>Zyprexa</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 xml:space="preserve">(olanzapine, used in the treatment of schizophrenia), and an </w:t>
      </w:r>
      <w:proofErr w:type="gramStart"/>
      <w:r w:rsidRPr="0011347F">
        <w:rPr>
          <w:rFonts w:asciiTheme="majorHAnsi" w:hAnsiTheme="majorHAnsi" w:cstheme="majorHAnsi"/>
          <w:color w:val="000000" w:themeColor="text1"/>
          <w:u w:val="single"/>
        </w:rPr>
        <w:t>orally-administrable</w:t>
      </w:r>
      <w:proofErr w:type="gramEnd"/>
      <w:r w:rsidRPr="0011347F">
        <w:rPr>
          <w:rFonts w:asciiTheme="majorHAnsi" w:hAnsiTheme="majorHAnsi" w:cstheme="majorHAnsi"/>
          <w:color w:val="000000" w:themeColor="text1"/>
          <w:u w:val="single"/>
        </w:rPr>
        <w:t xml:space="preserve"> formulation of the antibiotic cefuroxime</w:t>
      </w:r>
      <w:r w:rsidRPr="0011347F">
        <w:rPr>
          <w:rFonts w:asciiTheme="majorHAnsi" w:hAnsiTheme="majorHAnsi" w:cstheme="majorHAnsi"/>
          <w:color w:val="000000" w:themeColor="text1"/>
        </w:rPr>
        <w:t xml:space="preserve">. </w:t>
      </w:r>
      <w:r w:rsidRPr="0011347F">
        <w:rPr>
          <w:rFonts w:asciiTheme="majorHAnsi" w:hAnsiTheme="majorHAnsi" w:cstheme="majorHAnsi"/>
          <w:b/>
          <w:color w:val="000000" w:themeColor="text1"/>
          <w:sz w:val="26"/>
          <w:highlight w:val="green"/>
          <w:u w:val="single"/>
        </w:rPr>
        <w:t>Pharmaceutical development</w:t>
      </w:r>
      <w:r w:rsidRPr="0011347F">
        <w:rPr>
          <w:rFonts w:asciiTheme="majorHAnsi" w:hAnsiTheme="majorHAnsi" w:cstheme="majorHAnsi"/>
          <w:color w:val="000000" w:themeColor="text1"/>
          <w:highlight w:val="green"/>
        </w:rPr>
        <w:t xml:space="preserve"> </w:t>
      </w:r>
      <w:r w:rsidRPr="0011347F">
        <w:rPr>
          <w:rFonts w:asciiTheme="majorHAnsi" w:hAnsiTheme="majorHAnsi" w:cstheme="majorHAnsi"/>
          <w:b/>
          <w:color w:val="000000" w:themeColor="text1"/>
          <w:sz w:val="26"/>
          <w:highlight w:val="green"/>
          <w:u w:val="single"/>
          <w:bdr w:val="single" w:sz="4" w:space="0" w:color="auto"/>
        </w:rPr>
        <w:t>is prolonged and unpredictable</w:t>
      </w:r>
      <w:r w:rsidRPr="0011347F">
        <w:rPr>
          <w:rFonts w:asciiTheme="majorHAnsi" w:hAnsiTheme="majorHAnsi" w:cstheme="majorHAnsi"/>
          <w:color w:val="000000" w:themeColor="text1"/>
        </w:rPr>
        <w:t xml:space="preserve">, </w:t>
      </w:r>
      <w:r w:rsidRPr="0011347F">
        <w:rPr>
          <w:rFonts w:asciiTheme="majorHAnsi" w:hAnsiTheme="majorHAnsi" w:cstheme="majorHAnsi"/>
          <w:color w:val="000000" w:themeColor="text1"/>
          <w:u w:val="single"/>
        </w:rPr>
        <w:t xml:space="preserve">and frequently </w:t>
      </w:r>
      <w:r w:rsidRPr="0011347F">
        <w:rPr>
          <w:rFonts w:asciiTheme="majorHAnsi" w:hAnsiTheme="majorHAnsi" w:cstheme="majorHAnsi"/>
          <w:b/>
          <w:color w:val="000000" w:themeColor="text1"/>
          <w:sz w:val="26"/>
          <w:highlight w:val="green"/>
          <w:u w:val="single"/>
        </w:rPr>
        <w:t>a safe and effective drug</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b/>
          <w:color w:val="000000" w:themeColor="text1"/>
          <w:sz w:val="26"/>
          <w:highlight w:val="green"/>
          <w:u w:val="single"/>
        </w:rPr>
        <w:t xml:space="preserve">occurs only </w:t>
      </w:r>
      <w:proofErr w:type="gramStart"/>
      <w:r w:rsidRPr="0011347F">
        <w:rPr>
          <w:rFonts w:asciiTheme="majorHAnsi" w:hAnsiTheme="majorHAnsi" w:cstheme="majorHAnsi"/>
          <w:b/>
          <w:color w:val="000000" w:themeColor="text1"/>
          <w:sz w:val="26"/>
          <w:highlight w:val="green"/>
          <w:u w:val="single"/>
        </w:rPr>
        <w:t>as a result of</w:t>
      </w:r>
      <w:proofErr w:type="gramEnd"/>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b/>
          <w:color w:val="000000" w:themeColor="text1"/>
          <w:sz w:val="26"/>
          <w:highlight w:val="green"/>
          <w:u w:val="single"/>
        </w:rPr>
        <w:t>follow-on innovation</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 xml:space="preserve">occurring </w:t>
      </w:r>
      <w:r w:rsidRPr="0011347F">
        <w:rPr>
          <w:rFonts w:asciiTheme="majorHAnsi" w:hAnsiTheme="majorHAnsi" w:cstheme="majorHAnsi"/>
          <w:b/>
          <w:color w:val="000000" w:themeColor="text1"/>
          <w:sz w:val="26"/>
          <w:highlight w:val="green"/>
          <w:u w:val="single"/>
        </w:rPr>
        <w:t>long</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b/>
          <w:color w:val="000000" w:themeColor="text1"/>
          <w:sz w:val="26"/>
          <w:highlight w:val="green"/>
          <w:u w:val="single"/>
        </w:rPr>
        <w:t>after the initial synthesis</w:t>
      </w:r>
      <w:r w:rsidRPr="0011347F">
        <w:rPr>
          <w:rFonts w:asciiTheme="majorHAnsi" w:hAnsiTheme="majorHAnsi" w:cstheme="majorHAnsi"/>
          <w:color w:val="000000" w:themeColor="text1"/>
          <w:highlight w:val="green"/>
          <w:u w:val="single"/>
        </w:rPr>
        <w:t xml:space="preserve"> </w:t>
      </w:r>
      <w:r w:rsidRPr="0011347F">
        <w:rPr>
          <w:rFonts w:asciiTheme="majorHAnsi" w:hAnsiTheme="majorHAnsi" w:cstheme="majorHAnsi"/>
          <w:color w:val="000000" w:themeColor="text1"/>
          <w:u w:val="single"/>
        </w:rPr>
        <w:t>and characterization of a pharmaceutically interesting chemical compound</w:t>
      </w:r>
      <w:r w:rsidRPr="0011347F">
        <w:rPr>
          <w:rFonts w:asciiTheme="majorHAnsi" w:hAnsiTheme="majorHAnsi" w:cstheme="majorHAnsi"/>
          <w:color w:val="000000" w:themeColor="text1"/>
        </w:rPr>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w:t>
      </w:r>
      <w:r w:rsidRPr="0011347F">
        <w:rPr>
          <w:rFonts w:asciiTheme="majorHAnsi" w:hAnsiTheme="majorHAnsi" w:cstheme="majorHAnsi"/>
          <w:color w:val="000000" w:themeColor="text1"/>
        </w:rPr>
        <w:lastRenderedPageBreak/>
        <w:t>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05E1CEBB" w14:textId="77777777" w:rsidR="00785719" w:rsidRPr="0011347F" w:rsidRDefault="00785719" w:rsidP="00785719">
      <w:pPr>
        <w:rPr>
          <w:rFonts w:asciiTheme="majorHAnsi" w:hAnsiTheme="majorHAnsi" w:cstheme="majorHAnsi"/>
          <w:color w:val="000000" w:themeColor="text1"/>
        </w:rPr>
      </w:pPr>
    </w:p>
    <w:sectPr w:rsidR="00785719" w:rsidRPr="001134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C70C75"/>
    <w:multiLevelType w:val="hybridMultilevel"/>
    <w:tmpl w:val="8FA63F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C6CAF"/>
    <w:multiLevelType w:val="hybridMultilevel"/>
    <w:tmpl w:val="F64A2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7C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C76"/>
    <w:rsid w:val="0008785F"/>
    <w:rsid w:val="00090CBE"/>
    <w:rsid w:val="00094DEC"/>
    <w:rsid w:val="000A2D8A"/>
    <w:rsid w:val="000D26A6"/>
    <w:rsid w:val="000D2B90"/>
    <w:rsid w:val="000D6ED8"/>
    <w:rsid w:val="000D717B"/>
    <w:rsid w:val="00100B28"/>
    <w:rsid w:val="0011347F"/>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7A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1CB"/>
    <w:rsid w:val="007611F5"/>
    <w:rsid w:val="007619E4"/>
    <w:rsid w:val="00761E75"/>
    <w:rsid w:val="0076495E"/>
    <w:rsid w:val="00765FC8"/>
    <w:rsid w:val="00775694"/>
    <w:rsid w:val="0078571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C89A9"/>
  <w14:defaultImageDpi w14:val="300"/>
  <w15:docId w15:val="{71165305-A699-4D48-9F73-57F32A9A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7C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7C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7C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7C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Heading 2 Char2 Char,TAG,Ch,No Spacing211,t,ta,tags,T"/>
    <w:basedOn w:val="Normal"/>
    <w:next w:val="Normal"/>
    <w:link w:val="Heading4Char"/>
    <w:uiPriority w:val="9"/>
    <w:unhideWhenUsed/>
    <w:qFormat/>
    <w:rsid w:val="00077C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7C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C76"/>
  </w:style>
  <w:style w:type="character" w:customStyle="1" w:styleId="Heading1Char">
    <w:name w:val="Heading 1 Char"/>
    <w:aliases w:val="Pocket Char"/>
    <w:basedOn w:val="DefaultParagraphFont"/>
    <w:link w:val="Heading1"/>
    <w:uiPriority w:val="9"/>
    <w:rsid w:val="00077C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7C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7C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77C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77C76"/>
    <w:rPr>
      <w:b/>
      <w:sz w:val="26"/>
      <w:u w:val="none"/>
    </w:rPr>
  </w:style>
  <w:style w:type="character" w:customStyle="1" w:styleId="StyleUnderline">
    <w:name w:val="Style Underline"/>
    <w:aliases w:val="Underline"/>
    <w:basedOn w:val="DefaultParagraphFont"/>
    <w:uiPriority w:val="1"/>
    <w:qFormat/>
    <w:rsid w:val="00077C76"/>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s,B"/>
    <w:basedOn w:val="DefaultParagraphFont"/>
    <w:link w:val="textbold"/>
    <w:uiPriority w:val="20"/>
    <w:qFormat/>
    <w:rsid w:val="00077C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7C76"/>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Read,Important,TA"/>
    <w:basedOn w:val="DefaultParagraphFont"/>
    <w:link w:val="NoSpacing"/>
    <w:uiPriority w:val="99"/>
    <w:unhideWhenUsed/>
    <w:rsid w:val="00077C76"/>
    <w:rPr>
      <w:color w:val="auto"/>
      <w:u w:val="none"/>
    </w:rPr>
  </w:style>
  <w:style w:type="paragraph" w:styleId="DocumentMap">
    <w:name w:val="Document Map"/>
    <w:basedOn w:val="Normal"/>
    <w:link w:val="DocumentMapChar"/>
    <w:uiPriority w:val="99"/>
    <w:semiHidden/>
    <w:unhideWhenUsed/>
    <w:rsid w:val="00077C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7C76"/>
    <w:rPr>
      <w:rFonts w:ascii="Lucida Grande" w:hAnsi="Lucida Grande" w:cs="Lucida Grande"/>
    </w:rPr>
  </w:style>
  <w:style w:type="paragraph" w:customStyle="1" w:styleId="textbold">
    <w:name w:val="text bold"/>
    <w:basedOn w:val="Normal"/>
    <w:link w:val="Emphasis"/>
    <w:autoRedefine/>
    <w:uiPriority w:val="20"/>
    <w:qFormat/>
    <w:rsid w:val="00077C76"/>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077C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7857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80583">
      <w:bodyDiv w:val="1"/>
      <w:marLeft w:val="0"/>
      <w:marRight w:val="0"/>
      <w:marTop w:val="0"/>
      <w:marBottom w:val="0"/>
      <w:divBdr>
        <w:top w:val="none" w:sz="0" w:space="0" w:color="auto"/>
        <w:left w:val="none" w:sz="0" w:space="0" w:color="auto"/>
        <w:bottom w:val="none" w:sz="0" w:space="0" w:color="auto"/>
        <w:right w:val="none" w:sz="0" w:space="0" w:color="auto"/>
      </w:divBdr>
    </w:div>
    <w:div w:id="6589692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world/china/vaccine-ip-waiver-could-take-months-wto-negotiate-experts-2021-05-0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policy/energy-environment/572506-democrats-hope-biden-can-flip-manchin-and-sinema?rl=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cat.berkeley.edu/record/1119327/files/fulltext.pdf" TargetMode="External"/><Relationship Id="rId5" Type="http://schemas.openxmlformats.org/officeDocument/2006/relationships/numbering" Target="numbering.xml"/><Relationship Id="rId15"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www.jstor.org/stable/2704077"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17</Pages>
  <Words>5581</Words>
  <Characters>31816</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2021-09-19T13:36:00Z</dcterms:created>
  <dcterms:modified xsi:type="dcterms:W3CDTF">2021-09-19T14:25:00Z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