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6F0F9"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1 – T Actualization</w:t>
      </w:r>
    </w:p>
    <w:p w14:paraId="3AD74B9C"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Interp – 1ACs must demonstrate how they engage efforts to advocate the </w:t>
      </w:r>
      <w:r w:rsidRPr="00B938C9">
        <w:rPr>
          <w:rFonts w:asciiTheme="majorHAnsi" w:hAnsiTheme="majorHAnsi" w:cstheme="majorHAnsi"/>
          <w:u w:val="single"/>
        </w:rPr>
        <w:t>aff</w:t>
      </w:r>
      <w:r w:rsidRPr="00B938C9">
        <w:rPr>
          <w:rFonts w:asciiTheme="majorHAnsi" w:hAnsiTheme="majorHAnsi" w:cstheme="majorHAnsi"/>
        </w:rPr>
        <w:t xml:space="preserve"> BEYOND </w:t>
      </w:r>
      <w:r w:rsidRPr="00B938C9">
        <w:rPr>
          <w:rFonts w:asciiTheme="majorHAnsi" w:hAnsiTheme="majorHAnsi" w:cstheme="majorHAnsi"/>
          <w:u w:val="single"/>
        </w:rPr>
        <w:t>scenario planning</w:t>
      </w:r>
      <w:r w:rsidRPr="00B938C9">
        <w:rPr>
          <w:rFonts w:asciiTheme="majorHAnsi" w:hAnsiTheme="majorHAnsi" w:cstheme="majorHAnsi"/>
        </w:rPr>
        <w:t xml:space="preserve"> or embody methods against violence discussed outside of debate – exclusion and astetic tourism. </w:t>
      </w:r>
    </w:p>
    <w:p w14:paraId="707C80A0" w14:textId="77777777" w:rsidR="00B938C9" w:rsidRPr="00B938C9" w:rsidRDefault="00B938C9" w:rsidP="00B938C9">
      <w:pPr>
        <w:rPr>
          <w:rFonts w:asciiTheme="majorHAnsi" w:hAnsiTheme="majorHAnsi" w:cstheme="majorHAnsi"/>
          <w:sz w:val="18"/>
          <w:szCs w:val="18"/>
        </w:rPr>
      </w:pPr>
      <w:r w:rsidRPr="00B938C9">
        <w:rPr>
          <w:rFonts w:asciiTheme="majorHAnsi" w:hAnsiTheme="majorHAnsi" w:cstheme="majorHAnsi"/>
        </w:rPr>
        <w:t xml:space="preserve">Shanara </w:t>
      </w:r>
      <w:r w:rsidRPr="00B938C9">
        <w:rPr>
          <w:rStyle w:val="Style13ptBold"/>
          <w:rFonts w:asciiTheme="majorHAnsi" w:hAnsiTheme="majorHAnsi" w:cstheme="majorHAnsi"/>
        </w:rPr>
        <w:t>Reid-Brinkley</w:t>
      </w:r>
      <w:r w:rsidRPr="00B938C9">
        <w:rPr>
          <w:rFonts w:asciiTheme="majorHAnsi" w:hAnsiTheme="majorHAnsi" w:cstheme="majorHAnsi"/>
        </w:rPr>
        <w:t xml:space="preserve"> 20</w:t>
      </w:r>
      <w:r w:rsidRPr="00B938C9">
        <w:rPr>
          <w:rStyle w:val="Style13ptBold"/>
          <w:rFonts w:asciiTheme="majorHAnsi" w:hAnsiTheme="majorHAnsi" w:cstheme="majorHAnsi"/>
        </w:rPr>
        <w:t xml:space="preserve">20, </w:t>
      </w:r>
      <w:r w:rsidRPr="00B938C9">
        <w:rPr>
          <w:rFonts w:asciiTheme="majorHAnsi" w:hAnsiTheme="majorHAnsi" w:cstheme="majorHAnsi"/>
          <w:sz w:val="18"/>
          <w:szCs w:val="18"/>
        </w:rPr>
        <w:t>“The Future is Black: Afropessimism, Fugitivity, and Radical Hope in Education”, Edited by Carl Grant, Ashley Woodson, Michael Dumas, https://books.google.com/books?id=SMHyDwAAQBAJ&amp;pg=PR5&amp;source=gbs_selected_pages&amp;cad=2#v=onepage&amp;q&amp;f=false//WY</w:t>
      </w:r>
    </w:p>
    <w:p w14:paraId="735F7BF9"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What lies in the wake" of competitive policy debate? How are Black debaters doing wake work? In the following section I take two examples from the National Debate Tournament Final Round to demonstrate wake work in competitive debate. Next, I ana-lyze the central argument in t</w:t>
      </w:r>
    </w:p>
    <w:p w14:paraId="3123F76B"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he final round characterizing the current clash of civilizations in debate and the ramifications of building community in debate. </w:t>
      </w:r>
      <w:r w:rsidRPr="00B938C9">
        <w:rPr>
          <w:rStyle w:val="StyleUnderline"/>
          <w:rFonts w:asciiTheme="majorHAnsi" w:hAnsiTheme="majorHAnsi" w:cstheme="majorHAnsi"/>
          <w:highlight w:val="green"/>
        </w:rPr>
        <w:t>The</w:t>
      </w:r>
      <w:r w:rsidRPr="00B938C9">
        <w:rPr>
          <w:rStyle w:val="StyleUnderline"/>
          <w:rFonts w:asciiTheme="majorHAnsi" w:hAnsiTheme="majorHAnsi" w:cstheme="majorHAnsi"/>
        </w:rPr>
        <w:t xml:space="preserve"> final </w:t>
      </w:r>
      <w:r w:rsidRPr="00B938C9">
        <w:rPr>
          <w:rStyle w:val="StyleUnderline"/>
          <w:rFonts w:asciiTheme="majorHAnsi" w:hAnsiTheme="majorHAnsi" w:cstheme="majorHAnsi"/>
          <w:highlight w:val="green"/>
        </w:rPr>
        <w:t>round</w:t>
      </w:r>
      <w:r w:rsidRPr="00B938C9">
        <w:rPr>
          <w:rStyle w:val="StyleUnderline"/>
          <w:rFonts w:asciiTheme="majorHAnsi" w:hAnsiTheme="majorHAnsi" w:cstheme="majorHAnsi"/>
        </w:rPr>
        <w:t xml:space="preserve"> of the 2017 National Debate Tournament </w:t>
      </w:r>
      <w:r w:rsidRPr="00B938C9">
        <w:rPr>
          <w:rStyle w:val="StyleUnderline"/>
          <w:rFonts w:asciiTheme="majorHAnsi" w:hAnsiTheme="majorHAnsi" w:cstheme="majorHAnsi"/>
          <w:highlight w:val="green"/>
        </w:rPr>
        <w:t>was not just a com- petition</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 xml:space="preserve">it was </w:t>
      </w:r>
      <w:r w:rsidRPr="00B938C9">
        <w:rPr>
          <w:rStyle w:val="Emphasis"/>
          <w:rFonts w:asciiTheme="majorHAnsi" w:hAnsiTheme="majorHAnsi" w:cstheme="majorHAnsi"/>
          <w:highlight w:val="green"/>
        </w:rPr>
        <w:t xml:space="preserve">a referendum on </w:t>
      </w:r>
      <w:r w:rsidRPr="00B938C9">
        <w:rPr>
          <w:rStyle w:val="Emphasis"/>
          <w:rFonts w:asciiTheme="majorHAnsi" w:hAnsiTheme="majorHAnsi" w:cstheme="majorHAnsi"/>
        </w:rPr>
        <w:t xml:space="preserve">the notion of a universal </w:t>
      </w:r>
      <w:r w:rsidRPr="00B938C9">
        <w:rPr>
          <w:rStyle w:val="Emphasis"/>
          <w:rFonts w:asciiTheme="majorHAnsi" w:hAnsiTheme="majorHAnsi" w:cstheme="majorHAnsi"/>
          <w:highlight w:val="green"/>
        </w:rPr>
        <w:t xml:space="preserve">community </w:t>
      </w:r>
      <w:r w:rsidRPr="00B938C9">
        <w:rPr>
          <w:rStyle w:val="StyleUnderline"/>
          <w:rFonts w:asciiTheme="majorHAnsi" w:hAnsiTheme="majorHAnsi" w:cstheme="majorHAnsi"/>
          <w:highlight w:val="green"/>
        </w:rPr>
        <w:t xml:space="preserve">and </w:t>
      </w:r>
      <w:r w:rsidRPr="00B938C9">
        <w:rPr>
          <w:rStyle w:val="StyleUnderline"/>
          <w:rFonts w:asciiTheme="majorHAnsi" w:hAnsiTheme="majorHAnsi" w:cstheme="majorHAnsi"/>
        </w:rPr>
        <w:t xml:space="preserve">the </w:t>
      </w:r>
      <w:r w:rsidRPr="00B938C9">
        <w:rPr>
          <w:rStyle w:val="Emphasis"/>
          <w:rFonts w:asciiTheme="majorHAnsi" w:hAnsiTheme="majorHAnsi" w:cstheme="majorHAnsi"/>
        </w:rPr>
        <w:t xml:space="preserve">structural </w:t>
      </w:r>
      <w:r w:rsidRPr="00B938C9">
        <w:rPr>
          <w:rStyle w:val="Emphasis"/>
          <w:rFonts w:asciiTheme="majorHAnsi" w:hAnsiTheme="majorHAnsi" w:cstheme="majorHAnsi"/>
          <w:highlight w:val="green"/>
        </w:rPr>
        <w:t>exclusions</w:t>
      </w:r>
      <w:r w:rsidRPr="00B938C9">
        <w:rPr>
          <w:rStyle w:val="Emphasis"/>
          <w:rFonts w:asciiTheme="majorHAnsi" w:hAnsiTheme="majorHAnsi" w:cstheme="majorHAnsi"/>
        </w:rPr>
        <w:t xml:space="preserve"> and fairness issues </w:t>
      </w:r>
      <w:r w:rsidRPr="00B938C9">
        <w:rPr>
          <w:rStyle w:val="Emphasis"/>
          <w:rFonts w:asciiTheme="majorHAnsi" w:hAnsiTheme="majorHAnsi" w:cstheme="majorHAnsi"/>
          <w:highlight w:val="green"/>
        </w:rPr>
        <w:t>that characterize</w:t>
      </w:r>
      <w:r w:rsidRPr="00B938C9">
        <w:rPr>
          <w:rStyle w:val="StyleUnderline"/>
          <w:rFonts w:asciiTheme="majorHAnsi" w:hAnsiTheme="majorHAnsi" w:cstheme="majorHAnsi"/>
        </w:rPr>
        <w:t xml:space="preserve"> the traditions and </w:t>
      </w:r>
      <w:r w:rsidRPr="00B938C9">
        <w:rPr>
          <w:rStyle w:val="Emphasis"/>
          <w:rFonts w:asciiTheme="majorHAnsi" w:hAnsiTheme="majorHAnsi" w:cstheme="majorHAnsi"/>
          <w:highlight w:val="green"/>
        </w:rPr>
        <w:t xml:space="preserve">norms </w:t>
      </w:r>
      <w:r w:rsidRPr="00B938C9">
        <w:rPr>
          <w:rStyle w:val="Emphasis"/>
          <w:rFonts w:asciiTheme="majorHAnsi" w:hAnsiTheme="majorHAnsi" w:cstheme="majorHAnsi"/>
        </w:rPr>
        <w:t>of competitive practice</w:t>
      </w:r>
      <w:r w:rsidRPr="00B938C9">
        <w:rPr>
          <w:rFonts w:asciiTheme="majorHAnsi" w:hAnsiTheme="majorHAnsi" w:cstheme="majorHAnsi"/>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Devane Murphy asks, “When is the first life saved as a result of the afffirmative]?” (2017). While Georgetown admits that a debate round cannot save lives directly, they argue that discuss- ing climate change policy is a valuable academic conversation.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While Georgetown answers no to these questions, they argue that a focus on debaters as individuals rather than the policy option they have presented is a distraction from the stasis point they have set for the debate. Using Afropessimism as a heuristic for engaging the resolution, debaters like Rutgers, reject any affirmation of the United States Federal Government. For these students, the federal government is always an unethical actor. </w:t>
      </w:r>
      <w:r w:rsidRPr="00B938C9">
        <w:rPr>
          <w:rStyle w:val="StyleUnderline"/>
          <w:rFonts w:asciiTheme="majorHAnsi" w:hAnsiTheme="majorHAnsi" w:cstheme="majorHAnsi"/>
        </w:rPr>
        <w:t xml:space="preserve">In as much as the </w:t>
      </w:r>
      <w:r w:rsidRPr="00B938C9">
        <w:rPr>
          <w:rStyle w:val="StyleUnderline"/>
          <w:rFonts w:asciiTheme="majorHAnsi" w:hAnsiTheme="majorHAnsi" w:cstheme="majorHAnsi"/>
          <w:highlight w:val="green"/>
        </w:rPr>
        <w:t>res</w:t>
      </w:r>
      <w:r w:rsidRPr="00B938C9">
        <w:rPr>
          <w:rStyle w:val="StyleUnderline"/>
          <w:rFonts w:asciiTheme="majorHAnsi" w:hAnsiTheme="majorHAnsi" w:cstheme="majorHAnsi"/>
        </w:rPr>
        <w:t xml:space="preserve">olutional statement </w:t>
      </w:r>
      <w:r w:rsidRPr="00B938C9">
        <w:rPr>
          <w:rStyle w:val="StyleUnderline"/>
          <w:rFonts w:asciiTheme="majorHAnsi" w:hAnsiTheme="majorHAnsi" w:cstheme="majorHAnsi"/>
          <w:highlight w:val="green"/>
        </w:rPr>
        <w:t>requires</w:t>
      </w:r>
      <w:r w:rsidRPr="00B938C9">
        <w:rPr>
          <w:rStyle w:val="StyleUnderline"/>
          <w:rFonts w:asciiTheme="majorHAnsi" w:hAnsiTheme="majorHAnsi" w:cstheme="majorHAnsi"/>
        </w:rPr>
        <w:t xml:space="preserve"> the affirmative to posit federal </w:t>
      </w:r>
      <w:r w:rsidRPr="00B938C9">
        <w:rPr>
          <w:rStyle w:val="StyleUnderline"/>
          <w:rFonts w:asciiTheme="majorHAnsi" w:hAnsiTheme="majorHAnsi" w:cstheme="majorHAnsi"/>
          <w:highlight w:val="green"/>
        </w:rPr>
        <w:t>govern- ment action</w:t>
      </w:r>
      <w:r w:rsidRPr="00B938C9">
        <w:rPr>
          <w:rStyle w:val="StyleUnderline"/>
          <w:rFonts w:asciiTheme="majorHAnsi" w:hAnsiTheme="majorHAnsi" w:cstheme="majorHAnsi"/>
        </w:rPr>
        <w:t xml:space="preserve"> as an ethical response to public need</w:t>
      </w:r>
      <w:r w:rsidRPr="00B938C9">
        <w:rPr>
          <w:rFonts w:asciiTheme="majorHAnsi" w:hAnsiTheme="majorHAnsi" w:cstheme="majorHAnsi"/>
          <w:sz w:val="16"/>
        </w:rPr>
        <w:t xml:space="preserve">, </w:t>
      </w:r>
      <w:r w:rsidRPr="00B938C9">
        <w:rPr>
          <w:rStyle w:val="Emphasis"/>
          <w:rFonts w:asciiTheme="majorHAnsi" w:hAnsiTheme="majorHAnsi" w:cstheme="majorHAnsi"/>
        </w:rPr>
        <w:t xml:space="preserve">the vast majority of </w:t>
      </w:r>
      <w:r w:rsidRPr="00B938C9">
        <w:rPr>
          <w:rStyle w:val="Emphasis"/>
          <w:rFonts w:asciiTheme="majorHAnsi" w:hAnsiTheme="majorHAnsi" w:cstheme="majorHAnsi"/>
          <w:highlight w:val="green"/>
        </w:rPr>
        <w:t xml:space="preserve">Black debaters refuse </w:t>
      </w:r>
      <w:r w:rsidRPr="00B938C9">
        <w:rPr>
          <w:rStyle w:val="Emphasis"/>
          <w:rFonts w:asciiTheme="majorHAnsi" w:hAnsiTheme="majorHAnsi" w:cstheme="majorHAnsi"/>
        </w:rPr>
        <w:t>to take such a position</w:t>
      </w:r>
      <w:r w:rsidRPr="00B938C9">
        <w:rPr>
          <w:rFonts w:asciiTheme="majorHAnsi" w:hAnsiTheme="majorHAnsi" w:cstheme="majorHAnsi"/>
          <w:sz w:val="16"/>
        </w:rPr>
        <w:t xml:space="preserve">. To combat this refusal to follow com- petitive norms, the Framework argument developed to confront the disruption of the normative form and content of policy debate competition. Framework debaters (mostly White and non-Black POCs) argue that if a team violates the norms of common practice they reject the normative stasis points for delibera-tion destroying the educational benefits of policy debate. Framework has operated as a strategic tool of capture and exclusion of Black thought in competitive debate. However, as "the holds multiply" so too does Black innovation. </w:t>
      </w:r>
      <w:r w:rsidRPr="00B938C9">
        <w:rPr>
          <w:rStyle w:val="StyleUnderline"/>
          <w:rFonts w:asciiTheme="majorHAnsi" w:hAnsiTheme="majorHAnsi" w:cstheme="majorHAnsi"/>
        </w:rPr>
        <w:t xml:space="preserve">Rutgers' strategy in the final round took the form of the traditional Framework argument, but using Black thought </w:t>
      </w:r>
      <w:r w:rsidRPr="00B938C9">
        <w:rPr>
          <w:rStyle w:val="Emphasis"/>
          <w:rFonts w:asciiTheme="majorHAnsi" w:hAnsiTheme="majorHAnsi" w:cstheme="majorHAnsi"/>
        </w:rPr>
        <w:t xml:space="preserve">to revise the content and </w:t>
      </w:r>
      <w:r w:rsidRPr="00B938C9">
        <w:rPr>
          <w:rStyle w:val="Emphasis"/>
          <w:rFonts w:asciiTheme="majorHAnsi" w:hAnsiTheme="majorHAnsi" w:cstheme="majorHAnsi"/>
          <w:highlight w:val="green"/>
        </w:rPr>
        <w:t>turn</w:t>
      </w:r>
      <w:r w:rsidRPr="00B938C9">
        <w:rPr>
          <w:rStyle w:val="Emphasis"/>
          <w:rFonts w:asciiTheme="majorHAnsi" w:hAnsiTheme="majorHAnsi" w:cstheme="majorHAnsi"/>
        </w:rPr>
        <w:t xml:space="preserve"> it </w:t>
      </w:r>
      <w:r w:rsidRPr="00B938C9">
        <w:rPr>
          <w:rStyle w:val="Emphasis"/>
          <w:rFonts w:asciiTheme="majorHAnsi" w:hAnsiTheme="majorHAnsi" w:cstheme="majorHAnsi"/>
          <w:highlight w:val="green"/>
        </w:rPr>
        <w:t>against</w:t>
      </w:r>
      <w:r w:rsidRPr="00B938C9">
        <w:rPr>
          <w:rStyle w:val="Emphasis"/>
          <w:rFonts w:asciiTheme="majorHAnsi" w:hAnsiTheme="majorHAnsi" w:cstheme="majorHAnsi"/>
        </w:rPr>
        <w:t xml:space="preserve"> the </w:t>
      </w:r>
      <w:r w:rsidRPr="00B938C9">
        <w:rPr>
          <w:rStyle w:val="Emphasis"/>
          <w:rFonts w:asciiTheme="majorHAnsi" w:hAnsiTheme="majorHAnsi" w:cstheme="majorHAnsi"/>
          <w:highlight w:val="green"/>
        </w:rPr>
        <w:t xml:space="preserve">norms </w:t>
      </w:r>
      <w:r w:rsidRPr="00B938C9">
        <w:rPr>
          <w:rStyle w:val="Emphasis"/>
          <w:rFonts w:asciiTheme="majorHAnsi" w:hAnsiTheme="majorHAnsi" w:cstheme="majorHAnsi"/>
        </w:rPr>
        <w:t>of traditional debate</w:t>
      </w:r>
      <w:r w:rsidRPr="00B938C9">
        <w:rPr>
          <w:rFonts w:asciiTheme="majorHAnsi" w:hAnsiTheme="majorHAnsi" w:cstheme="majorHAnsi"/>
          <w:sz w:val="16"/>
        </w:rPr>
        <w:t xml:space="preserve">. Black Framework, Rutgers' strategy, argued that the </w:t>
      </w:r>
      <w:r w:rsidRPr="00B938C9">
        <w:rPr>
          <w:rStyle w:val="StyleUnderline"/>
          <w:rFonts w:asciiTheme="majorHAnsi" w:hAnsiTheme="majorHAnsi" w:cstheme="majorHAnsi"/>
          <w:highlight w:val="green"/>
        </w:rPr>
        <w:t>aff</w:t>
      </w:r>
      <w:r w:rsidRPr="00B938C9">
        <w:rPr>
          <w:rStyle w:val="StyleUnderline"/>
          <w:rFonts w:asciiTheme="majorHAnsi" w:hAnsiTheme="majorHAnsi" w:cstheme="majorHAnsi"/>
        </w:rPr>
        <w:t xml:space="preserve">irmative </w:t>
      </w:r>
      <w:r w:rsidRPr="00B938C9">
        <w:rPr>
          <w:rStyle w:val="Emphasis"/>
          <w:rFonts w:asciiTheme="majorHAnsi" w:hAnsiTheme="majorHAnsi" w:cstheme="majorHAnsi"/>
        </w:rPr>
        <w:t xml:space="preserve">must embody their politics and </w:t>
      </w:r>
      <w:r w:rsidRPr="00B938C9">
        <w:rPr>
          <w:rStyle w:val="Emphasis"/>
          <w:rFonts w:asciiTheme="majorHAnsi" w:hAnsiTheme="majorHAnsi" w:cstheme="majorHAnsi"/>
          <w:highlight w:val="green"/>
        </w:rPr>
        <w:t>demonstrate how they directly</w:t>
      </w:r>
      <w:r w:rsidRPr="00B938C9">
        <w:rPr>
          <w:rStyle w:val="Emphasis"/>
          <w:rFonts w:asciiTheme="majorHAnsi" w:hAnsiTheme="majorHAnsi" w:cstheme="majorHAnsi"/>
        </w:rPr>
        <w:t xml:space="preserve"> </w:t>
      </w:r>
      <w:r w:rsidRPr="00B938C9">
        <w:rPr>
          <w:rStyle w:val="Emphasis"/>
          <w:rFonts w:asciiTheme="majorHAnsi" w:hAnsiTheme="majorHAnsi" w:cstheme="majorHAnsi"/>
          <w:highlight w:val="green"/>
        </w:rPr>
        <w:t xml:space="preserve">engage </w:t>
      </w:r>
      <w:r w:rsidRPr="00B938C9">
        <w:rPr>
          <w:rStyle w:val="Emphasis"/>
          <w:rFonts w:asciiTheme="majorHAnsi" w:hAnsiTheme="majorHAnsi" w:cstheme="majorHAnsi"/>
        </w:rPr>
        <w:t xml:space="preserve">in </w:t>
      </w:r>
      <w:r w:rsidRPr="00B938C9">
        <w:rPr>
          <w:rStyle w:val="StyleUnderline"/>
          <w:rFonts w:asciiTheme="majorHAnsi" w:hAnsiTheme="majorHAnsi" w:cstheme="majorHAnsi"/>
        </w:rPr>
        <w:t>efforts to reduce climate change.</w:t>
      </w:r>
      <w:r w:rsidRPr="00B938C9">
        <w:rPr>
          <w:rFonts w:asciiTheme="majorHAnsi" w:hAnsiTheme="majorHAnsi" w:cstheme="majorHAnsi"/>
          <w:sz w:val="16"/>
        </w:rPr>
        <w:t xml:space="preserve"> Rutgers' argues that Georgetown is disconnected from their politics which is why they can advocate a policy that may affect the people of the Arctic while having little knowledge of those people or their lives. </w:t>
      </w:r>
      <w:r w:rsidRPr="00B938C9">
        <w:rPr>
          <w:rStyle w:val="StyleUnderline"/>
          <w:rFonts w:asciiTheme="majorHAnsi" w:hAnsiTheme="majorHAnsi" w:cstheme="majorHAnsi"/>
        </w:rPr>
        <w:t xml:space="preserve">This kind of </w:t>
      </w:r>
      <w:r w:rsidRPr="00B938C9">
        <w:rPr>
          <w:rStyle w:val="StyleUnderline"/>
          <w:rFonts w:asciiTheme="majorHAnsi" w:hAnsiTheme="majorHAnsi" w:cstheme="majorHAnsi"/>
          <w:highlight w:val="green"/>
        </w:rPr>
        <w:t>orientation toward policy</w:t>
      </w:r>
      <w:r w:rsidRPr="00B938C9">
        <w:rPr>
          <w:rStyle w:val="StyleUnderline"/>
          <w:rFonts w:asciiTheme="majorHAnsi" w:hAnsiTheme="majorHAnsi" w:cstheme="majorHAnsi"/>
        </w:rPr>
        <w:t xml:space="preserve"> action </w:t>
      </w:r>
      <w:r w:rsidRPr="00B938C9">
        <w:rPr>
          <w:rStyle w:val="StyleUnderline"/>
          <w:rFonts w:asciiTheme="majorHAnsi" w:hAnsiTheme="majorHAnsi" w:cstheme="majorHAnsi"/>
          <w:highlight w:val="green"/>
        </w:rPr>
        <w:t>is dangerous, encouraging</w:t>
      </w:r>
      <w:r w:rsidRPr="00B938C9">
        <w:rPr>
          <w:rStyle w:val="StyleUnderline"/>
          <w:rFonts w:asciiTheme="majorHAnsi" w:hAnsiTheme="majorHAnsi" w:cstheme="majorHAnsi"/>
        </w:rPr>
        <w:t xml:space="preserve"> what Rutgers refers to as </w:t>
      </w:r>
      <w:r w:rsidRPr="00B938C9">
        <w:rPr>
          <w:rStyle w:val="Emphasis"/>
          <w:rFonts w:asciiTheme="majorHAnsi" w:hAnsiTheme="majorHAnsi" w:cstheme="majorHAnsi"/>
          <w:highlight w:val="green"/>
        </w:rPr>
        <w:t>“ascetic tourism"</w:t>
      </w:r>
      <w:r w:rsidRPr="00B938C9">
        <w:rPr>
          <w:rStyle w:val="StyleUnderline"/>
          <w:rFonts w:asciiTheme="majorHAnsi" w:hAnsiTheme="majorHAnsi" w:cstheme="majorHAnsi"/>
          <w:highlight w:val="green"/>
        </w:rPr>
        <w:t xml:space="preserve"> by</w:t>
      </w:r>
      <w:r w:rsidRPr="00B938C9">
        <w:rPr>
          <w:rStyle w:val="StyleUnderline"/>
          <w:rFonts w:asciiTheme="majorHAnsi" w:hAnsiTheme="majorHAnsi" w:cstheme="majorHAnsi"/>
        </w:rPr>
        <w:t xml:space="preserve"> which debaters </w:t>
      </w:r>
      <w:r w:rsidRPr="00B938C9">
        <w:rPr>
          <w:rStyle w:val="StyleUnderline"/>
          <w:rFonts w:asciiTheme="majorHAnsi" w:hAnsiTheme="majorHAnsi" w:cstheme="majorHAnsi"/>
          <w:highlight w:val="green"/>
        </w:rPr>
        <w:t xml:space="preserve">role-playing </w:t>
      </w:r>
      <w:r w:rsidRPr="00B938C9">
        <w:rPr>
          <w:rStyle w:val="StyleUnderline"/>
          <w:rFonts w:asciiTheme="majorHAnsi" w:hAnsiTheme="majorHAnsi" w:cstheme="majorHAnsi"/>
        </w:rPr>
        <w:t xml:space="preserve">policy advocates “tour [the] </w:t>
      </w:r>
      <w:r w:rsidRPr="00B938C9">
        <w:rPr>
          <w:rStyle w:val="StyleUnderline"/>
          <w:rFonts w:asciiTheme="majorHAnsi" w:hAnsiTheme="majorHAnsi" w:cstheme="majorHAnsi"/>
          <w:highlight w:val="green"/>
        </w:rPr>
        <w:t>trauma</w:t>
      </w:r>
      <w:r w:rsidRPr="00B938C9">
        <w:rPr>
          <w:rStyle w:val="StyleUnderline"/>
          <w:rFonts w:asciiTheme="majorHAnsi" w:hAnsiTheme="majorHAnsi" w:cstheme="majorHAnsi"/>
        </w:rPr>
        <w:t xml:space="preserve"> of various populations </w:t>
      </w:r>
      <w:r w:rsidRPr="00B938C9">
        <w:rPr>
          <w:rStyle w:val="StyleUnderline"/>
          <w:rFonts w:asciiTheme="majorHAnsi" w:hAnsiTheme="majorHAnsi" w:cstheme="majorHAnsi"/>
          <w:highlight w:val="green"/>
        </w:rPr>
        <w:t>without</w:t>
      </w:r>
      <w:r w:rsidRPr="00B938C9">
        <w:rPr>
          <w:rStyle w:val="StyleUnderline"/>
          <w:rFonts w:asciiTheme="majorHAnsi" w:hAnsiTheme="majorHAnsi" w:cstheme="majorHAnsi"/>
        </w:rPr>
        <w:t xml:space="preserve"> ever </w:t>
      </w:r>
      <w:r w:rsidRPr="00B938C9">
        <w:rPr>
          <w:rStyle w:val="StyleUnderline"/>
          <w:rFonts w:asciiTheme="majorHAnsi" w:hAnsiTheme="majorHAnsi" w:cstheme="majorHAnsi"/>
          <w:highlight w:val="green"/>
        </w:rPr>
        <w:t>acting to alleviate</w:t>
      </w:r>
      <w:r w:rsidRPr="00B938C9">
        <w:rPr>
          <w:rStyle w:val="StyleUnderline"/>
          <w:rFonts w:asciiTheme="majorHAnsi" w:hAnsiTheme="majorHAnsi" w:cstheme="majorHAnsi"/>
        </w:rPr>
        <w:t xml:space="preserve"> the </w:t>
      </w:r>
      <w:r w:rsidRPr="00B938C9">
        <w:rPr>
          <w:rStyle w:val="StyleUnderline"/>
          <w:rFonts w:asciiTheme="majorHAnsi" w:hAnsiTheme="majorHAnsi" w:cstheme="majorHAnsi"/>
          <w:highlight w:val="green"/>
        </w:rPr>
        <w:t>harm</w:t>
      </w:r>
      <w:r w:rsidRPr="00B938C9">
        <w:rPr>
          <w:rStyle w:val="StyleUnderline"/>
          <w:rFonts w:asciiTheme="majorHAnsi" w:hAnsiTheme="majorHAnsi" w:cstheme="majorHAnsi"/>
        </w:rPr>
        <w:t>” (Murphy, 2017).</w:t>
      </w:r>
      <w:r w:rsidRPr="00B938C9">
        <w:rPr>
          <w:rFonts w:asciiTheme="majorHAnsi" w:hAnsiTheme="majorHAnsi" w:cstheme="majorHAnsi"/>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Black Debate practice which centers embodied political practice is a superior method of training political advocates. Black Framework is an exam- ple of political theorizing from the hold. It operates from the perspective that anti-blackness is the stage upon which all political deliberation is played and then strategically identifies a tactic and an exigency for disruption. 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Rutgers turned a mirror on debate and offered a reflection of itself haunted by the specter of Black death. Arguing Black Framework was an act of bringing out the dead.</w:t>
      </w:r>
    </w:p>
    <w:p w14:paraId="4BD7965E"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Violation – they have read this aff only in debate – you should be suspect of any argument about activism in debate when their neg wiki is policy and theory. </w:t>
      </w:r>
    </w:p>
    <w:p w14:paraId="28B06D77" w14:textId="77777777" w:rsidR="00B938C9" w:rsidRPr="00B938C9" w:rsidRDefault="00B938C9" w:rsidP="00B938C9">
      <w:pPr>
        <w:rPr>
          <w:rFonts w:asciiTheme="majorHAnsi" w:hAnsiTheme="majorHAnsi" w:cstheme="majorHAnsi"/>
        </w:rPr>
      </w:pPr>
      <w:r w:rsidRPr="00B938C9">
        <w:rPr>
          <w:rFonts w:asciiTheme="majorHAnsi" w:hAnsiTheme="majorHAnsi" w:cstheme="majorHAnsi"/>
          <w:noProof/>
        </w:rPr>
        <w:drawing>
          <wp:inline distT="0" distB="0" distL="0" distR="0" wp14:anchorId="1382F6DE" wp14:editId="22456B7B">
            <wp:extent cx="5486400" cy="243014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486400" cy="2430145"/>
                    </a:xfrm>
                    <a:prstGeom prst="rect">
                      <a:avLst/>
                    </a:prstGeom>
                  </pic:spPr>
                </pic:pic>
              </a:graphicData>
            </a:graphic>
          </wp:inline>
        </w:drawing>
      </w:r>
    </w:p>
    <w:p w14:paraId="1364357E"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1] Limits – there are an infinite amount of potential affs so you cherry-pick advocacies with no neg ground and I must prep all affs while they prep one which pigeonholes me to generics but there is a limited amount of ways you could actualize the aff.</w:t>
      </w:r>
    </w:p>
    <w:p w14:paraId="0664CC4A"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2] Cooption – commitment is essential to revolutionary success – turns case. </w:t>
      </w:r>
    </w:p>
    <w:p w14:paraId="63FDD81F"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1AC Beller 21 – actualization turns case</w:t>
      </w:r>
    </w:p>
    <w:p w14:paraId="1C5901AB" w14:textId="77777777" w:rsidR="00B938C9" w:rsidRPr="00B938C9" w:rsidRDefault="00B938C9" w:rsidP="00B938C9">
      <w:pPr>
        <w:rPr>
          <w:rFonts w:asciiTheme="majorHAnsi" w:hAnsiTheme="majorHAnsi" w:cstheme="majorHAnsi"/>
        </w:rPr>
      </w:pPr>
      <w:r w:rsidRPr="00B938C9">
        <w:rPr>
          <w:rFonts w:asciiTheme="majorHAnsi" w:hAnsiTheme="majorHAnsi" w:cstheme="majorHAnsi"/>
        </w:rPr>
        <w:t>“</w:t>
      </w:r>
      <w:r w:rsidRPr="00B938C9">
        <w:rPr>
          <w:rFonts w:asciiTheme="majorHAnsi" w:hAnsiTheme="majorHAnsi" w:cstheme="majorHAnsi"/>
          <w:highlight w:val="yellow"/>
          <w:u w:val="single"/>
        </w:rPr>
        <w:t>Any</w:t>
      </w:r>
      <w:r w:rsidRPr="00B938C9">
        <w:rPr>
          <w:rFonts w:asciiTheme="majorHAnsi" w:hAnsiTheme="majorHAnsi" w:cstheme="majorHAnsi"/>
          <w:u w:val="single"/>
        </w:rPr>
        <w:t xml:space="preserve"> would-be </w:t>
      </w:r>
      <w:r w:rsidRPr="00B938C9">
        <w:rPr>
          <w:rFonts w:asciiTheme="majorHAnsi" w:hAnsiTheme="majorHAnsi" w:cstheme="majorHAnsi"/>
          <w:highlight w:val="yellow"/>
          <w:u w:val="single"/>
        </w:rPr>
        <w:t>anticapitalist “we” runs this risk</w:t>
      </w:r>
      <w:r w:rsidRPr="00B938C9">
        <w:rPr>
          <w:rFonts w:asciiTheme="majorHAnsi" w:hAnsiTheme="majorHAnsi" w:cstheme="majorHAnsi"/>
          <w:u w:val="single"/>
        </w:rPr>
        <w:t xml:space="preserve"> of coopting and cooptation from the get-go, particularly </w:t>
      </w:r>
      <w:r w:rsidRPr="00B938C9">
        <w:rPr>
          <w:rFonts w:asciiTheme="majorHAnsi" w:hAnsiTheme="majorHAnsi" w:cstheme="majorHAnsi"/>
          <w:highlight w:val="yellow"/>
          <w:u w:val="single"/>
        </w:rPr>
        <w:t>if it does not think about the materiality of social production</w:t>
      </w:r>
      <w:r w:rsidRPr="00B938C9">
        <w:rPr>
          <w:rFonts w:asciiTheme="majorHAnsi" w:hAnsiTheme="majorHAnsi" w:cstheme="majorHAnsi"/>
          <w:u w:val="single"/>
        </w:rPr>
        <w:t xml:space="preserve"> from top to bottom”</w:t>
      </w:r>
    </w:p>
    <w:p w14:paraId="1DA1BFE2" w14:textId="77777777" w:rsidR="00B938C9" w:rsidRPr="00B938C9" w:rsidRDefault="00B938C9" w:rsidP="00B938C9">
      <w:pPr>
        <w:rPr>
          <w:rFonts w:asciiTheme="majorHAnsi" w:hAnsiTheme="majorHAnsi" w:cstheme="majorHAnsi"/>
          <w:sz w:val="12"/>
        </w:rPr>
      </w:pPr>
      <w:r w:rsidRPr="00B938C9">
        <w:rPr>
          <w:rFonts w:asciiTheme="majorHAnsi" w:hAnsiTheme="majorHAnsi" w:cstheme="majorHAnsi"/>
        </w:rPr>
        <w:t>“</w:t>
      </w:r>
      <w:r w:rsidRPr="00B938C9">
        <w:rPr>
          <w:rFonts w:asciiTheme="majorHAnsi" w:hAnsiTheme="majorHAnsi" w:cstheme="majorHAnsi"/>
          <w:highlight w:val="yellow"/>
          <w:u w:val="single"/>
        </w:rPr>
        <w:t>To take the internet as an autonomous technological force results in</w:t>
      </w:r>
      <w:r w:rsidRPr="00B938C9">
        <w:rPr>
          <w:rFonts w:asciiTheme="majorHAnsi" w:hAnsiTheme="majorHAnsi" w:cstheme="majorHAnsi"/>
          <w:u w:val="single"/>
        </w:rPr>
        <w:t xml:space="preserve"> a species of </w:t>
      </w:r>
      <w:r w:rsidRPr="00B938C9">
        <w:rPr>
          <w:rFonts w:asciiTheme="majorHAnsi" w:hAnsiTheme="majorHAnsi" w:cstheme="majorHAnsi"/>
          <w:highlight w:val="yellow"/>
          <w:u w:val="single"/>
        </w:rPr>
        <w:t>platform fetishism</w:t>
      </w:r>
      <w:r w:rsidRPr="00B938C9">
        <w:rPr>
          <w:rFonts w:asciiTheme="majorHAnsi" w:hAnsiTheme="majorHAnsi" w:cstheme="majorHAnsi"/>
          <w:u w:val="single"/>
        </w:rPr>
        <w:t xml:space="preserve"> that disavows both the histories and material conditions of its emergence, conditions that are, in short, those of screen culture and racial capitalism; this is to say that it, </w:t>
      </w:r>
      <w:r w:rsidRPr="00B938C9">
        <w:rPr>
          <w:rFonts w:asciiTheme="majorHAnsi" w:hAnsiTheme="majorHAnsi" w:cstheme="majorHAnsi"/>
          <w:highlight w:val="yellow"/>
          <w:u w:val="single"/>
        </w:rPr>
        <w:t>the internet, is the</w:t>
      </w:r>
      <w:r w:rsidRPr="00B938C9">
        <w:rPr>
          <w:rFonts w:asciiTheme="majorHAnsi" w:hAnsiTheme="majorHAnsi" w:cstheme="majorHAnsi"/>
          <w:u w:val="single"/>
        </w:rPr>
        <w:t xml:space="preserve"> very </w:t>
      </w:r>
      <w:r w:rsidRPr="00B938C9">
        <w:rPr>
          <w:rFonts w:asciiTheme="majorHAnsi" w:hAnsiTheme="majorHAnsi" w:cstheme="majorHAnsi"/>
          <w:highlight w:val="yellow"/>
          <w:u w:val="single"/>
        </w:rPr>
        <w:t>means by which</w:t>
      </w:r>
      <w:r w:rsidRPr="00B938C9">
        <w:rPr>
          <w:rFonts w:asciiTheme="majorHAnsi" w:hAnsiTheme="majorHAnsi" w:cstheme="majorHAnsi"/>
          <w:u w:val="single"/>
        </w:rPr>
        <w:t xml:space="preserve"> the </w:t>
      </w:r>
      <w:r w:rsidRPr="00B938C9">
        <w:rPr>
          <w:rFonts w:asciiTheme="majorHAnsi" w:hAnsiTheme="majorHAnsi" w:cstheme="majorHAnsi"/>
          <w:highlight w:val="yellow"/>
          <w:u w:val="single"/>
        </w:rPr>
        <w:t>capitalist suppression</w:t>
      </w:r>
      <w:r w:rsidRPr="00B938C9">
        <w:rPr>
          <w:rFonts w:asciiTheme="majorHAnsi" w:hAnsiTheme="majorHAnsi" w:cstheme="majorHAnsi"/>
          <w:u w:val="single"/>
        </w:rPr>
        <w:t xml:space="preserve"> of global democracy (which is emphatically, economic democracy as well) </w:t>
      </w:r>
      <w:r w:rsidRPr="00B938C9">
        <w:rPr>
          <w:rFonts w:asciiTheme="majorHAnsi" w:hAnsiTheme="majorHAnsi" w:cstheme="majorHAnsi"/>
          <w:highlight w:val="yellow"/>
          <w:u w:val="single"/>
        </w:rPr>
        <w:t>has been accomplished</w:t>
      </w:r>
      <w:r w:rsidRPr="00B938C9">
        <w:rPr>
          <w:rFonts w:asciiTheme="majorHAnsi" w:hAnsiTheme="majorHAnsi" w:cstheme="majorHAnsi"/>
          <w:u w:val="single"/>
        </w:rPr>
        <w:t xml:space="preserve"> </w:t>
      </w:r>
      <w:r w:rsidRPr="00B938C9">
        <w:rPr>
          <w:rFonts w:asciiTheme="majorHAnsi" w:hAnsiTheme="majorHAnsi" w:cstheme="majorHAnsi"/>
        </w:rPr>
        <w:t>and</w:t>
      </w:r>
      <w:r w:rsidRPr="00B938C9">
        <w:rPr>
          <w:rFonts w:asciiTheme="majorHAnsi" w:hAnsiTheme="majorHAnsi" w:cstheme="majorHAnsi"/>
          <w:u w:val="single"/>
        </w:rPr>
        <w:t xml:space="preserve"> continues.</w:t>
      </w:r>
      <w:r w:rsidRPr="00B938C9">
        <w:rPr>
          <w:rFonts w:asciiTheme="majorHAnsi" w:hAnsiTheme="majorHAnsi" w:cstheme="majorHAnsi"/>
          <w:sz w:val="12"/>
        </w:rPr>
        <w:t xml:space="preserve"> If”</w:t>
      </w:r>
    </w:p>
    <w:p w14:paraId="614B14DF"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Fairness is </w:t>
      </w:r>
      <w:r w:rsidRPr="00B938C9">
        <w:rPr>
          <w:rFonts w:asciiTheme="majorHAnsi" w:hAnsiTheme="majorHAnsi" w:cstheme="majorHAnsi"/>
          <w:u w:val="single"/>
        </w:rPr>
        <w:t>good</w:t>
      </w:r>
      <w:r w:rsidRPr="00B938C9">
        <w:rPr>
          <w:rFonts w:asciiTheme="majorHAnsi" w:hAnsiTheme="majorHAnsi" w:cstheme="majorHAnsi"/>
        </w:rPr>
        <w:t xml:space="preserve"> and </w:t>
      </w:r>
      <w:r w:rsidRPr="00B938C9">
        <w:rPr>
          <w:rFonts w:asciiTheme="majorHAnsi" w:hAnsiTheme="majorHAnsi" w:cstheme="majorHAnsi"/>
          <w:u w:val="single"/>
        </w:rPr>
        <w:t>prior</w:t>
      </w:r>
      <w:r w:rsidRPr="00B938C9">
        <w:rPr>
          <w:rFonts w:asciiTheme="majorHAnsi" w:hAnsiTheme="majorHAnsi" w:cstheme="majorHAnsi"/>
        </w:rPr>
        <w:t xml:space="preserve"> – </w:t>
      </w:r>
    </w:p>
    <w:p w14:paraId="186C8BB3"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A] debate’s a game that </w:t>
      </w:r>
      <w:r w:rsidRPr="00B938C9">
        <w:rPr>
          <w:rFonts w:asciiTheme="majorHAnsi" w:hAnsiTheme="majorHAnsi" w:cstheme="majorHAnsi"/>
          <w:u w:val="single"/>
        </w:rPr>
        <w:t>requires</w:t>
      </w:r>
      <w:r w:rsidRPr="00B938C9">
        <w:rPr>
          <w:rFonts w:asciiTheme="majorHAnsi" w:hAnsiTheme="majorHAnsi" w:cstheme="majorHAnsi"/>
        </w:rPr>
        <w:t xml:space="preserve"> effective competition and negation, which makes their offense </w:t>
      </w:r>
      <w:r w:rsidRPr="00B938C9">
        <w:rPr>
          <w:rFonts w:asciiTheme="majorHAnsi" w:hAnsiTheme="majorHAnsi" w:cstheme="majorHAnsi"/>
          <w:u w:val="single"/>
        </w:rPr>
        <w:t>inevitable</w:t>
      </w:r>
    </w:p>
    <w:p w14:paraId="17381FF5"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B] fairness internal link turns clash and engagement. </w:t>
      </w:r>
    </w:p>
    <w:p w14:paraId="5F2EA9E2"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C] Can’t weigh the aff—it’s just as likely that they’re winning it because we weren’t able to effectively prepare to defeat it.</w:t>
      </w:r>
    </w:p>
    <w:p w14:paraId="1C381F91" w14:textId="77777777" w:rsidR="00B938C9" w:rsidRPr="00B938C9" w:rsidRDefault="00B938C9" w:rsidP="00B938C9">
      <w:pPr>
        <w:pStyle w:val="Heading4"/>
        <w:rPr>
          <w:rFonts w:asciiTheme="majorHAnsi" w:hAnsiTheme="majorHAnsi" w:cstheme="majorHAnsi"/>
          <w:b w:val="0"/>
        </w:rPr>
      </w:pPr>
      <w:r w:rsidRPr="00B938C9">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301FB6B3"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Accessibility – psychic violence is a prereq to being in debate</w:t>
      </w:r>
    </w:p>
    <w:p w14:paraId="4BB0AD45"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CI – a) brightlines are arbitrary and self-serving which doesn’t set good norms b) it collapses since weighing between brightlines rely on offense defense</w:t>
      </w:r>
    </w:p>
    <w:p w14:paraId="53F40B67"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DTD – its key to deter future abuse </w:t>
      </w:r>
    </w:p>
    <w:p w14:paraId="5466585E"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No RVI’s- a) chilling effect – people will be too scared to read theory because RVI’s encourage baiting theory b) clash – people go all in on theory which decks substance engagement </w:t>
      </w:r>
    </w:p>
    <w:p w14:paraId="7558E1D7" w14:textId="77777777" w:rsidR="00B938C9" w:rsidRPr="00B938C9" w:rsidRDefault="00B938C9" w:rsidP="00B938C9">
      <w:pPr>
        <w:rPr>
          <w:rFonts w:asciiTheme="majorHAnsi" w:hAnsiTheme="majorHAnsi" w:cstheme="majorHAnsi"/>
        </w:rPr>
      </w:pPr>
    </w:p>
    <w:p w14:paraId="6DDCF12F"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2 – DA</w:t>
      </w:r>
    </w:p>
    <w:p w14:paraId="501D907C"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Algorithmic governance as per their Beller evidence is </w:t>
      </w:r>
      <w:r w:rsidRPr="00B938C9">
        <w:rPr>
          <w:rFonts w:asciiTheme="majorHAnsi" w:hAnsiTheme="majorHAnsi" w:cstheme="majorHAnsi"/>
          <w:u w:val="single"/>
        </w:rPr>
        <w:t>good</w:t>
      </w:r>
      <w:r w:rsidRPr="00B938C9">
        <w:rPr>
          <w:rFonts w:asciiTheme="majorHAnsi" w:hAnsiTheme="majorHAnsi" w:cstheme="majorHAnsi"/>
        </w:rPr>
        <w:t xml:space="preserve"> -- it solves crisis escalation. </w:t>
      </w:r>
    </w:p>
    <w:p w14:paraId="193CBAFE" w14:textId="77777777" w:rsidR="00B938C9" w:rsidRPr="00B938C9" w:rsidRDefault="00B938C9" w:rsidP="00B938C9">
      <w:pPr>
        <w:rPr>
          <w:rFonts w:asciiTheme="majorHAnsi" w:hAnsiTheme="majorHAnsi" w:cstheme="majorHAnsi"/>
        </w:rPr>
      </w:pPr>
      <w:r w:rsidRPr="00B938C9">
        <w:rPr>
          <w:rFonts w:asciiTheme="majorHAnsi" w:hAnsiTheme="majorHAnsi" w:cstheme="majorHAnsi"/>
        </w:rPr>
        <w:t xml:space="preserve">Corneliu </w:t>
      </w:r>
      <w:r w:rsidRPr="00B938C9">
        <w:rPr>
          <w:rStyle w:val="Style13ptBold"/>
          <w:rFonts w:asciiTheme="majorHAnsi" w:hAnsiTheme="majorHAnsi" w:cstheme="majorHAnsi"/>
        </w:rPr>
        <w:t>Bjola 19</w:t>
      </w:r>
      <w:r w:rsidRPr="00B938C9">
        <w:rPr>
          <w:rFonts w:asciiTheme="majorHAnsi" w:hAnsiTheme="majorHAnsi" w:cstheme="majorHAnsi"/>
        </w:rP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49DE62DD" w14:textId="77777777" w:rsidR="00B938C9" w:rsidRPr="00B938C9" w:rsidRDefault="00B938C9" w:rsidP="00B938C9">
      <w:pPr>
        <w:rPr>
          <w:rFonts w:asciiTheme="majorHAnsi" w:hAnsiTheme="majorHAnsi" w:cstheme="majorHAnsi"/>
          <w:sz w:val="16"/>
          <w:szCs w:val="16"/>
        </w:rPr>
      </w:pPr>
      <w:r w:rsidRPr="00B938C9">
        <w:rPr>
          <w:rFonts w:asciiTheme="majorHAnsi" w:hAnsiTheme="majorHAnsi" w:cstheme="majorHAnsi"/>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B938C9">
        <w:rPr>
          <w:rStyle w:val="Emphasis"/>
          <w:rFonts w:asciiTheme="majorHAnsi" w:hAnsiTheme="majorHAnsi" w:cstheme="majorHAnsi"/>
        </w:rPr>
        <w:t>Economic disruption</w:t>
      </w:r>
      <w:r w:rsidRPr="00B938C9">
        <w:rPr>
          <w:rFonts w:asciiTheme="majorHAnsi" w:hAnsiTheme="majorHAnsi" w:cstheme="majorHAnsi"/>
          <w:sz w:val="16"/>
        </w:rPr>
        <w:t xml:space="preserve">, </w:t>
      </w:r>
      <w:r w:rsidRPr="00B938C9">
        <w:rPr>
          <w:rStyle w:val="Emphasis"/>
          <w:rFonts w:asciiTheme="majorHAnsi" w:hAnsiTheme="majorHAnsi" w:cstheme="majorHAnsi"/>
        </w:rPr>
        <w:t>security</w:t>
      </w:r>
      <w:r w:rsidRPr="00B938C9">
        <w:rPr>
          <w:rFonts w:asciiTheme="majorHAnsi" w:hAnsiTheme="majorHAnsi" w:cstheme="majorHAnsi"/>
          <w:sz w:val="16"/>
        </w:rPr>
        <w:t xml:space="preserve"> </w:t>
      </w:r>
      <w:r w:rsidRPr="00B938C9">
        <w:rPr>
          <w:rStyle w:val="StyleUnderline"/>
          <w:rFonts w:asciiTheme="majorHAnsi" w:hAnsiTheme="majorHAnsi" w:cstheme="majorHAnsi"/>
        </w:rPr>
        <w:t>&amp;</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autonomous weapons</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and</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highlight w:val="green"/>
        </w:rPr>
        <w:t>democracy</w:t>
      </w:r>
      <w:r w:rsidRPr="00B938C9">
        <w:rPr>
          <w:rFonts w:asciiTheme="majorHAnsi" w:hAnsiTheme="majorHAnsi" w:cstheme="majorHAnsi"/>
          <w:sz w:val="16"/>
        </w:rPr>
        <w:t xml:space="preserve"> </w:t>
      </w:r>
      <w:r w:rsidRPr="00B938C9">
        <w:rPr>
          <w:rStyle w:val="StyleUnderline"/>
          <w:rFonts w:asciiTheme="majorHAnsi" w:hAnsiTheme="majorHAnsi" w:cstheme="majorHAnsi"/>
        </w:rPr>
        <w:t>&amp;</w:t>
      </w:r>
      <w:r w:rsidRPr="00B938C9">
        <w:rPr>
          <w:rFonts w:asciiTheme="majorHAnsi" w:hAnsiTheme="majorHAnsi" w:cstheme="majorHAnsi"/>
          <w:sz w:val="16"/>
        </w:rPr>
        <w:t xml:space="preserve"> </w:t>
      </w:r>
      <w:r w:rsidRPr="00B938C9">
        <w:rPr>
          <w:rStyle w:val="Emphasis"/>
          <w:rFonts w:asciiTheme="majorHAnsi" w:hAnsiTheme="majorHAnsi" w:cstheme="majorHAnsi"/>
        </w:rPr>
        <w:t>ethics</w:t>
      </w:r>
      <w:r w:rsidRPr="00B938C9">
        <w:rPr>
          <w:rFonts w:asciiTheme="majorHAnsi" w:hAnsiTheme="majorHAnsi" w:cstheme="majorHAnsi"/>
          <w:sz w:val="16"/>
        </w:rPr>
        <w:t xml:space="preserve"> </w:t>
      </w:r>
      <w:r w:rsidRPr="00B938C9">
        <w:rPr>
          <w:rStyle w:val="StyleUnderline"/>
          <w:rFonts w:asciiTheme="majorHAnsi" w:hAnsiTheme="majorHAnsi" w:cstheme="majorHAnsi"/>
          <w:highlight w:val="green"/>
        </w:rPr>
        <w:t>are</w:t>
      </w:r>
      <w:r w:rsidRPr="00B938C9">
        <w:rPr>
          <w:rFonts w:asciiTheme="majorHAnsi" w:hAnsiTheme="majorHAnsi" w:cstheme="majorHAnsi"/>
          <w:sz w:val="16"/>
        </w:rPr>
        <w:t xml:space="preserve"> the three </w:t>
      </w:r>
      <w:r w:rsidRPr="00B938C9">
        <w:rPr>
          <w:rStyle w:val="StyleUnderline"/>
          <w:rFonts w:asciiTheme="majorHAnsi" w:hAnsiTheme="majorHAnsi" w:cstheme="majorHAnsi"/>
        </w:rPr>
        <w:t xml:space="preserve">areas they identify as </w:t>
      </w:r>
      <w:r w:rsidRPr="00B938C9">
        <w:rPr>
          <w:rStyle w:val="StyleUnderline"/>
          <w:rFonts w:asciiTheme="majorHAnsi" w:hAnsiTheme="majorHAnsi" w:cstheme="majorHAnsi"/>
          <w:highlight w:val="green"/>
        </w:rPr>
        <w:t>priorities</w:t>
      </w:r>
      <w:r w:rsidRPr="00B938C9">
        <w:rPr>
          <w:rStyle w:val="StyleUnderline"/>
          <w:rFonts w:asciiTheme="majorHAnsi" w:hAnsiTheme="majorHAnsi" w:cstheme="majorHAnsi"/>
        </w:rPr>
        <w:t xml:space="preserve"> at the intersection of AI and foreign policy</w:t>
      </w:r>
      <w:r w:rsidRPr="00B938C9">
        <w:rPr>
          <w:rFonts w:asciiTheme="majorHAnsi" w:hAnsiTheme="majorHAnsi" w:cstheme="majorHAnsi"/>
          <w:sz w:val="16"/>
        </w:rPr>
        <w:t xml:space="preserve">. Although they believe that transformational changes to diplomatic institutions will eventually be needed to meet the challenges ahead, they favour, in the short term, </w:t>
      </w:r>
      <w:r w:rsidRPr="00B938C9">
        <w:rPr>
          <w:rStyle w:val="StyleUnderline"/>
          <w:rFonts w:asciiTheme="majorHAnsi" w:hAnsiTheme="majorHAnsi" w:cstheme="majorHAnsi"/>
          <w:highlight w:val="green"/>
        </w:rPr>
        <w:t xml:space="preserve">an </w:t>
      </w:r>
      <w:r w:rsidRPr="00B938C9">
        <w:rPr>
          <w:rStyle w:val="Emphasis"/>
          <w:rFonts w:asciiTheme="majorHAnsi" w:hAnsiTheme="majorHAnsi" w:cstheme="majorHAnsi"/>
          <w:highlight w:val="green"/>
        </w:rPr>
        <w:t>incremental approach</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to AI</w:t>
      </w:r>
      <w:r w:rsidRPr="00B938C9">
        <w:rPr>
          <w:rFonts w:asciiTheme="majorHAnsi" w:hAnsiTheme="majorHAnsi" w:cstheme="majorHAnsi"/>
          <w:sz w:val="16"/>
        </w:rPr>
        <w:t xml:space="preserve"> that </w:t>
      </w:r>
      <w:r w:rsidRPr="00B938C9">
        <w:rPr>
          <w:rStyle w:val="StyleUnderline"/>
          <w:rFonts w:asciiTheme="majorHAnsi" w:hAnsiTheme="majorHAnsi" w:cstheme="majorHAnsi"/>
          <w:highlight w:val="green"/>
        </w:rPr>
        <w:t>builds on the successes</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and learns from</w:t>
      </w:r>
      <w:r w:rsidRPr="00B938C9">
        <w:rPr>
          <w:rStyle w:val="Emphasis"/>
          <w:rFonts w:asciiTheme="majorHAnsi" w:hAnsiTheme="majorHAnsi" w:cstheme="majorHAnsi"/>
        </w:rPr>
        <w:t xml:space="preserve"> the </w:t>
      </w:r>
      <w:r w:rsidRPr="00B938C9">
        <w:rPr>
          <w:rStyle w:val="Emphasis"/>
          <w:rFonts w:asciiTheme="majorHAnsi" w:hAnsiTheme="majorHAnsi" w:cstheme="majorHAnsi"/>
          <w:highlight w:val="green"/>
        </w:rPr>
        <w:t>failures</w:t>
      </w:r>
      <w:r w:rsidRPr="00B938C9">
        <w:rPr>
          <w:rFonts w:asciiTheme="majorHAnsi" w:hAnsiTheme="majorHAnsi" w:cstheme="majorHAnsi"/>
          <w:sz w:val="16"/>
        </w:rPr>
        <w:t xml:space="preserve">) </w:t>
      </w:r>
      <w:r w:rsidRPr="00B938C9">
        <w:rPr>
          <w:rStyle w:val="StyleUnderline"/>
          <w:rFonts w:asciiTheme="majorHAnsi" w:hAnsiTheme="majorHAnsi" w:cstheme="majorHAnsi"/>
        </w:rPr>
        <w:t>of “cyber-foreign policy”,</w:t>
      </w:r>
      <w:r w:rsidRPr="00B938C9">
        <w:rPr>
          <w:rFonts w:asciiTheme="majorHAnsi" w:hAnsiTheme="majorHAnsi" w:cstheme="majorHAnsi"/>
          <w:sz w:val="16"/>
        </w:rPr>
        <w:t xml:space="preserve"> </w:t>
      </w:r>
      <w:r w:rsidRPr="00B938C9">
        <w:rPr>
          <w:rStyle w:val="StyleUnderline"/>
          <w:rFonts w:asciiTheme="majorHAnsi" w:hAnsiTheme="majorHAnsi" w:cstheme="majorHAnsi"/>
        </w:rPr>
        <w:t>which</w:t>
      </w:r>
      <w:r w:rsidRPr="00B938C9">
        <w:rPr>
          <w:rFonts w:asciiTheme="majorHAnsi" w:hAnsiTheme="majorHAnsi" w:cstheme="majorHAnsi"/>
          <w:sz w:val="16"/>
        </w:rPr>
        <w:t xml:space="preserve">, </w:t>
      </w:r>
      <w:r w:rsidRPr="00B938C9">
        <w:rPr>
          <w:rStyle w:val="StyleUnderline"/>
          <w:rFonts w:asciiTheme="majorHAnsi" w:hAnsiTheme="majorHAnsi" w:cstheme="majorHAnsi"/>
        </w:rPr>
        <w:t>in many countries</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has been </w:t>
      </w:r>
      <w:r w:rsidRPr="00B938C9">
        <w:rPr>
          <w:rStyle w:val="Emphasis"/>
          <w:rFonts w:asciiTheme="majorHAnsi" w:hAnsiTheme="majorHAnsi" w:cstheme="majorHAnsi"/>
        </w:rPr>
        <w:t>already internalised</w:t>
      </w:r>
      <w:r w:rsidRPr="00B938C9">
        <w:rPr>
          <w:rFonts w:asciiTheme="majorHAnsi" w:hAnsiTheme="majorHAnsi" w:cstheme="majorHAnsi"/>
          <w:sz w:val="16"/>
        </w:rPr>
        <w:t xml:space="preserve"> </w:t>
      </w:r>
      <w:r w:rsidRPr="00B938C9">
        <w:rPr>
          <w:rStyle w:val="StyleUnderline"/>
          <w:rFonts w:asciiTheme="majorHAnsi" w:hAnsiTheme="majorHAnsi" w:cstheme="majorHAnsi"/>
        </w:rPr>
        <w:t>in the culture of the relevant institutions</w:t>
      </w:r>
      <w:r w:rsidRPr="00B938C9">
        <w:rPr>
          <w:rFonts w:asciiTheme="majorHAnsi" w:hAnsiTheme="majorHAnsi" w:cstheme="majorHAnsi"/>
          <w:sz w:val="16"/>
        </w:rPr>
        <w:t xml:space="preserve">, including of the MFAs.13 </w:t>
      </w:r>
      <w:r w:rsidRPr="00B938C9">
        <w:rPr>
          <w:rStyle w:val="StyleUnderline"/>
          <w:rFonts w:asciiTheme="majorHAnsi" w:hAnsiTheme="majorHAnsi" w:cstheme="majorHAnsi"/>
        </w:rPr>
        <w:t xml:space="preserve">In the same vein, the authors of a report prepared for the Centre for a New American Security see great potential for AI in national security-related areas, including diplomacy. For example, AI </w:t>
      </w:r>
      <w:r w:rsidRPr="00B938C9">
        <w:rPr>
          <w:rStyle w:val="StyleUnderline"/>
          <w:rFonts w:asciiTheme="majorHAnsi" w:hAnsiTheme="majorHAnsi" w:cstheme="majorHAnsi"/>
          <w:highlight w:val="green"/>
        </w:rPr>
        <w:t>can</w:t>
      </w:r>
      <w:r w:rsidRPr="00B938C9">
        <w:rPr>
          <w:rStyle w:val="StyleUnderline"/>
          <w:rFonts w:asciiTheme="majorHAnsi" w:hAnsiTheme="majorHAnsi" w:cstheme="majorHAnsi"/>
        </w:rPr>
        <w:t xml:space="preserve"> help </w:t>
      </w:r>
      <w:r w:rsidRPr="00B938C9">
        <w:rPr>
          <w:rStyle w:val="Emphasis"/>
          <w:rFonts w:asciiTheme="majorHAnsi" w:hAnsiTheme="majorHAnsi" w:cstheme="majorHAnsi"/>
          <w:highlight w:val="green"/>
        </w:rPr>
        <w:t>improve communication</w:t>
      </w:r>
      <w:r w:rsidRPr="00B938C9">
        <w:rPr>
          <w:rStyle w:val="StyleUnderline"/>
          <w:rFonts w:asciiTheme="majorHAnsi" w:hAnsiTheme="majorHAnsi" w:cstheme="majorHAnsi"/>
        </w:rPr>
        <w:t xml:space="preserve"> between governments and foreign publics by lowering language barriers between countries, enhance the security of diplomatic missions via image recognition and information sorting technologies</w:t>
      </w:r>
      <w:r w:rsidRPr="00B938C9">
        <w:rPr>
          <w:rFonts w:asciiTheme="majorHAnsi" w:hAnsiTheme="majorHAnsi" w:cstheme="majorHAnsi"/>
          <w:sz w:val="16"/>
        </w:rPr>
        <w:t xml:space="preserve">, </w:t>
      </w:r>
      <w:r w:rsidRPr="00B938C9">
        <w:rPr>
          <w:rFonts w:asciiTheme="majorHAnsi" w:hAnsiTheme="majorHAnsi" w:cstheme="majorHAnsi"/>
          <w:sz w:val="16"/>
          <w:szCs w:val="16"/>
        </w:rPr>
        <w:t>and support international humanitarian operations by monitoring elections, assisting in peacekeeping operations, and ensuring that financial aid disbursements are not misused through anomaly detection.14</w:t>
      </w:r>
    </w:p>
    <w:p w14:paraId="738381C9"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From an AI perspective, consular services could be a low-hanging fruit for AI integration in diplomacy as decisions are amenable to digitisation, the analytical contribution is reasonable relevant and the technology favours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1717037E"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Case study #1: AI as Digital Consul Assistant</w:t>
      </w:r>
    </w:p>
    <w:p w14:paraId="68EDBBD5"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034BCA07" w14:textId="77777777" w:rsidR="00B938C9" w:rsidRPr="00B938C9" w:rsidRDefault="00B938C9" w:rsidP="00B938C9">
      <w:pPr>
        <w:rPr>
          <w:rFonts w:asciiTheme="majorHAnsi" w:hAnsiTheme="majorHAnsi" w:cstheme="majorHAnsi"/>
          <w:sz w:val="16"/>
        </w:rPr>
      </w:pPr>
      <w:r w:rsidRPr="00B938C9">
        <w:rPr>
          <w:rStyle w:val="Emphasis"/>
          <w:rFonts w:asciiTheme="majorHAnsi" w:hAnsiTheme="majorHAnsi" w:cstheme="majorHAnsi"/>
          <w:highlight w:val="green"/>
        </w:rPr>
        <w:t>Digital platforms</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rPr>
        <w:t xml:space="preserve">could also </w:t>
      </w:r>
      <w:r w:rsidRPr="00B938C9">
        <w:rPr>
          <w:rStyle w:val="StyleUnderline"/>
          <w:rFonts w:asciiTheme="majorHAnsi" w:hAnsiTheme="majorHAnsi" w:cstheme="majorHAnsi"/>
          <w:highlight w:val="green"/>
        </w:rPr>
        <w:t xml:space="preserve">emerge as </w:t>
      </w:r>
      <w:r w:rsidRPr="00B938C9">
        <w:rPr>
          <w:rStyle w:val="Emphasis"/>
          <w:rFonts w:asciiTheme="majorHAnsi" w:hAnsiTheme="majorHAnsi" w:cstheme="majorHAnsi"/>
          <w:highlight w:val="green"/>
        </w:rPr>
        <w:t>indispensable tools</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 xml:space="preserve">for </w:t>
      </w:r>
      <w:r w:rsidRPr="00B938C9">
        <w:rPr>
          <w:rStyle w:val="Emphasis"/>
          <w:rFonts w:asciiTheme="majorHAnsi" w:hAnsiTheme="majorHAnsi" w:cstheme="majorHAnsi"/>
          <w:sz w:val="28"/>
          <w:szCs w:val="28"/>
          <w:highlight w:val="green"/>
        </w:rPr>
        <w:t>managing</w:t>
      </w:r>
      <w:r w:rsidRPr="00B938C9">
        <w:rPr>
          <w:rStyle w:val="Emphasis"/>
          <w:rFonts w:asciiTheme="majorHAnsi" w:hAnsiTheme="majorHAnsi" w:cstheme="majorHAnsi"/>
          <w:sz w:val="28"/>
          <w:szCs w:val="28"/>
        </w:rPr>
        <w:t xml:space="preserve"> diplomatic </w:t>
      </w:r>
      <w:r w:rsidRPr="00B938C9">
        <w:rPr>
          <w:rStyle w:val="Emphasis"/>
          <w:rFonts w:asciiTheme="majorHAnsi" w:hAnsiTheme="majorHAnsi" w:cstheme="majorHAnsi"/>
          <w:sz w:val="28"/>
          <w:szCs w:val="28"/>
          <w:highlight w:val="green"/>
        </w:rPr>
        <w:t>crises</w:t>
      </w:r>
      <w:r w:rsidRPr="00B938C9">
        <w:rPr>
          <w:rFonts w:asciiTheme="majorHAnsi" w:hAnsiTheme="majorHAnsi" w:cstheme="majorHAnsi"/>
          <w:sz w:val="16"/>
          <w:szCs w:val="28"/>
        </w:rPr>
        <w:t xml:space="preserve"> </w:t>
      </w:r>
      <w:r w:rsidRPr="00B938C9">
        <w:rPr>
          <w:rStyle w:val="StyleUnderline"/>
          <w:rFonts w:asciiTheme="majorHAnsi" w:hAnsiTheme="majorHAnsi" w:cstheme="majorHAnsi"/>
        </w:rPr>
        <w:t>in the digital age and for good reasons</w:t>
      </w:r>
      <w:r w:rsidRPr="00B938C9">
        <w:rPr>
          <w:rFonts w:asciiTheme="majorHAnsi" w:hAnsiTheme="majorHAnsi" w:cstheme="majorHAnsi"/>
          <w:sz w:val="16"/>
        </w:rPr>
        <w:t xml:space="preserve">. </w:t>
      </w:r>
      <w:r w:rsidRPr="00B938C9">
        <w:rPr>
          <w:rStyle w:val="StyleUnderline"/>
          <w:rFonts w:asciiTheme="majorHAnsi" w:hAnsiTheme="majorHAnsi" w:cstheme="majorHAnsi"/>
          <w:highlight w:val="green"/>
        </w:rPr>
        <w:t>They</w:t>
      </w:r>
      <w:r w:rsidRPr="00B938C9">
        <w:rPr>
          <w:rStyle w:val="StyleUnderline"/>
          <w:rFonts w:asciiTheme="majorHAnsi" w:hAnsiTheme="majorHAnsi" w:cstheme="majorHAnsi"/>
        </w:rPr>
        <w:t xml:space="preserve"> can </w:t>
      </w:r>
      <w:r w:rsidRPr="00B938C9">
        <w:rPr>
          <w:rStyle w:val="StyleUnderline"/>
          <w:rFonts w:asciiTheme="majorHAnsi" w:hAnsiTheme="majorHAnsi" w:cstheme="majorHAnsi"/>
          <w:highlight w:val="green"/>
        </w:rPr>
        <w:t>help</w:t>
      </w:r>
      <w:r w:rsidRPr="00B938C9">
        <w:rPr>
          <w:rStyle w:val="StyleUnderline"/>
          <w:rFonts w:asciiTheme="majorHAnsi" w:hAnsiTheme="majorHAnsi" w:cstheme="majorHAnsi"/>
        </w:rPr>
        <w:t xml:space="preserve"> embassies</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and MFAs </w:t>
      </w:r>
      <w:r w:rsidRPr="00B938C9">
        <w:rPr>
          <w:rStyle w:val="StyleUnderline"/>
          <w:rFonts w:asciiTheme="majorHAnsi" w:hAnsiTheme="majorHAnsi" w:cstheme="majorHAnsi"/>
          <w:highlight w:val="green"/>
        </w:rPr>
        <w:t>make sense of</w:t>
      </w:r>
      <w:r w:rsidRPr="00B938C9">
        <w:rPr>
          <w:rStyle w:val="StyleUnderline"/>
          <w:rFonts w:asciiTheme="majorHAnsi" w:hAnsiTheme="majorHAnsi" w:cstheme="majorHAnsi"/>
        </w:rPr>
        <w:t xml:space="preserve"> the nature and gravity of the </w:t>
      </w:r>
      <w:r w:rsidRPr="00B938C9">
        <w:rPr>
          <w:rStyle w:val="StyleUnderline"/>
          <w:rFonts w:asciiTheme="majorHAnsi" w:hAnsiTheme="majorHAnsi" w:cstheme="majorHAnsi"/>
          <w:highlight w:val="green"/>
        </w:rPr>
        <w:t>events in real-time</w:t>
      </w:r>
      <w:r w:rsidRPr="00B938C9">
        <w:rPr>
          <w:rFonts w:asciiTheme="majorHAnsi" w:hAnsiTheme="majorHAnsi" w:cstheme="majorHAnsi"/>
          <w:sz w:val="16"/>
        </w:rPr>
        <w:t xml:space="preserve">, </w:t>
      </w:r>
      <w:r w:rsidRPr="00B938C9">
        <w:rPr>
          <w:rStyle w:val="StyleUnderline"/>
          <w:rFonts w:asciiTheme="majorHAnsi" w:hAnsiTheme="majorHAnsi" w:cstheme="majorHAnsi"/>
          <w:highlight w:val="green"/>
        </w:rPr>
        <w:t>streamline</w:t>
      </w:r>
      <w:r w:rsidRPr="00B938C9">
        <w:rPr>
          <w:rStyle w:val="StyleUnderline"/>
          <w:rFonts w:asciiTheme="majorHAnsi" w:hAnsiTheme="majorHAnsi" w:cstheme="majorHAnsi"/>
        </w:rPr>
        <w:t xml:space="preserve"> the </w:t>
      </w:r>
      <w:r w:rsidRPr="00B938C9">
        <w:rPr>
          <w:rStyle w:val="StyleUnderline"/>
          <w:rFonts w:asciiTheme="majorHAnsi" w:hAnsiTheme="majorHAnsi" w:cstheme="majorHAnsi"/>
          <w:highlight w:val="green"/>
        </w:rPr>
        <w:t>decision-making</w:t>
      </w:r>
      <w:r w:rsidRPr="00B938C9">
        <w:rPr>
          <w:rStyle w:val="StyleUnderline"/>
          <w:rFonts w:asciiTheme="majorHAnsi" w:hAnsiTheme="majorHAnsi" w:cstheme="majorHAnsi"/>
        </w:rPr>
        <w:t xml:space="preserve"> process</w:t>
      </w:r>
      <w:r w:rsidRPr="00B938C9">
        <w:rPr>
          <w:rFonts w:asciiTheme="majorHAnsi" w:hAnsiTheme="majorHAnsi" w:cstheme="majorHAnsi"/>
          <w:sz w:val="16"/>
        </w:rPr>
        <w:t xml:space="preserve">, </w:t>
      </w:r>
      <w:r w:rsidRPr="00B938C9">
        <w:rPr>
          <w:rStyle w:val="StyleUnderline"/>
          <w:rFonts w:asciiTheme="majorHAnsi" w:hAnsiTheme="majorHAnsi" w:cstheme="majorHAnsi"/>
        </w:rPr>
        <w:t>manage the public’s expectations</w:t>
      </w:r>
      <w:r w:rsidRPr="00B938C9">
        <w:rPr>
          <w:rFonts w:asciiTheme="majorHAnsi" w:hAnsiTheme="majorHAnsi" w:cstheme="majorHAnsi"/>
          <w:sz w:val="16"/>
        </w:rPr>
        <w:t xml:space="preserve">, </w:t>
      </w:r>
      <w:r w:rsidRPr="00B938C9">
        <w:rPr>
          <w:rStyle w:val="StyleUnderline"/>
          <w:rFonts w:asciiTheme="majorHAnsi" w:hAnsiTheme="majorHAnsi" w:cstheme="majorHAnsi"/>
          <w:highlight w:val="green"/>
        </w:rPr>
        <w:t xml:space="preserve">and </w:t>
      </w:r>
      <w:r w:rsidRPr="00B938C9">
        <w:rPr>
          <w:rStyle w:val="Emphasis"/>
          <w:rFonts w:asciiTheme="majorHAnsi" w:hAnsiTheme="majorHAnsi" w:cstheme="majorHAnsi"/>
          <w:highlight w:val="green"/>
        </w:rPr>
        <w:t>facilitate crisis</w:t>
      </w:r>
      <w:r w:rsidRPr="00B938C9">
        <w:rPr>
          <w:rStyle w:val="Emphasis"/>
          <w:rFonts w:asciiTheme="majorHAnsi" w:hAnsiTheme="majorHAnsi" w:cstheme="majorHAnsi"/>
        </w:rPr>
        <w:t xml:space="preserve"> </w:t>
      </w:r>
      <w:r w:rsidRPr="00B938C9">
        <w:rPr>
          <w:rStyle w:val="Emphasis"/>
          <w:rFonts w:asciiTheme="majorHAnsi" w:hAnsiTheme="majorHAnsi" w:cstheme="majorHAnsi"/>
          <w:highlight w:val="green"/>
        </w:rPr>
        <w:t>termination</w:t>
      </w:r>
      <w:r w:rsidRPr="00B938C9">
        <w:rPr>
          <w:rFonts w:asciiTheme="majorHAnsi" w:hAnsiTheme="majorHAnsi" w:cstheme="majorHAnsi"/>
          <w:sz w:val="16"/>
        </w:rPr>
        <w:t xml:space="preserve">. At the same time, </w:t>
      </w:r>
      <w:r w:rsidRPr="00B938C9">
        <w:rPr>
          <w:rStyle w:val="StyleUnderline"/>
          <w:rFonts w:asciiTheme="majorHAnsi" w:hAnsiTheme="majorHAnsi" w:cstheme="majorHAnsi"/>
        </w:rPr>
        <w:t>they need to be used with great care as factual inaccuracies, coordination gaps, mismatched disclosure level, and poor symbolic signalling could easily derail digital efforts of crisis management</w:t>
      </w:r>
      <w:r w:rsidRPr="00B938C9">
        <w:rPr>
          <w:rFonts w:asciiTheme="majorHAnsi" w:hAnsiTheme="majorHAnsi" w:cstheme="majorHAnsi"/>
          <w:sz w:val="16"/>
        </w:rPr>
        <w:t xml:space="preserve">.15 </w:t>
      </w:r>
      <w:r w:rsidRPr="00B938C9">
        <w:rPr>
          <w:rStyle w:val="StyleUnderline"/>
          <w:rFonts w:asciiTheme="majorHAnsi" w:hAnsiTheme="majorHAnsi" w:cstheme="majorHAnsi"/>
          <w:highlight w:val="green"/>
        </w:rPr>
        <w:t>AI</w:t>
      </w:r>
      <w:r w:rsidRPr="00B938C9">
        <w:rPr>
          <w:rStyle w:val="StyleUnderline"/>
          <w:rFonts w:asciiTheme="majorHAnsi" w:hAnsiTheme="majorHAnsi" w:cstheme="majorHAnsi"/>
        </w:rPr>
        <w:t xml:space="preserve"> systems could </w:t>
      </w:r>
      <w:r w:rsidRPr="00B938C9">
        <w:rPr>
          <w:rStyle w:val="StyleUnderline"/>
          <w:rFonts w:asciiTheme="majorHAnsi" w:hAnsiTheme="majorHAnsi" w:cstheme="majorHAnsi"/>
          <w:highlight w:val="green"/>
        </w:rPr>
        <w:t>provide</w:t>
      </w:r>
      <w:r w:rsidRPr="00B938C9">
        <w:rPr>
          <w:rStyle w:val="StyleUnderline"/>
          <w:rFonts w:asciiTheme="majorHAnsi" w:hAnsiTheme="majorHAnsi" w:cstheme="majorHAnsi"/>
        </w:rPr>
        <w:t xml:space="preserve"> great </w:t>
      </w:r>
      <w:r w:rsidRPr="00B938C9">
        <w:rPr>
          <w:rStyle w:val="StyleUnderline"/>
          <w:rFonts w:asciiTheme="majorHAnsi" w:hAnsiTheme="majorHAnsi" w:cstheme="majorHAnsi"/>
          <w:highlight w:val="green"/>
        </w:rPr>
        <w:t>assistance to diplomats</w:t>
      </w:r>
      <w:r w:rsidRPr="00B938C9">
        <w:rPr>
          <w:rStyle w:val="StyleUnderline"/>
          <w:rFonts w:asciiTheme="majorHAnsi" w:hAnsiTheme="majorHAnsi" w:cstheme="majorHAnsi"/>
        </w:rPr>
        <w:t xml:space="preserve"> in times of crisis by helping them make sense of what it is happening</w:t>
      </w:r>
      <w:r w:rsidRPr="00B938C9">
        <w:rPr>
          <w:rFonts w:asciiTheme="majorHAnsi" w:hAnsiTheme="majorHAnsi" w:cstheme="majorHAnsi"/>
          <w:sz w:val="16"/>
        </w:rPr>
        <w:t xml:space="preserve"> (descriptive analytics) </w:t>
      </w:r>
      <w:r w:rsidRPr="00B938C9">
        <w:rPr>
          <w:rStyle w:val="StyleUnderline"/>
          <w:rFonts w:asciiTheme="majorHAnsi" w:hAnsiTheme="majorHAnsi" w:cstheme="majorHAnsi"/>
        </w:rPr>
        <w:t>and identify possible trends</w:t>
      </w:r>
      <w:r w:rsidRPr="00B938C9">
        <w:rPr>
          <w:rFonts w:asciiTheme="majorHAnsi" w:hAnsiTheme="majorHAnsi" w:cstheme="majorHAnsi"/>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B938C9">
        <w:rPr>
          <w:rStyle w:val="StyleUnderline"/>
          <w:rFonts w:asciiTheme="majorHAnsi" w:hAnsiTheme="majorHAnsi" w:cstheme="majorHAnsi"/>
          <w:highlight w:val="green"/>
        </w:rPr>
        <w:t>Given</w:t>
      </w:r>
      <w:r w:rsidRPr="00B938C9">
        <w:rPr>
          <w:rFonts w:asciiTheme="majorHAnsi" w:hAnsiTheme="majorHAnsi" w:cstheme="majorHAnsi"/>
          <w:sz w:val="16"/>
        </w:rPr>
        <w:t xml:space="preserve"> the high level of uncertainty in which crisis decision-making operates and the </w:t>
      </w:r>
      <w:r w:rsidRPr="00B938C9">
        <w:rPr>
          <w:rStyle w:val="Emphasis"/>
          <w:rFonts w:asciiTheme="majorHAnsi" w:hAnsiTheme="majorHAnsi" w:cstheme="majorHAnsi"/>
          <w:highlight w:val="green"/>
        </w:rPr>
        <w:t>inevitable</w:t>
      </w:r>
      <w:r w:rsidRPr="00B938C9">
        <w:rPr>
          <w:rFonts w:asciiTheme="majorHAnsi" w:hAnsiTheme="majorHAnsi" w:cstheme="majorHAnsi"/>
          <w:sz w:val="16"/>
        </w:rPr>
        <w:t xml:space="preserve"> scrutiny and </w:t>
      </w:r>
      <w:r w:rsidRPr="00B938C9">
        <w:rPr>
          <w:rStyle w:val="Emphasis"/>
          <w:rFonts w:asciiTheme="majorHAnsi" w:hAnsiTheme="majorHAnsi" w:cstheme="majorHAnsi"/>
          <w:highlight w:val="green"/>
        </w:rPr>
        <w:t>demand of accountability</w:t>
      </w:r>
      <w:r w:rsidRPr="00B938C9">
        <w:rPr>
          <w:rFonts w:asciiTheme="majorHAnsi" w:hAnsiTheme="majorHAnsi" w:cstheme="majorHAnsi"/>
          <w:sz w:val="16"/>
        </w:rPr>
        <w:t xml:space="preserve"> to occur if something goes wrong, AI integration can work only if </w:t>
      </w:r>
      <w:r w:rsidRPr="00B938C9">
        <w:rPr>
          <w:rStyle w:val="Emphasis"/>
          <w:rFonts w:asciiTheme="majorHAnsi" w:hAnsiTheme="majorHAnsi" w:cstheme="majorHAnsi"/>
          <w:highlight w:val="green"/>
        </w:rPr>
        <w:t>humans retain control over the process</w:t>
      </w:r>
      <w:r w:rsidRPr="00B938C9">
        <w:rPr>
          <w:rFonts w:asciiTheme="majorHAnsi" w:hAnsiTheme="majorHAnsi" w:cstheme="majorHAnsi"/>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0D921463"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Externally, environmental sustainability – extinction. </w:t>
      </w:r>
    </w:p>
    <w:p w14:paraId="3824C307" w14:textId="77777777" w:rsidR="00B938C9" w:rsidRPr="00B938C9" w:rsidRDefault="00B938C9" w:rsidP="00B938C9">
      <w:pPr>
        <w:rPr>
          <w:rFonts w:asciiTheme="majorHAnsi" w:hAnsiTheme="majorHAnsi" w:cstheme="majorHAnsi"/>
        </w:rPr>
      </w:pPr>
      <w:r w:rsidRPr="00B938C9">
        <w:rPr>
          <w:rFonts w:asciiTheme="majorHAnsi" w:hAnsiTheme="majorHAnsi" w:cstheme="majorHAnsi"/>
        </w:rPr>
        <w:t xml:space="preserve">David </w:t>
      </w:r>
      <w:r w:rsidRPr="00B938C9">
        <w:rPr>
          <w:rStyle w:val="Style13ptBold"/>
          <w:rFonts w:asciiTheme="majorHAnsi" w:hAnsiTheme="majorHAnsi" w:cstheme="majorHAnsi"/>
        </w:rPr>
        <w:t>Victor 19</w:t>
      </w:r>
      <w:r w:rsidRPr="00B938C9">
        <w:rPr>
          <w:rFonts w:asciiTheme="majorHAnsi" w:hAnsiTheme="majorHAnsi" w:cstheme="majorHAnsi"/>
        </w:rPr>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755AC2B3"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HOW AI WILL IMPROVE CLIMATE POLICY</w:t>
      </w:r>
    </w:p>
    <w:p w14:paraId="35EC4118"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Since the chief protagonist in the climate change story, </w:t>
      </w:r>
      <w:r w:rsidRPr="00B938C9">
        <w:rPr>
          <w:rStyle w:val="StyleUnderline"/>
          <w:rFonts w:asciiTheme="majorHAnsi" w:hAnsiTheme="majorHAnsi" w:cstheme="majorHAnsi"/>
        </w:rPr>
        <w:t>CO2, has a long atmospheric lifetime, there is only a sluggish relationship between changes in emissions and the accumulated concentrations</w:t>
      </w:r>
      <w:r w:rsidRPr="00B938C9">
        <w:rPr>
          <w:rFonts w:asciiTheme="majorHAnsi" w:hAnsiTheme="majorHAnsi" w:cstheme="majorHAnsi"/>
          <w:sz w:val="16"/>
        </w:rPr>
        <w:t xml:space="preserve">; in turn, those concentrations have a sluggish impact on the climate. Even if AI were part of some massive transformation in the energy system, the built-in </w:t>
      </w:r>
      <w:r w:rsidRPr="00B938C9">
        <w:rPr>
          <w:rStyle w:val="StyleUnderline"/>
          <w:rFonts w:asciiTheme="majorHAnsi" w:hAnsiTheme="majorHAnsi" w:cstheme="majorHAnsi"/>
        </w:rPr>
        <w:t>inertia of</w:t>
      </w:r>
      <w:r w:rsidRPr="00B938C9">
        <w:rPr>
          <w:rFonts w:asciiTheme="majorHAnsi" w:hAnsiTheme="majorHAnsi" w:cstheme="majorHAnsi"/>
          <w:sz w:val="16"/>
        </w:rPr>
        <w:t xml:space="preserve"> that energy system, along with the </w:t>
      </w:r>
      <w:r w:rsidRPr="00B938C9">
        <w:rPr>
          <w:rStyle w:val="StyleUnderline"/>
          <w:rFonts w:asciiTheme="majorHAnsi" w:hAnsiTheme="majorHAnsi" w:cstheme="majorHAnsi"/>
          <w:highlight w:val="green"/>
        </w:rPr>
        <w:t>inertia</w:t>
      </w:r>
      <w:r w:rsidRPr="00B938C9">
        <w:rPr>
          <w:rStyle w:val="StyleUnderline"/>
          <w:rFonts w:asciiTheme="majorHAnsi" w:hAnsiTheme="majorHAnsi" w:cstheme="majorHAnsi"/>
        </w:rPr>
        <w:t xml:space="preserve"> in the climate system</w:t>
      </w:r>
      <w:r w:rsidRPr="00B938C9">
        <w:rPr>
          <w:rFonts w:asciiTheme="majorHAnsi" w:hAnsiTheme="majorHAnsi" w:cstheme="majorHAnsi"/>
          <w:sz w:val="16"/>
        </w:rPr>
        <w:t xml:space="preserve">, virtually </w:t>
      </w:r>
      <w:r w:rsidRPr="00B938C9">
        <w:rPr>
          <w:rStyle w:val="Emphasis"/>
          <w:rFonts w:asciiTheme="majorHAnsi" w:hAnsiTheme="majorHAnsi" w:cstheme="majorHAnsi"/>
          <w:highlight w:val="green"/>
        </w:rPr>
        <w:t>guarantees</w:t>
      </w:r>
      <w:r w:rsidRPr="00B938C9">
        <w:rPr>
          <w:rStyle w:val="StyleUnderline"/>
          <w:rFonts w:asciiTheme="majorHAnsi" w:hAnsiTheme="majorHAnsi" w:cstheme="majorHAnsi"/>
        </w:rPr>
        <w:t xml:space="preserve"> that the world is in for a lot of </w:t>
      </w:r>
      <w:r w:rsidRPr="00B938C9">
        <w:rPr>
          <w:rStyle w:val="StyleUnderline"/>
          <w:rFonts w:asciiTheme="majorHAnsi" w:hAnsiTheme="majorHAnsi" w:cstheme="majorHAnsi"/>
          <w:highlight w:val="green"/>
        </w:rPr>
        <w:t>climate change.</w:t>
      </w:r>
      <w:r w:rsidRPr="00B938C9">
        <w:rPr>
          <w:rFonts w:asciiTheme="majorHAnsi" w:hAnsiTheme="majorHAnsi" w:cstheme="majorHAnsi"/>
          <w:sz w:val="16"/>
        </w:rPr>
        <w:t xml:space="preserve"> All this is grim news and means that widely discussed goals, such as </w:t>
      </w:r>
      <w:r w:rsidRPr="00B938C9">
        <w:rPr>
          <w:rStyle w:val="StyleUnderline"/>
          <w:rFonts w:asciiTheme="majorHAnsi" w:hAnsiTheme="majorHAnsi" w:cstheme="majorHAnsi"/>
          <w:highlight w:val="green"/>
        </w:rPr>
        <w:t>stopping warming</w:t>
      </w:r>
      <w:r w:rsidRPr="00B938C9">
        <w:rPr>
          <w:rStyle w:val="StyleUnderline"/>
          <w:rFonts w:asciiTheme="majorHAnsi" w:hAnsiTheme="majorHAnsi" w:cstheme="majorHAnsi"/>
        </w:rPr>
        <w:t xml:space="preserve"> at 1.5 or 2 degrees Celsius</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are unlikely</w:t>
      </w:r>
      <w:r w:rsidRPr="00B938C9">
        <w:rPr>
          <w:rFonts w:asciiTheme="majorHAnsi" w:hAnsiTheme="majorHAnsi" w:cstheme="majorHAnsi"/>
          <w:sz w:val="16"/>
        </w:rPr>
        <w:t xml:space="preserve"> </w:t>
      </w:r>
      <w:r w:rsidRPr="00B938C9">
        <w:rPr>
          <w:rStyle w:val="StyleUnderline"/>
          <w:rFonts w:asciiTheme="majorHAnsi" w:hAnsiTheme="majorHAnsi" w:cstheme="majorHAnsi"/>
        </w:rPr>
        <w:t>to be realized</w:t>
      </w:r>
      <w:r w:rsidRPr="00B938C9">
        <w:rPr>
          <w:rFonts w:asciiTheme="majorHAnsi" w:hAnsiTheme="majorHAnsi" w:cstheme="majorHAnsi"/>
          <w:sz w:val="16"/>
        </w:rPr>
        <w:t>.</w:t>
      </w:r>
    </w:p>
    <w:p w14:paraId="4389F722"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These geophysical and infrastructural realities give rise to a new policy reality: </w:t>
      </w:r>
      <w:r w:rsidRPr="00B938C9">
        <w:rPr>
          <w:rStyle w:val="Emphasis"/>
          <w:rFonts w:asciiTheme="majorHAnsi" w:hAnsiTheme="majorHAnsi" w:cstheme="majorHAnsi"/>
          <w:highlight w:val="green"/>
        </w:rPr>
        <w:t>adaptation is urgent</w:t>
      </w:r>
      <w:r w:rsidRPr="00B938C9">
        <w:rPr>
          <w:rFonts w:asciiTheme="majorHAnsi" w:hAnsiTheme="majorHAnsi" w:cstheme="majorHAnsi"/>
          <w:sz w:val="16"/>
        </w:rPr>
        <w:t>.[7] They also mean that emergency responses to extreme climate impacts—for example, solar geoengineering, might be needed as well.</w:t>
      </w:r>
    </w:p>
    <w:p w14:paraId="1EDA9CC9"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B938C9">
        <w:rPr>
          <w:rStyle w:val="StyleUnderline"/>
          <w:rFonts w:asciiTheme="majorHAnsi" w:hAnsiTheme="majorHAnsi" w:cstheme="majorHAnsi"/>
        </w:rPr>
        <w:t xml:space="preserve">active </w:t>
      </w:r>
      <w:r w:rsidRPr="00B938C9">
        <w:rPr>
          <w:rStyle w:val="StyleUnderline"/>
          <w:rFonts w:asciiTheme="majorHAnsi" w:hAnsiTheme="majorHAnsi" w:cstheme="majorHAnsi"/>
          <w:highlight w:val="green"/>
        </w:rPr>
        <w:t>adaptation</w:t>
      </w:r>
      <w:r w:rsidRPr="00B938C9">
        <w:rPr>
          <w:rStyle w:val="StyleUnderline"/>
          <w:rFonts w:asciiTheme="majorHAnsi" w:hAnsiTheme="majorHAnsi" w:cstheme="majorHAnsi"/>
        </w:rPr>
        <w:t xml:space="preserve"> measures can </w:t>
      </w:r>
      <w:r w:rsidRPr="00B938C9">
        <w:rPr>
          <w:rStyle w:val="Emphasis"/>
          <w:rFonts w:asciiTheme="majorHAnsi" w:hAnsiTheme="majorHAnsi" w:cstheme="majorHAnsi"/>
        </w:rPr>
        <w:t xml:space="preserve">radically </w:t>
      </w:r>
      <w:r w:rsidRPr="00B938C9">
        <w:rPr>
          <w:rStyle w:val="Emphasis"/>
          <w:rFonts w:asciiTheme="majorHAnsi" w:hAnsiTheme="majorHAnsi" w:cstheme="majorHAnsi"/>
          <w:highlight w:val="green"/>
        </w:rPr>
        <w:t>reduce</w:t>
      </w:r>
      <w:r w:rsidRPr="00B938C9">
        <w:rPr>
          <w:rStyle w:val="StyleUnderline"/>
          <w:rFonts w:asciiTheme="majorHAnsi" w:hAnsiTheme="majorHAnsi" w:cstheme="majorHAnsi"/>
          <w:highlight w:val="green"/>
        </w:rPr>
        <w:t xml:space="preserve"> losses from</w:t>
      </w:r>
      <w:r w:rsidRPr="00B938C9">
        <w:rPr>
          <w:rStyle w:val="StyleUnderline"/>
          <w:rFonts w:asciiTheme="majorHAnsi" w:hAnsiTheme="majorHAnsi" w:cstheme="majorHAnsi"/>
        </w:rPr>
        <w:t xml:space="preserve"> some </w:t>
      </w:r>
      <w:r w:rsidRPr="00B938C9">
        <w:rPr>
          <w:rStyle w:val="StyleUnderline"/>
          <w:rFonts w:asciiTheme="majorHAnsi" w:hAnsiTheme="majorHAnsi" w:cstheme="majorHAnsi"/>
          <w:highlight w:val="green"/>
        </w:rPr>
        <w:t>climate impacts</w:t>
      </w:r>
      <w:r w:rsidRPr="00B938C9">
        <w:rPr>
          <w:rFonts w:asciiTheme="majorHAnsi" w:hAnsiTheme="majorHAnsi" w:cstheme="majorHAnsi"/>
          <w:sz w:val="16"/>
        </w:rPr>
        <w:t>—often with benefits that far exceed the costs.[8] Extreme climate change is going to be ugly and will require hard choices—such as which coastlines to protect or abandon. Without smart adaptation strategies, it will be a lot worse.</w:t>
      </w:r>
    </w:p>
    <w:p w14:paraId="43BD7ECC"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One of the central insights from the science of climate impacts is that </w:t>
      </w:r>
      <w:r w:rsidRPr="00B938C9">
        <w:rPr>
          <w:rStyle w:val="StyleUnderline"/>
          <w:rFonts w:asciiTheme="majorHAnsi" w:hAnsiTheme="majorHAnsi" w:cstheme="majorHAnsi"/>
        </w:rPr>
        <w:t>extreme events will cause most of the damage</w:t>
      </w:r>
      <w:r w:rsidRPr="00B938C9">
        <w:rPr>
          <w:rFonts w:asciiTheme="majorHAnsi" w:hAnsiTheme="majorHAnsi" w:cstheme="majorHAnsi"/>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57B61F4A"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Once those systems are purchased, much of the expense is borne and it makes sense to use them all the time. This has been the experience, for example, with the Thames river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00DB4928" w14:textId="77777777" w:rsidR="00B938C9" w:rsidRPr="00B938C9" w:rsidRDefault="00B938C9" w:rsidP="00B938C9">
      <w:pPr>
        <w:rPr>
          <w:rStyle w:val="StyleUnderline"/>
          <w:rFonts w:asciiTheme="majorHAnsi" w:hAnsiTheme="majorHAnsi" w:cstheme="majorHAnsi"/>
        </w:rPr>
      </w:pPr>
      <w:r w:rsidRPr="00B938C9">
        <w:rPr>
          <w:rStyle w:val="StyleUnderline"/>
          <w:rFonts w:asciiTheme="majorHAnsi" w:hAnsiTheme="majorHAnsi" w:cstheme="majorHAnsi"/>
        </w:rPr>
        <w:t>This logic of extreme events as the main drivers of climate impacts and response strategies has some big implications for how societies will plan for adaptation and how AI can help—possibly in transformative ways.</w:t>
      </w:r>
    </w:p>
    <w:p w14:paraId="77922CE3"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First, </w:t>
      </w:r>
      <w:r w:rsidRPr="00B938C9">
        <w:rPr>
          <w:rStyle w:val="Emphasis"/>
          <w:rFonts w:asciiTheme="majorHAnsi" w:hAnsiTheme="majorHAnsi" w:cstheme="majorHAnsi"/>
          <w:highlight w:val="green"/>
        </w:rPr>
        <w:t>AI</w:t>
      </w:r>
      <w:r w:rsidRPr="00B938C9">
        <w:rPr>
          <w:rStyle w:val="StyleUnderline"/>
          <w:rFonts w:asciiTheme="majorHAnsi" w:hAnsiTheme="majorHAnsi" w:cstheme="majorHAnsi"/>
          <w:highlight w:val="green"/>
        </w:rPr>
        <w:t xml:space="preserve"> can help</w:t>
      </w:r>
      <w:r w:rsidRPr="00B938C9">
        <w:rPr>
          <w:rStyle w:val="StyleUnderline"/>
          <w:rFonts w:asciiTheme="majorHAnsi" w:hAnsiTheme="majorHAnsi" w:cstheme="majorHAnsi"/>
        </w:rPr>
        <w:t xml:space="preserve"> focus and adjust </w:t>
      </w:r>
      <w:r w:rsidRPr="00B938C9">
        <w:rPr>
          <w:rStyle w:val="StyleUnderline"/>
          <w:rFonts w:asciiTheme="majorHAnsi" w:hAnsiTheme="majorHAnsi" w:cstheme="majorHAnsi"/>
          <w:highlight w:val="green"/>
        </w:rPr>
        <w:t>adapt</w:t>
      </w:r>
      <w:r w:rsidRPr="00B938C9">
        <w:rPr>
          <w:rStyle w:val="StyleUnderline"/>
          <w:rFonts w:asciiTheme="majorHAnsi" w:hAnsiTheme="majorHAnsi" w:cstheme="majorHAnsi"/>
        </w:rPr>
        <w:t xml:space="preserve">ation strategies. Because </w:t>
      </w:r>
      <w:r w:rsidRPr="00B938C9">
        <w:rPr>
          <w:rStyle w:val="Emphasis"/>
          <w:rFonts w:asciiTheme="majorHAnsi" w:hAnsiTheme="majorHAnsi" w:cstheme="majorHAnsi"/>
          <w:highlight w:val="green"/>
        </w:rPr>
        <w:t>uncertainty is high</w:t>
      </w:r>
      <w:r w:rsidRPr="00B938C9">
        <w:rPr>
          <w:rStyle w:val="StyleUnderline"/>
          <w:rFonts w:asciiTheme="majorHAnsi" w:hAnsiTheme="majorHAnsi" w:cstheme="majorHAnsi"/>
        </w:rPr>
        <w:t xml:space="preserve"> and extreme events are paramount, </w:t>
      </w:r>
      <w:r w:rsidRPr="00B938C9">
        <w:rPr>
          <w:rStyle w:val="StyleUnderline"/>
          <w:rFonts w:asciiTheme="majorHAnsi" w:hAnsiTheme="majorHAnsi" w:cstheme="majorHAnsi"/>
          <w:highlight w:val="green"/>
        </w:rPr>
        <w:t>policymakers</w:t>
      </w:r>
      <w:r w:rsidRPr="00B938C9">
        <w:rPr>
          <w:rStyle w:val="StyleUnderline"/>
          <w:rFonts w:asciiTheme="majorHAnsi" w:hAnsiTheme="majorHAnsi" w:cstheme="majorHAnsi"/>
        </w:rPr>
        <w:t xml:space="preserve">, firms, and households </w:t>
      </w:r>
      <w:r w:rsidRPr="00B938C9">
        <w:rPr>
          <w:rStyle w:val="Emphasis"/>
          <w:rFonts w:asciiTheme="majorHAnsi" w:hAnsiTheme="majorHAnsi" w:cstheme="majorHAnsi"/>
          <w:highlight w:val="green"/>
        </w:rPr>
        <w:t>will not know where to act</w:t>
      </w:r>
      <w:r w:rsidRPr="00B938C9">
        <w:rPr>
          <w:rStyle w:val="StyleUnderline"/>
          <w:rFonts w:asciiTheme="majorHAnsi" w:hAnsiTheme="majorHAnsi" w:cstheme="majorHAnsi"/>
        </w:rPr>
        <w:t xml:space="preserve"> nor what expense is merited</w:t>
      </w:r>
      <w:r w:rsidRPr="00B938C9">
        <w:rPr>
          <w:rFonts w:asciiTheme="majorHAnsi" w:hAnsiTheme="majorHAnsi" w:cstheme="majorHAnsi"/>
          <w:sz w:val="16"/>
        </w:rPr>
        <w:t xml:space="preserve">. They will have a large portfolio of responses, each with an option value. </w:t>
      </w:r>
      <w:r w:rsidRPr="00B938C9">
        <w:rPr>
          <w:rStyle w:val="StyleUnderline"/>
          <w:rFonts w:asciiTheme="majorHAnsi" w:hAnsiTheme="majorHAnsi" w:cstheme="majorHAnsi"/>
          <w:highlight w:val="green"/>
        </w:rPr>
        <w:t>Machine learning</w:t>
      </w:r>
      <w:r w:rsidRPr="00B938C9">
        <w:rPr>
          <w:rStyle w:val="StyleUnderline"/>
          <w:rFonts w:asciiTheme="majorHAnsi" w:hAnsiTheme="majorHAnsi" w:cstheme="majorHAnsi"/>
        </w:rPr>
        <w:t xml:space="preserve"> can help improve the capacity to </w:t>
      </w:r>
      <w:r w:rsidRPr="00B938C9">
        <w:rPr>
          <w:rStyle w:val="StyleUnderline"/>
          <w:rFonts w:asciiTheme="majorHAnsi" w:hAnsiTheme="majorHAnsi" w:cstheme="majorHAnsi"/>
          <w:highlight w:val="green"/>
        </w:rPr>
        <w:t>assess</w:t>
      </w:r>
      <w:r w:rsidRPr="00B938C9">
        <w:rPr>
          <w:rStyle w:val="StyleUnderline"/>
          <w:rFonts w:asciiTheme="majorHAnsi" w:hAnsiTheme="majorHAnsi" w:cstheme="majorHAnsi"/>
        </w:rPr>
        <w:t xml:space="preserve"> those </w:t>
      </w:r>
      <w:r w:rsidRPr="00B938C9">
        <w:rPr>
          <w:rStyle w:val="StyleUnderline"/>
          <w:rFonts w:asciiTheme="majorHAnsi" w:hAnsiTheme="majorHAnsi" w:cstheme="majorHAnsi"/>
          <w:highlight w:val="green"/>
        </w:rPr>
        <w:t>option</w:t>
      </w:r>
      <w:r w:rsidRPr="00B938C9">
        <w:rPr>
          <w:rStyle w:val="StyleUnderline"/>
          <w:rFonts w:asciiTheme="majorHAnsi" w:hAnsiTheme="majorHAnsi" w:cstheme="majorHAnsi"/>
        </w:rPr>
        <w:t xml:space="preserve"> values more </w:t>
      </w:r>
      <w:r w:rsidRPr="00B938C9">
        <w:rPr>
          <w:rStyle w:val="StyleUnderline"/>
          <w:rFonts w:asciiTheme="majorHAnsi" w:hAnsiTheme="majorHAnsi" w:cstheme="majorHAnsi"/>
          <w:highlight w:val="green"/>
        </w:rPr>
        <w:t>rapidly</w:t>
      </w:r>
      <w:r w:rsidRPr="00B938C9">
        <w:rPr>
          <w:rFonts w:asciiTheme="majorHAnsi" w:hAnsiTheme="majorHAnsi" w:cstheme="majorHAnsi"/>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B938C9">
        <w:rPr>
          <w:rStyle w:val="StyleUnderline"/>
          <w:rFonts w:asciiTheme="majorHAnsi" w:hAnsiTheme="majorHAnsi" w:cstheme="majorHAnsi"/>
        </w:rPr>
        <w:t xml:space="preserve">High levels of </w:t>
      </w:r>
      <w:r w:rsidRPr="00B938C9">
        <w:rPr>
          <w:rStyle w:val="StyleUnderline"/>
          <w:rFonts w:asciiTheme="majorHAnsi" w:hAnsiTheme="majorHAnsi" w:cstheme="majorHAnsi"/>
          <w:highlight w:val="green"/>
        </w:rPr>
        <w:t>uncertainty</w:t>
      </w:r>
      <w:r w:rsidRPr="00B938C9">
        <w:rPr>
          <w:rStyle w:val="StyleUnderline"/>
          <w:rFonts w:asciiTheme="majorHAnsi" w:hAnsiTheme="majorHAnsi" w:cstheme="majorHAnsi"/>
        </w:rPr>
        <w:t xml:space="preserve">, along with acute private incentives that can </w:t>
      </w:r>
      <w:r w:rsidRPr="00B938C9">
        <w:rPr>
          <w:rStyle w:val="StyleUnderline"/>
          <w:rFonts w:asciiTheme="majorHAnsi" w:hAnsiTheme="majorHAnsi" w:cstheme="majorHAnsi"/>
          <w:highlight w:val="green"/>
        </w:rPr>
        <w:t>mis-allocate resources</w:t>
      </w:r>
      <w:r w:rsidRPr="00B938C9">
        <w:rPr>
          <w:rStyle w:val="StyleUnderline"/>
          <w:rFonts w:asciiTheme="majorHAnsi" w:hAnsiTheme="majorHAnsi" w:cstheme="majorHAnsi"/>
        </w:rPr>
        <w:t>—for example</w:t>
      </w:r>
      <w:r w:rsidRPr="00B938C9">
        <w:rPr>
          <w:rFonts w:asciiTheme="majorHAnsi" w:hAnsiTheme="majorHAnsi" w:cstheme="majorHAnsi"/>
          <w:sz w:val="16"/>
        </w:rPr>
        <w:t>,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mis-allocation.</w:t>
      </w:r>
    </w:p>
    <w:p w14:paraId="3DD10ADC" w14:textId="77777777" w:rsidR="00B938C9" w:rsidRPr="00B938C9" w:rsidRDefault="00B938C9" w:rsidP="00B938C9">
      <w:pPr>
        <w:rPr>
          <w:rFonts w:asciiTheme="majorHAnsi" w:hAnsiTheme="majorHAnsi" w:cstheme="majorHAnsi"/>
          <w:u w:val="single"/>
        </w:rPr>
      </w:pPr>
      <w:r w:rsidRPr="00B938C9">
        <w:rPr>
          <w:rFonts w:asciiTheme="majorHAnsi" w:hAnsiTheme="majorHAnsi" w:cstheme="majorHAnsi"/>
          <w:sz w:val="16"/>
        </w:rPr>
        <w:t xml:space="preserve">Second, most adaptation efforts are intrinsically local and regional affairs. </w:t>
      </w:r>
      <w:r w:rsidRPr="00B938C9">
        <w:rPr>
          <w:rStyle w:val="StyleUnderline"/>
          <w:rFonts w:asciiTheme="majorHAnsi" w:hAnsiTheme="majorHAnsi" w:cstheme="majorHAnsi"/>
        </w:rPr>
        <w:t>As a matter of geophysics, climate change harms public welfare when general perturbations in the oceans and atmosphere get translated into specific climatological events that are manifest in specific places</w:t>
      </w:r>
      <w:r w:rsidRPr="00B938C9">
        <w:rPr>
          <w:rFonts w:asciiTheme="majorHAnsi" w:hAnsiTheme="majorHAnsi" w:cstheme="majorHAnsi"/>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B938C9">
        <w:rPr>
          <w:rStyle w:val="StyleUnderline"/>
          <w:rFonts w:asciiTheme="majorHAnsi" w:hAnsiTheme="majorHAnsi" w:cstheme="majorHAnsi"/>
        </w:rPr>
        <w:t xml:space="preserve">A big challenge in all this local response, however, is that local </w:t>
      </w:r>
      <w:r w:rsidRPr="00B938C9">
        <w:rPr>
          <w:rStyle w:val="StyleUnderline"/>
          <w:rFonts w:asciiTheme="majorHAnsi" w:hAnsiTheme="majorHAnsi" w:cstheme="majorHAnsi"/>
          <w:highlight w:val="green"/>
        </w:rPr>
        <w:t>authorities are</w:t>
      </w:r>
      <w:r w:rsidRPr="00B938C9">
        <w:rPr>
          <w:rStyle w:val="StyleUnderline"/>
          <w:rFonts w:asciiTheme="majorHAnsi" w:hAnsiTheme="majorHAnsi" w:cstheme="majorHAnsi"/>
        </w:rPr>
        <w:t xml:space="preserve"> intrinsically </w:t>
      </w:r>
      <w:r w:rsidRPr="00B938C9">
        <w:rPr>
          <w:rStyle w:val="Emphasis"/>
          <w:rFonts w:asciiTheme="majorHAnsi" w:hAnsiTheme="majorHAnsi" w:cstheme="majorHAnsi"/>
          <w:highlight w:val="green"/>
        </w:rPr>
        <w:t>decentralized</w:t>
      </w:r>
      <w:r w:rsidRPr="00B938C9">
        <w:rPr>
          <w:rStyle w:val="StyleUnderline"/>
          <w:rFonts w:asciiTheme="majorHAnsi" w:hAnsiTheme="majorHAnsi" w:cstheme="majorHAnsi"/>
          <w:highlight w:val="green"/>
        </w:rPr>
        <w:t xml:space="preserve"> and</w:t>
      </w:r>
      <w:r w:rsidRPr="00B938C9">
        <w:rPr>
          <w:rStyle w:val="StyleUnderline"/>
          <w:rFonts w:asciiTheme="majorHAnsi" w:hAnsiTheme="majorHAnsi" w:cstheme="majorHAnsi"/>
        </w:rPr>
        <w:t xml:space="preserve"> usually </w:t>
      </w:r>
      <w:r w:rsidRPr="00B938C9">
        <w:rPr>
          <w:rStyle w:val="StyleUnderline"/>
          <w:rFonts w:asciiTheme="majorHAnsi" w:hAnsiTheme="majorHAnsi" w:cstheme="majorHAnsi"/>
          <w:highlight w:val="green"/>
        </w:rPr>
        <w:t>not steeped in</w:t>
      </w:r>
      <w:r w:rsidRPr="00B938C9">
        <w:rPr>
          <w:rStyle w:val="StyleUnderline"/>
          <w:rFonts w:asciiTheme="majorHAnsi" w:hAnsiTheme="majorHAnsi" w:cstheme="majorHAnsi"/>
        </w:rPr>
        <w:t xml:space="preserve"> technical </w:t>
      </w:r>
      <w:r w:rsidRPr="00B938C9">
        <w:rPr>
          <w:rStyle w:val="StyleUnderline"/>
          <w:rFonts w:asciiTheme="majorHAnsi" w:hAnsiTheme="majorHAnsi" w:cstheme="majorHAnsi"/>
          <w:highlight w:val="green"/>
        </w:rPr>
        <w:t>expertise. Getting</w:t>
      </w:r>
      <w:r w:rsidRPr="00B938C9">
        <w:rPr>
          <w:rStyle w:val="StyleUnderline"/>
          <w:rFonts w:asciiTheme="majorHAnsi" w:hAnsiTheme="majorHAnsi" w:cstheme="majorHAnsi"/>
        </w:rPr>
        <w:t xml:space="preserve"> the best </w:t>
      </w:r>
      <w:r w:rsidRPr="00B938C9">
        <w:rPr>
          <w:rStyle w:val="StyleUnderline"/>
          <w:rFonts w:asciiTheme="majorHAnsi" w:hAnsiTheme="majorHAnsi" w:cstheme="majorHAnsi"/>
          <w:highlight w:val="green"/>
        </w:rPr>
        <w:t>info</w:t>
      </w:r>
      <w:r w:rsidRPr="00B938C9">
        <w:rPr>
          <w:rStyle w:val="StyleUnderline"/>
          <w:rFonts w:asciiTheme="majorHAnsi" w:hAnsiTheme="majorHAnsi" w:cstheme="majorHAnsi"/>
        </w:rPr>
        <w:t xml:space="preserve">rmation </w:t>
      </w:r>
      <w:r w:rsidRPr="00B938C9">
        <w:rPr>
          <w:rStyle w:val="StyleUnderline"/>
          <w:rFonts w:asciiTheme="majorHAnsi" w:hAnsiTheme="majorHAnsi" w:cstheme="majorHAnsi"/>
          <w:highlight w:val="green"/>
        </w:rPr>
        <w:t>on</w:t>
      </w:r>
      <w:r w:rsidRPr="00B938C9">
        <w:rPr>
          <w:rStyle w:val="StyleUnderline"/>
          <w:rFonts w:asciiTheme="majorHAnsi" w:hAnsiTheme="majorHAnsi" w:cstheme="majorHAnsi"/>
        </w:rPr>
        <w:t xml:space="preserve"> climate impacts and response </w:t>
      </w:r>
      <w:r w:rsidRPr="00B938C9">
        <w:rPr>
          <w:rStyle w:val="StyleUnderline"/>
          <w:rFonts w:asciiTheme="majorHAnsi" w:hAnsiTheme="majorHAnsi" w:cstheme="majorHAnsi"/>
          <w:highlight w:val="green"/>
        </w:rPr>
        <w:t>strategies</w:t>
      </w:r>
      <w:r w:rsidRPr="00B938C9">
        <w:rPr>
          <w:rStyle w:val="StyleUnderline"/>
          <w:rFonts w:asciiTheme="majorHAnsi" w:hAnsiTheme="majorHAnsi" w:cstheme="majorHAnsi"/>
        </w:rPr>
        <w:t>—let alone keeping that information aligned with local circumstances and shifting odds for climate impacts—</w:t>
      </w:r>
      <w:r w:rsidRPr="00B938C9">
        <w:rPr>
          <w:rStyle w:val="Emphasis"/>
          <w:rFonts w:asciiTheme="majorHAnsi" w:hAnsiTheme="majorHAnsi" w:cstheme="majorHAnsi"/>
          <w:highlight w:val="green"/>
        </w:rPr>
        <w:t>is all but impossible.</w:t>
      </w:r>
      <w:r w:rsidRPr="00B938C9">
        <w:rPr>
          <w:rStyle w:val="StyleUnderline"/>
          <w:rFonts w:asciiTheme="majorHAnsi" w:hAnsiTheme="majorHAnsi" w:cstheme="majorHAnsi"/>
          <w:highlight w:val="green"/>
        </w:rPr>
        <w:t xml:space="preserve"> AI could</w:t>
      </w:r>
      <w:r w:rsidRPr="00B938C9">
        <w:rPr>
          <w:rStyle w:val="StyleUnderline"/>
          <w:rFonts w:asciiTheme="majorHAnsi" w:hAnsiTheme="majorHAnsi" w:cstheme="majorHAnsi"/>
        </w:rPr>
        <w:t xml:space="preserve"> help </w:t>
      </w:r>
      <w:r w:rsidRPr="00B938C9">
        <w:rPr>
          <w:rStyle w:val="Emphasis"/>
          <w:rFonts w:asciiTheme="majorHAnsi" w:hAnsiTheme="majorHAnsi" w:cstheme="majorHAnsi"/>
          <w:highlight w:val="green"/>
        </w:rPr>
        <w:t>lower that cost</w:t>
      </w:r>
      <w:r w:rsidRPr="00B938C9">
        <w:rPr>
          <w:rStyle w:val="StyleUnderline"/>
          <w:rFonts w:asciiTheme="majorHAnsi" w:hAnsiTheme="majorHAnsi" w:cstheme="majorHAnsi"/>
          <w:highlight w:val="green"/>
        </w:rPr>
        <w:t xml:space="preserve"> and</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in effect</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democratize</w:t>
      </w:r>
      <w:r w:rsidRPr="00B938C9">
        <w:rPr>
          <w:rStyle w:val="StyleUnderline"/>
          <w:rFonts w:asciiTheme="majorHAnsi" w:hAnsiTheme="majorHAnsi" w:cstheme="majorHAnsi"/>
        </w:rPr>
        <w:t xml:space="preserve"> quality </w:t>
      </w:r>
      <w:r w:rsidRPr="00B938C9">
        <w:rPr>
          <w:rStyle w:val="StyleUnderline"/>
          <w:rFonts w:asciiTheme="majorHAnsi" w:hAnsiTheme="majorHAnsi" w:cstheme="majorHAnsi"/>
          <w:highlight w:val="green"/>
        </w:rPr>
        <w:t>climate</w:t>
      </w:r>
      <w:r w:rsidRPr="00B938C9">
        <w:rPr>
          <w:rStyle w:val="StyleUnderline"/>
          <w:rFonts w:asciiTheme="majorHAnsi" w:hAnsiTheme="majorHAnsi" w:cstheme="majorHAnsi"/>
        </w:rPr>
        <w:t xml:space="preserve"> impacts response.</w:t>
      </w:r>
    </w:p>
    <w:p w14:paraId="179A6BD2"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3 – Redaction PIK</w:t>
      </w:r>
    </w:p>
    <w:p w14:paraId="1A271F39"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Text: Vote neg to redact the 1AC - the CP does the aff but doesn't say it.</w:t>
      </w:r>
    </w:p>
    <w:p w14:paraId="69E58F91"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Solves the Aff since they have no Affirmation key warrant BUT disclosing militant strategies leads to militant crackdowns and the continuation of the World Computer collectivity which turns the case. </w:t>
      </w:r>
    </w:p>
    <w:p w14:paraId="26C1A0EB"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4 – Telos PIK</w:t>
      </w:r>
    </w:p>
    <w:p w14:paraId="6D4718C8"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We advocate for the 1AC sans their Affirmative’s telos of [</w:t>
      </w:r>
      <w:r w:rsidRPr="00B938C9">
        <w:rPr>
          <w:rFonts w:asciiTheme="majorHAnsi" w:hAnsiTheme="majorHAnsi" w:cstheme="majorHAnsi"/>
          <w:highlight w:val="green"/>
        </w:rPr>
        <w:t>affirming that the appropriation of outer space by private entities is unjust</w:t>
      </w:r>
      <w:r w:rsidRPr="00B938C9">
        <w:rPr>
          <w:rFonts w:asciiTheme="majorHAnsi" w:hAnsiTheme="majorHAnsi" w:cstheme="majorHAnsi"/>
        </w:rPr>
        <w:t xml:space="preserve">]. </w:t>
      </w:r>
    </w:p>
    <w:p w14:paraId="5B8EA073"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That </w:t>
      </w:r>
      <w:r w:rsidRPr="00B938C9">
        <w:rPr>
          <w:rFonts w:asciiTheme="majorHAnsi" w:hAnsiTheme="majorHAnsi" w:cstheme="majorHAnsi"/>
          <w:u w:val="single"/>
        </w:rPr>
        <w:t>solves</w:t>
      </w:r>
      <w:r w:rsidRPr="00B938C9">
        <w:rPr>
          <w:rFonts w:asciiTheme="majorHAnsi" w:hAnsiTheme="majorHAnsi" w:cstheme="majorHAnsi"/>
        </w:rPr>
        <w:t xml:space="preserve"> the Aff – they have </w:t>
      </w:r>
      <w:r w:rsidRPr="00B938C9">
        <w:rPr>
          <w:rFonts w:asciiTheme="majorHAnsi" w:hAnsiTheme="majorHAnsi" w:cstheme="majorHAnsi"/>
          <w:u w:val="single"/>
        </w:rPr>
        <w:t>card zero</w:t>
      </w:r>
      <w:r w:rsidRPr="00B938C9">
        <w:rPr>
          <w:rFonts w:asciiTheme="majorHAnsi" w:hAnsiTheme="majorHAnsi" w:cstheme="majorHAnsi"/>
        </w:rPr>
        <w:t xml:space="preserve"> that says appropriation being unjust is </w:t>
      </w:r>
      <w:r w:rsidRPr="00B938C9">
        <w:rPr>
          <w:rFonts w:asciiTheme="majorHAnsi" w:hAnsiTheme="majorHAnsi" w:cstheme="majorHAnsi"/>
          <w:u w:val="single"/>
        </w:rPr>
        <w:t>necessary</w:t>
      </w:r>
      <w:r w:rsidRPr="00B938C9">
        <w:rPr>
          <w:rFonts w:asciiTheme="majorHAnsi" w:hAnsiTheme="majorHAnsi" w:cstheme="majorHAnsi"/>
        </w:rPr>
        <w:t xml:space="preserve"> OR </w:t>
      </w:r>
      <w:r w:rsidRPr="00B938C9">
        <w:rPr>
          <w:rFonts w:asciiTheme="majorHAnsi" w:hAnsiTheme="majorHAnsi" w:cstheme="majorHAnsi"/>
          <w:u w:val="single"/>
        </w:rPr>
        <w:t>key</w:t>
      </w:r>
      <w:r w:rsidRPr="00B938C9">
        <w:rPr>
          <w:rFonts w:asciiTheme="majorHAnsi" w:hAnsiTheme="majorHAnsi" w:cstheme="majorHAnsi"/>
        </w:rPr>
        <w:t xml:space="preserve"> to solve the Aff through the World Computer – ctl-F for appropriation shows only three results, none of them highlighted or in the context of space – hold the line on 1AR solvency deficits. Affirming </w:t>
      </w:r>
      <w:r w:rsidRPr="00B938C9">
        <w:rPr>
          <w:rFonts w:asciiTheme="majorHAnsi" w:hAnsiTheme="majorHAnsi" w:cstheme="majorHAnsi"/>
          <w:u w:val="single"/>
        </w:rPr>
        <w:t>without</w:t>
      </w:r>
      <w:r w:rsidRPr="00B938C9">
        <w:rPr>
          <w:rFonts w:asciiTheme="majorHAnsi" w:hAnsiTheme="majorHAnsi" w:cstheme="majorHAnsi"/>
        </w:rPr>
        <w:t xml:space="preserve"> a telos is necessary and sufficient to solve the Aff.</w:t>
      </w:r>
    </w:p>
    <w:p w14:paraId="09AE35EB"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Ows the aff – a ] just refusing appropriation makes us satisfied with the squo leading to the same impacts they try to critique b] having an end point of our politics makes the World Computer inevitably coopt our movements</w:t>
      </w:r>
    </w:p>
    <w:p w14:paraId="7B573F8D"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The Net Benefit is Incompleteness – strategies of completeness </w:t>
      </w:r>
      <w:r w:rsidRPr="00B938C9">
        <w:rPr>
          <w:rFonts w:asciiTheme="majorHAnsi" w:hAnsiTheme="majorHAnsi" w:cstheme="majorHAnsi"/>
          <w:u w:val="single"/>
        </w:rPr>
        <w:t>are genocidal</w:t>
      </w:r>
      <w:r w:rsidRPr="00B938C9">
        <w:rPr>
          <w:rFonts w:asciiTheme="majorHAnsi" w:hAnsiTheme="majorHAnsi" w:cstheme="majorHAnsi"/>
        </w:rPr>
        <w:t>.</w:t>
      </w:r>
    </w:p>
    <w:p w14:paraId="5D2DF37D" w14:textId="77777777" w:rsidR="00B938C9" w:rsidRPr="00B938C9" w:rsidRDefault="00B938C9" w:rsidP="00B938C9">
      <w:pPr>
        <w:rPr>
          <w:rFonts w:asciiTheme="majorHAnsi" w:hAnsiTheme="majorHAnsi" w:cstheme="majorHAnsi"/>
        </w:rPr>
      </w:pPr>
      <w:r w:rsidRPr="00B938C9">
        <w:rPr>
          <w:rFonts w:asciiTheme="majorHAnsi" w:hAnsiTheme="majorHAnsi" w:cstheme="majorHAnsi"/>
        </w:rPr>
        <w:t>- modified for problematic rhetoric</w:t>
      </w:r>
    </w:p>
    <w:p w14:paraId="46E2F892"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Harney and Moten 11</w:t>
      </w:r>
      <w:r w:rsidRPr="00B938C9">
        <w:rPr>
          <w:rFonts w:asciiTheme="majorHAnsi" w:hAnsiTheme="majorHAnsi" w:cstheme="majorHAnsi"/>
        </w:rPr>
        <w:t xml:space="preserve"> Stephano Harney and Fred Moten March 2021 "Refusing Completion: A Conversation" </w:t>
      </w:r>
      <w:hyperlink r:id="rId10" w:history="1">
        <w:r w:rsidRPr="00B938C9">
          <w:rPr>
            <w:rStyle w:val="Hyperlink"/>
            <w:rFonts w:asciiTheme="majorHAnsi" w:hAnsiTheme="majorHAnsi" w:cstheme="majorHAnsi"/>
          </w:rPr>
          <w:t>https://www.e-flux.com/journal/116/379446/refusing-completion-a-conversation/</w:t>
        </w:r>
      </w:hyperlink>
      <w:r w:rsidRPr="00B938C9">
        <w:rPr>
          <w:rFonts w:asciiTheme="majorHAnsi" w:hAnsiTheme="majorHAnsi" w:cstheme="majorHAnsi"/>
        </w:rP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0C66E40A" w14:textId="77777777" w:rsidR="00B938C9" w:rsidRPr="00B938C9" w:rsidRDefault="00B938C9" w:rsidP="00B938C9">
      <w:pPr>
        <w:rPr>
          <w:rFonts w:asciiTheme="majorHAnsi" w:hAnsiTheme="majorHAnsi" w:cstheme="majorHAnsi"/>
          <w:u w:val="single"/>
        </w:rPr>
      </w:pPr>
      <w:r w:rsidRPr="00B938C9">
        <w:rPr>
          <w:rFonts w:asciiTheme="majorHAnsi" w:hAnsiTheme="majorHAnsi" w:cstheme="majorHAnsi"/>
          <w:sz w:val="16"/>
        </w:rPr>
        <w:t>FM: Maybe what we always also want to be doing is operating under the assumption that when it comes to thought, rigor and generosity are not separate from one another</w:t>
      </w:r>
      <w:r w:rsidRPr="00B938C9">
        <w:rPr>
          <w:rFonts w:asciiTheme="majorHAnsi" w:hAnsiTheme="majorHAnsi" w:cstheme="majorHAnsi"/>
          <w:u w:val="single"/>
        </w:rPr>
        <w:t>. That “intra-action,” to use Karen Barad’s term, is intra-active with another: that of black study and black studies. That’s where it’s at, as the Godfather would say. That’s</w:t>
      </w:r>
      <w:r w:rsidRPr="00B938C9">
        <w:rPr>
          <w:rFonts w:asciiTheme="majorHAnsi" w:hAnsiTheme="majorHAnsi" w:cstheme="majorHAnsi"/>
          <w:sz w:val="16"/>
        </w:rPr>
        <w:t xml:space="preserve"> what we’re interested in. And that’s also where we’re at in our lives, in our intellectual life together, and in our social life together as friends. It’s just that the syntax and the semantics </w:t>
      </w:r>
      <w:r w:rsidRPr="00B938C9">
        <w:rPr>
          <w:rFonts w:asciiTheme="majorHAnsi" w:hAnsiTheme="majorHAnsi" w:cstheme="majorHAnsi"/>
          <w:u w:val="single"/>
        </w:rPr>
        <w:t>that we have been given in order to try to understand that double intra-action is inadequate for the most part. We ask ourselves, how do we understand the relation between black study and black studies, and then we have to take two months to try to overcome the fact that “relation” ain’t the right word</w:t>
      </w:r>
      <w:r w:rsidRPr="00B938C9">
        <w:rPr>
          <w:rFonts w:asciiTheme="majorHAnsi" w:hAnsiTheme="majorHAnsi" w:cstheme="majorHAnsi"/>
          <w:sz w:val="16"/>
        </w:rPr>
        <w:t xml:space="preserve">. In other words, the </w:t>
      </w:r>
      <w:r w:rsidRPr="00B938C9">
        <w:rPr>
          <w:rFonts w:asciiTheme="majorHAnsi" w:hAnsiTheme="majorHAnsi" w:cstheme="majorHAnsi"/>
          <w:b/>
          <w:sz w:val="26"/>
          <w:highlight w:val="green"/>
          <w:u w:val="single"/>
        </w:rPr>
        <w:t>intra-action of black study</w:t>
      </w:r>
      <w:r w:rsidRPr="00B938C9">
        <w:rPr>
          <w:rFonts w:asciiTheme="majorHAnsi" w:hAnsiTheme="majorHAnsi" w:cstheme="majorHAnsi"/>
          <w:sz w:val="16"/>
        </w:rPr>
        <w:t xml:space="preserve"> and black studies </w:t>
      </w:r>
      <w:r w:rsidRPr="00B938C9">
        <w:rPr>
          <w:rFonts w:asciiTheme="majorHAnsi" w:hAnsiTheme="majorHAnsi" w:cstheme="majorHAnsi"/>
          <w:b/>
          <w:sz w:val="26"/>
          <w:highlight w:val="green"/>
          <w:u w:val="single"/>
        </w:rPr>
        <w:t>requires</w:t>
      </w:r>
      <w:r w:rsidRPr="00B938C9">
        <w:rPr>
          <w:rFonts w:asciiTheme="majorHAnsi" w:hAnsiTheme="majorHAnsi" w:cstheme="majorHAnsi"/>
          <w:sz w:val="16"/>
        </w:rPr>
        <w:t xml:space="preserve"> something like what Barad calls “</w:t>
      </w:r>
      <w:r w:rsidRPr="00B938C9">
        <w:rPr>
          <w:rFonts w:asciiTheme="majorHAnsi" w:hAnsiTheme="majorHAnsi" w:cstheme="majorHAnsi"/>
          <w:b/>
          <w:sz w:val="26"/>
          <w:highlight w:val="green"/>
          <w:u w:val="single"/>
        </w:rPr>
        <w:t>experimental metaphysics</w:t>
      </w:r>
      <w:r w:rsidRPr="00B938C9">
        <w:rPr>
          <w:rFonts w:asciiTheme="majorHAnsi" w:hAnsiTheme="majorHAnsi" w:cstheme="majorHAnsi"/>
          <w:sz w:val="16"/>
        </w:rPr>
        <w:t xml:space="preserve">.” Or, maybe another way to put it is that what’s required are some experiments in anti-metaphysics. Maybe black study is just this continual experiment in anti-metaphysics. </w:t>
      </w:r>
      <w:r w:rsidRPr="00B938C9">
        <w:rPr>
          <w:rFonts w:asciiTheme="majorHAnsi" w:hAnsiTheme="majorHAnsi" w:cstheme="majorHAnsi"/>
          <w:u w:val="single"/>
        </w:rPr>
        <w:t xml:space="preserve">SH: All Incomplete is also </w:t>
      </w:r>
      <w:r w:rsidRPr="00B938C9">
        <w:rPr>
          <w:rFonts w:asciiTheme="majorHAnsi" w:hAnsiTheme="majorHAnsi" w:cstheme="majorHAnsi"/>
          <w:b/>
          <w:sz w:val="26"/>
          <w:highlight w:val="green"/>
          <w:u w:val="single"/>
        </w:rPr>
        <w:t>about the next town</w:t>
      </w:r>
      <w:r w:rsidRPr="00B938C9">
        <w:rPr>
          <w:rFonts w:asciiTheme="majorHAnsi" w:hAnsiTheme="majorHAnsi" w:cstheme="majorHAnsi"/>
          <w:u w:val="single"/>
        </w:rPr>
        <w:t xml:space="preserve">, about what we heard about the next town, about </w:t>
      </w:r>
      <w:r w:rsidRPr="00B938C9">
        <w:rPr>
          <w:rFonts w:asciiTheme="majorHAnsi" w:hAnsiTheme="majorHAnsi" w:cstheme="majorHAnsi"/>
          <w:b/>
          <w:sz w:val="26"/>
          <w:highlight w:val="green"/>
          <w:u w:val="single"/>
        </w:rPr>
        <w:t>the next experiment</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already going on, continually as Fred says.</w:t>
      </w:r>
      <w:r w:rsidRPr="00B938C9">
        <w:rPr>
          <w:rFonts w:asciiTheme="majorHAnsi" w:hAnsiTheme="majorHAnsi" w:cstheme="majorHAnsi"/>
          <w:sz w:val="16"/>
        </w:rPr>
        <w:t xml:space="preserve"> And so, for instance, I’m </w:t>
      </w:r>
      <w:r w:rsidRPr="00B938C9">
        <w:rPr>
          <w:rFonts w:asciiTheme="majorHAnsi" w:hAnsiTheme="majorHAnsi" w:cstheme="majorHAnsi"/>
          <w:u w:val="single"/>
        </w:rPr>
        <w:t>very grateful to the current generation of Guyanese feminist, activist scholars such as Kamala Kempadoo and Alissa Trotz who have made more available the work of the great Guyanese feminist activist intellectual Andaiye.</w:t>
      </w:r>
      <w:r w:rsidRPr="00B938C9">
        <w:rPr>
          <w:rFonts w:asciiTheme="majorHAnsi" w:hAnsiTheme="majorHAnsi" w:cstheme="majorHAnsi"/>
          <w:sz w:val="16"/>
        </w:rPr>
        <w:t xml:space="preserve"> We’ve been studying and teaching with Andaiye’s The Point Is to Change the World, and also with Lessons from the Damned by the Damned, the latter a collectively written book about a freedom school set up by black women in the late 1960s and early ’70s in Newark. Now, Andaiye talks about the research she did as part of Red Thread, an independent cross-racial organization of women in Guyana. She talks about how the poor and working class women who are keeping diaries on their social reproductive labor were doing research that she, Andaiye, could never do as well as them. </w:t>
      </w:r>
      <w:r w:rsidRPr="00B938C9">
        <w:rPr>
          <w:rFonts w:asciiTheme="majorHAnsi" w:hAnsiTheme="majorHAnsi" w:cstheme="majorHAnsi"/>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B938C9">
        <w:rPr>
          <w:rFonts w:asciiTheme="majorHAnsi" w:hAnsiTheme="majorHAnsi" w:cstheme="majorHAnsi"/>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Andaiye and the Damned seriously, maybe we can get out of some of the metaphysical assumptions of our positions and roles. What Andaiye and the Damned are saying is that </w:t>
      </w:r>
      <w:r w:rsidRPr="00B938C9">
        <w:rPr>
          <w:rFonts w:asciiTheme="majorHAnsi" w:hAnsiTheme="majorHAnsi" w:cstheme="majorHAnsi"/>
          <w:b/>
          <w:sz w:val="26"/>
          <w:u w:val="single"/>
        </w:rPr>
        <w:t>poor people, poor black and Indian and indigenous women</w:t>
      </w:r>
      <w:r w:rsidRPr="00B938C9">
        <w:rPr>
          <w:rFonts w:asciiTheme="majorHAnsi" w:hAnsiTheme="majorHAnsi" w:cstheme="majorHAnsi"/>
          <w:sz w:val="16"/>
        </w:rPr>
        <w:t xml:space="preserve">, in these most vital instances </w:t>
      </w:r>
      <w:r w:rsidRPr="00B938C9">
        <w:rPr>
          <w:rFonts w:asciiTheme="majorHAnsi" w:hAnsiTheme="majorHAnsi" w:cstheme="majorHAnsi"/>
          <w:b/>
          <w:sz w:val="26"/>
          <w:u w:val="single"/>
        </w:rPr>
        <w:t>were better researchers and</w:t>
      </w:r>
      <w:r w:rsidRPr="00B938C9">
        <w:rPr>
          <w:rFonts w:asciiTheme="majorHAnsi" w:hAnsiTheme="majorHAnsi" w:cstheme="majorHAnsi"/>
          <w:sz w:val="16"/>
        </w:rPr>
        <w:t xml:space="preserve"> better </w:t>
      </w:r>
      <w:r w:rsidRPr="00B938C9">
        <w:rPr>
          <w:rFonts w:asciiTheme="majorHAnsi" w:hAnsiTheme="majorHAnsi" w:cstheme="majorHAnsi"/>
          <w:b/>
          <w:sz w:val="26"/>
          <w:u w:val="single"/>
        </w:rPr>
        <w:t>theorists</w:t>
      </w:r>
      <w:r w:rsidRPr="00B938C9">
        <w:rPr>
          <w:rFonts w:asciiTheme="majorHAnsi" w:hAnsiTheme="majorHAnsi" w:cstheme="majorHAnsi"/>
          <w:sz w:val="16"/>
        </w:rPr>
        <w:t xml:space="preserve"> than those of us who are traditionally and institutionally trained as such and rise through the “meritocracy.” So, we have to find some other reason for doing what we are doing—cause it is not because we are the best at it—and so we have to </w:t>
      </w:r>
      <w:r w:rsidRPr="00B938C9">
        <w:rPr>
          <w:rFonts w:asciiTheme="majorHAnsi" w:hAnsiTheme="majorHAnsi" w:cstheme="majorHAnsi"/>
          <w:b/>
          <w:sz w:val="26"/>
          <w:u w:val="single"/>
        </w:rPr>
        <w:t>find some other way</w:t>
      </w:r>
      <w:r w:rsidRPr="00B938C9">
        <w:rPr>
          <w:rFonts w:asciiTheme="majorHAnsi" w:hAnsiTheme="majorHAnsi" w:cstheme="majorHAnsi"/>
          <w:sz w:val="16"/>
        </w:rPr>
        <w:t xml:space="preserve">, </w:t>
      </w:r>
      <w:r w:rsidRPr="00B938C9">
        <w:rPr>
          <w:rFonts w:asciiTheme="majorHAnsi" w:hAnsiTheme="majorHAnsi" w:cstheme="majorHAnsi"/>
          <w:b/>
          <w:sz w:val="26"/>
          <w:u w:val="single"/>
        </w:rPr>
        <w:t>beyond</w:t>
      </w:r>
      <w:r w:rsidRPr="00B938C9">
        <w:rPr>
          <w:rFonts w:asciiTheme="majorHAnsi" w:hAnsiTheme="majorHAnsi" w:cstheme="majorHAnsi"/>
          <w:sz w:val="16"/>
        </w:rPr>
        <w:t xml:space="preserve"> this </w:t>
      </w:r>
      <w:r w:rsidRPr="00B938C9">
        <w:rPr>
          <w:rFonts w:asciiTheme="majorHAnsi" w:hAnsiTheme="majorHAnsi" w:cstheme="majorHAnsi"/>
          <w:b/>
          <w:sz w:val="26"/>
          <w:u w:val="single"/>
        </w:rPr>
        <w:t>metaphysics of meritocracy we inhabit.</w:t>
      </w:r>
      <w:r w:rsidRPr="00B938C9">
        <w:rPr>
          <w:rFonts w:asciiTheme="majorHAnsi" w:hAnsiTheme="majorHAnsi" w:cstheme="majorHAnsi"/>
          <w:sz w:val="16"/>
        </w:rPr>
        <w:t xml:space="preserve"> And from there it becomes clear that we are not the ones to sit in judgment, and this means we can </w:t>
      </w:r>
      <w:r w:rsidRPr="00B938C9">
        <w:rPr>
          <w:rFonts w:asciiTheme="majorHAnsi" w:hAnsiTheme="majorHAnsi" w:cstheme="majorHAnsi"/>
          <w:b/>
          <w:sz w:val="26"/>
          <w:u w:val="single"/>
        </w:rPr>
        <w:t>practice nothing but open admissions</w:t>
      </w:r>
      <w:r w:rsidRPr="00B938C9">
        <w:rPr>
          <w:rFonts w:asciiTheme="majorHAnsi" w:hAnsiTheme="majorHAnsi" w:cstheme="majorHAnsi"/>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people, because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B938C9">
        <w:rPr>
          <w:rFonts w:asciiTheme="majorHAnsi" w:hAnsiTheme="majorHAnsi" w:cstheme="majorHAnsi"/>
          <w:u w:val="single"/>
        </w:rPr>
        <w:t xml:space="preserve">SS: Your use of </w:t>
      </w:r>
      <w:r w:rsidRPr="00B938C9">
        <w:rPr>
          <w:rFonts w:asciiTheme="majorHAnsi" w:hAnsiTheme="majorHAnsi" w:cstheme="majorHAnsi"/>
          <w:b/>
          <w:sz w:val="26"/>
          <w:highlight w:val="green"/>
          <w:u w:val="single"/>
        </w:rPr>
        <w:t>incompleteness</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 xml:space="preserve">reminds me in certain ways of how before you talked about </w:t>
      </w:r>
      <w:r w:rsidRPr="00B938C9">
        <w:rPr>
          <w:rFonts w:asciiTheme="majorHAnsi" w:hAnsiTheme="majorHAnsi" w:cstheme="majorHAnsi"/>
          <w:b/>
          <w:sz w:val="26"/>
          <w:highlight w:val="green"/>
          <w:u w:val="single"/>
        </w:rPr>
        <w:t>debt not as this crushing condition</w:t>
      </w:r>
      <w:r w:rsidRPr="00B938C9">
        <w:rPr>
          <w:rFonts w:asciiTheme="majorHAnsi" w:hAnsiTheme="majorHAnsi" w:cstheme="majorHAnsi"/>
          <w:highlight w:val="green"/>
          <w:u w:val="single"/>
        </w:rPr>
        <w:t xml:space="preserve"> </w:t>
      </w:r>
      <w:r w:rsidRPr="00B938C9">
        <w:rPr>
          <w:rFonts w:asciiTheme="majorHAnsi" w:hAnsiTheme="majorHAnsi" w:cstheme="majorHAnsi"/>
          <w:b/>
          <w:sz w:val="26"/>
          <w:highlight w:val="green"/>
          <w:u w:val="single"/>
        </w:rPr>
        <w:t>but</w:t>
      </w:r>
      <w:r w:rsidRPr="00B938C9">
        <w:rPr>
          <w:rFonts w:asciiTheme="majorHAnsi" w:hAnsiTheme="majorHAnsi" w:cstheme="majorHAnsi"/>
          <w:highlight w:val="green"/>
          <w:u w:val="single"/>
        </w:rPr>
        <w:t xml:space="preserve"> </w:t>
      </w:r>
      <w:r w:rsidRPr="00B938C9">
        <w:rPr>
          <w:rFonts w:asciiTheme="majorHAnsi" w:hAnsiTheme="majorHAnsi" w:cstheme="majorHAnsi"/>
          <w:b/>
          <w:sz w:val="26"/>
          <w:highlight w:val="green"/>
          <w:u w:val="single"/>
        </w:rPr>
        <w:t>as something that, in being unpayable</w:t>
      </w:r>
      <w:r w:rsidRPr="00B938C9">
        <w:rPr>
          <w:rFonts w:asciiTheme="majorHAnsi" w:hAnsiTheme="majorHAnsi" w:cstheme="majorHAnsi"/>
          <w:u w:val="single"/>
        </w:rPr>
        <w:t xml:space="preserve">, </w:t>
      </w:r>
      <w:r w:rsidRPr="00B938C9">
        <w:rPr>
          <w:rFonts w:asciiTheme="majorHAnsi" w:hAnsiTheme="majorHAnsi" w:cstheme="majorHAnsi"/>
          <w:b/>
          <w:sz w:val="26"/>
          <w:highlight w:val="green"/>
          <w:u w:val="single"/>
          <w:bdr w:val="single" w:sz="4" w:space="0" w:color="auto"/>
        </w:rPr>
        <w:t>is the very principle of sociality</w:t>
      </w:r>
      <w:r w:rsidRPr="00B938C9">
        <w:rPr>
          <w:rFonts w:asciiTheme="majorHAnsi" w:hAnsiTheme="majorHAnsi" w:cstheme="majorHAnsi"/>
          <w:u w:val="single"/>
        </w:rPr>
        <w:t xml:space="preserve">. So debt not as IMF-backed austerity measures, but </w:t>
      </w:r>
      <w:r w:rsidRPr="00B938C9">
        <w:rPr>
          <w:rFonts w:asciiTheme="majorHAnsi" w:hAnsiTheme="majorHAnsi" w:cstheme="majorHAnsi"/>
          <w:b/>
          <w:sz w:val="26"/>
          <w:highlight w:val="green"/>
          <w:u w:val="single"/>
        </w:rPr>
        <w:t xml:space="preserve">debt as </w:t>
      </w:r>
      <w:r w:rsidRPr="00B938C9">
        <w:rPr>
          <w:rFonts w:asciiTheme="majorHAnsi" w:hAnsiTheme="majorHAnsi" w:cstheme="majorHAnsi"/>
          <w:u w:val="single"/>
        </w:rPr>
        <w:t xml:space="preserve">all those </w:t>
      </w:r>
      <w:r w:rsidRPr="00B938C9">
        <w:rPr>
          <w:rFonts w:asciiTheme="majorHAnsi" w:hAnsiTheme="majorHAnsi" w:cstheme="majorHAnsi"/>
          <w:b/>
          <w:sz w:val="26"/>
          <w:highlight w:val="green"/>
          <w:u w:val="single"/>
        </w:rPr>
        <w:t>things we owe to each other</w:t>
      </w:r>
      <w:r w:rsidRPr="00B938C9">
        <w:rPr>
          <w:rFonts w:asciiTheme="majorHAnsi" w:hAnsiTheme="majorHAnsi" w:cstheme="majorHAnsi"/>
          <w:u w:val="single"/>
        </w:rPr>
        <w:t xml:space="preserve">. The way you talk about incompleteness strikes me as similar in that it’s </w:t>
      </w:r>
      <w:r w:rsidRPr="00B938C9">
        <w:rPr>
          <w:rFonts w:asciiTheme="majorHAnsi" w:hAnsiTheme="majorHAnsi" w:cstheme="majorHAnsi"/>
          <w:b/>
          <w:sz w:val="26"/>
          <w:highlight w:val="green"/>
          <w:u w:val="single"/>
        </w:rPr>
        <w:t>not incompleteness as a problem</w:t>
      </w:r>
      <w:r w:rsidRPr="00B938C9">
        <w:rPr>
          <w:rFonts w:asciiTheme="majorHAnsi" w:hAnsiTheme="majorHAnsi" w:cstheme="majorHAnsi"/>
          <w:u w:val="single"/>
        </w:rPr>
        <w:t>—</w:t>
      </w:r>
      <w:r w:rsidRPr="00B938C9">
        <w:rPr>
          <w:rFonts w:asciiTheme="majorHAnsi" w:hAnsiTheme="majorHAnsi" w:cstheme="majorHAnsi"/>
          <w:b/>
          <w:sz w:val="26"/>
          <w:highlight w:val="green"/>
          <w:u w:val="single"/>
        </w:rPr>
        <w:t>like there’s something lacking in myself</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which is fulfilled through another person—</w:t>
      </w:r>
      <w:r w:rsidRPr="00B938C9">
        <w:rPr>
          <w:rFonts w:asciiTheme="majorHAnsi" w:hAnsiTheme="majorHAnsi" w:cstheme="majorHAnsi"/>
          <w:b/>
          <w:sz w:val="26"/>
          <w:highlight w:val="green"/>
          <w:u w:val="single"/>
          <w:bdr w:val="single" w:sz="4" w:space="0" w:color="auto"/>
        </w:rPr>
        <w:t>but rather as a permanent state which is more of a blessing</w:t>
      </w:r>
      <w:r w:rsidRPr="00B938C9">
        <w:rPr>
          <w:rFonts w:asciiTheme="majorHAnsi" w:hAnsiTheme="majorHAnsi" w:cstheme="majorHAnsi"/>
          <w:u w:val="single"/>
        </w:rPr>
        <w:t xml:space="preserve">, or something to be preserved. It’s not something that needs to be dealt with as a problem. Is that a fair reading? </w:t>
      </w:r>
      <w:r w:rsidRPr="00B938C9">
        <w:rPr>
          <w:rFonts w:asciiTheme="majorHAnsi" w:hAnsiTheme="majorHAnsi" w:cstheme="majorHAnsi"/>
          <w:sz w:val="16"/>
        </w:rPr>
        <w:t xml:space="preserve">SH: Yes, I think that’s right. FM: Have you ever seen the film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In order to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MaFuckingGuire can exploit him and attract other superstars who he can also exploit—finds that he can’t enjoy it without the woman who has made it all possible but whom he has exploited and demeaned and overlooked. </w:t>
      </w:r>
      <w:r w:rsidRPr="00B938C9">
        <w:rPr>
          <w:rFonts w:asciiTheme="majorHAnsi" w:hAnsiTheme="majorHAnsi" w:cstheme="majorHAnsi"/>
          <w:u w:val="single"/>
        </w:rPr>
        <w:t>That’s when this motherfucker breaks into a feminist consciousness-raising group in order to reclaim his wife. How does he get her back? Just by saying, “Hello,” according to her, but he gets to finish his speech by saying to her, “You complete me</w:t>
      </w:r>
      <w:r w:rsidRPr="00B938C9">
        <w:rPr>
          <w:rFonts w:asciiTheme="majorHAnsi" w:hAnsiTheme="majorHAnsi" w:cstheme="majorHAnsi"/>
          <w:sz w:val="16"/>
        </w:rPr>
        <w:t>.” Like, he was at 87 percent and she was the final 13 percent. Now, he’s fucking complete when he gets her back. Well, [</w:t>
      </w:r>
      <w:r w:rsidRPr="00B938C9">
        <w:rPr>
          <w:rFonts w:asciiTheme="majorHAnsi" w:hAnsiTheme="majorHAnsi" w:cstheme="majorHAnsi"/>
          <w:b/>
          <w:sz w:val="26"/>
          <w:highlight w:val="green"/>
          <w:u w:val="single"/>
        </w:rPr>
        <w:t>screw</w:t>
      </w:r>
      <w:r w:rsidRPr="00B938C9">
        <w:rPr>
          <w:rFonts w:asciiTheme="majorHAnsi" w:hAnsiTheme="majorHAnsi" w:cstheme="majorHAnsi"/>
          <w:sz w:val="16"/>
        </w:rPr>
        <w:t xml:space="preserve">] </w:t>
      </w:r>
      <w:r w:rsidRPr="00B938C9">
        <w:rPr>
          <w:rFonts w:asciiTheme="majorHAnsi" w:hAnsiTheme="majorHAnsi" w:cstheme="majorHAnsi"/>
          <w:strike/>
          <w:sz w:val="16"/>
        </w:rPr>
        <w:t>fuck</w:t>
      </w:r>
      <w:r w:rsidRPr="00B938C9">
        <w:rPr>
          <w:rFonts w:asciiTheme="majorHAnsi" w:hAnsiTheme="majorHAnsi" w:cstheme="majorHAnsi"/>
          <w:sz w:val="16"/>
        </w:rPr>
        <w:t xml:space="preserve"> </w:t>
      </w:r>
      <w:r w:rsidRPr="00B938C9">
        <w:rPr>
          <w:rFonts w:asciiTheme="majorHAnsi" w:hAnsiTheme="majorHAnsi" w:cstheme="majorHAnsi"/>
          <w:b/>
          <w:sz w:val="26"/>
          <w:highlight w:val="green"/>
          <w:u w:val="single"/>
        </w:rPr>
        <w:t>completeness</w:t>
      </w:r>
      <w:r w:rsidRPr="00B938C9">
        <w:rPr>
          <w:rFonts w:asciiTheme="majorHAnsi" w:hAnsiTheme="majorHAnsi" w:cstheme="majorHAnsi"/>
          <w:sz w:val="16"/>
        </w:rPr>
        <w:t xml:space="preserve">. Not only that, </w:t>
      </w:r>
      <w:r w:rsidRPr="00B938C9">
        <w:rPr>
          <w:rFonts w:asciiTheme="majorHAnsi" w:hAnsiTheme="majorHAnsi" w:cstheme="majorHAnsi"/>
          <w:strike/>
          <w:sz w:val="16"/>
        </w:rPr>
        <w:t>fuck</w:t>
      </w:r>
      <w:r w:rsidRPr="00B938C9">
        <w:rPr>
          <w:rFonts w:asciiTheme="majorHAnsi" w:hAnsiTheme="majorHAnsi" w:cstheme="majorHAnsi"/>
          <w:sz w:val="16"/>
        </w:rPr>
        <w:t xml:space="preserve"> completeness </w:t>
      </w:r>
      <w:r w:rsidRPr="00B938C9">
        <w:rPr>
          <w:rFonts w:asciiTheme="majorHAnsi" w:hAnsiTheme="majorHAnsi" w:cstheme="majorHAnsi"/>
          <w:b/>
          <w:sz w:val="26"/>
          <w:highlight w:val="green"/>
          <w:u w:val="single"/>
        </w:rPr>
        <w:t>as a way of understanding</w:t>
      </w:r>
      <w:r w:rsidRPr="00B938C9">
        <w:rPr>
          <w:rFonts w:asciiTheme="majorHAnsi" w:hAnsiTheme="majorHAnsi" w:cstheme="majorHAnsi"/>
          <w:sz w:val="16"/>
        </w:rPr>
        <w:t xml:space="preserve"> anything about what love actually is. What they call romantic comedy is really anti-romantic tragedy. It’s amazing that something like Jerry Maguire is offered as a representation of what it’s like to fall in love. If you’ve ever fallen you know that </w:t>
      </w:r>
      <w:r w:rsidRPr="00B938C9">
        <w:rPr>
          <w:rFonts w:asciiTheme="majorHAnsi" w:hAnsiTheme="majorHAnsi" w:cstheme="majorHAnsi"/>
          <w:b/>
          <w:sz w:val="26"/>
          <w:highlight w:val="green"/>
          <w:u w:val="single"/>
        </w:rPr>
        <w:t>the other person</w:t>
      </w:r>
      <w:r w:rsidRPr="00B938C9">
        <w:rPr>
          <w:rFonts w:asciiTheme="majorHAnsi" w:hAnsiTheme="majorHAnsi" w:cstheme="majorHAnsi"/>
          <w:sz w:val="16"/>
        </w:rPr>
        <w:t xml:space="preserve"> or persons don’t complete you. They </w:t>
      </w:r>
      <w:r w:rsidRPr="00B938C9">
        <w:rPr>
          <w:rFonts w:asciiTheme="majorHAnsi" w:hAnsiTheme="majorHAnsi" w:cstheme="majorHAnsi"/>
          <w:b/>
          <w:sz w:val="26"/>
          <w:highlight w:val="green"/>
          <w:u w:val="single"/>
        </w:rPr>
        <w:t>incomplete you</w:t>
      </w:r>
      <w:r w:rsidRPr="00B938C9">
        <w:rPr>
          <w:rFonts w:asciiTheme="majorHAnsi" w:hAnsiTheme="majorHAnsi" w:cstheme="majorHAnsi"/>
          <w:sz w:val="16"/>
        </w:rPr>
        <w:t xml:space="preserve">. They fuck you the fuck up. It doesn’t leave you intact. It plays you, undermines you. It disturbs and </w:t>
      </w:r>
      <w:r w:rsidRPr="00B938C9">
        <w:rPr>
          <w:rFonts w:asciiTheme="majorHAnsi" w:hAnsiTheme="majorHAnsi" w:cstheme="majorHAnsi"/>
          <w:b/>
          <w:sz w:val="26"/>
          <w:highlight w:val="green"/>
          <w:u w:val="single"/>
        </w:rPr>
        <w:t>disrupts your individuation</w:t>
      </w:r>
      <w:r w:rsidRPr="00B938C9">
        <w:rPr>
          <w:rFonts w:asciiTheme="majorHAnsi" w:hAnsiTheme="majorHAnsi" w:cstheme="majorHAnsi"/>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B938C9">
        <w:rPr>
          <w:rFonts w:asciiTheme="majorHAnsi" w:hAnsiTheme="majorHAnsi" w:cstheme="majorHAnsi"/>
          <w:u w:val="single"/>
        </w:rPr>
        <w:t xml:space="preserve">The idea of </w:t>
      </w:r>
      <w:r w:rsidRPr="00B938C9">
        <w:rPr>
          <w:rFonts w:asciiTheme="majorHAnsi" w:hAnsiTheme="majorHAnsi" w:cstheme="majorHAnsi"/>
          <w:b/>
          <w:sz w:val="26"/>
          <w:highlight w:val="green"/>
          <w:u w:val="single"/>
        </w:rPr>
        <w:t>completeness</w:t>
      </w:r>
      <w:r w:rsidRPr="00B938C9">
        <w:rPr>
          <w:rFonts w:asciiTheme="majorHAnsi" w:hAnsiTheme="majorHAnsi" w:cstheme="majorHAnsi"/>
          <w:highlight w:val="green"/>
          <w:u w:val="single"/>
        </w:rPr>
        <w:t xml:space="preserve"> </w:t>
      </w:r>
      <w:r w:rsidRPr="00B938C9">
        <w:rPr>
          <w:rFonts w:asciiTheme="majorHAnsi" w:hAnsiTheme="majorHAnsi" w:cstheme="majorHAnsi"/>
          <w:b/>
          <w:sz w:val="26"/>
          <w:highlight w:val="green"/>
          <w:u w:val="single"/>
        </w:rPr>
        <w:t>is ridiculous and genocidal</w:t>
      </w:r>
      <w:r w:rsidRPr="00B938C9">
        <w:rPr>
          <w:rFonts w:asciiTheme="majorHAnsi" w:hAnsiTheme="majorHAnsi" w:cstheme="majorHAnsi"/>
          <w:u w:val="single"/>
        </w:rPr>
        <w:t xml:space="preserve">. </w:t>
      </w:r>
      <w:r w:rsidRPr="00B938C9">
        <w:rPr>
          <w:rFonts w:asciiTheme="majorHAnsi" w:hAnsiTheme="majorHAnsi" w:cstheme="majorHAnsi"/>
          <w:b/>
          <w:sz w:val="26"/>
          <w:highlight w:val="green"/>
          <w:u w:val="single"/>
        </w:rPr>
        <w:t>There’s</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 xml:space="preserve">just no end </w:t>
      </w:r>
      <w:r w:rsidRPr="00B938C9">
        <w:rPr>
          <w:rFonts w:asciiTheme="majorHAnsi" w:hAnsiTheme="majorHAnsi" w:cstheme="majorHAnsi"/>
          <w:b/>
          <w:sz w:val="26"/>
          <w:highlight w:val="green"/>
          <w:u w:val="single"/>
        </w:rPr>
        <w:t>to the ways it continually seeks to destroy our shared capacity to breathe and ground</w:t>
      </w:r>
      <w:r w:rsidRPr="00B938C9">
        <w:rPr>
          <w:rFonts w:asciiTheme="majorHAnsi" w:hAnsiTheme="majorHAnsi" w:cstheme="majorHAnsi"/>
          <w:u w:val="single"/>
        </w:rPr>
        <w:t xml:space="preserve">. It </w:t>
      </w:r>
      <w:r w:rsidRPr="00B938C9">
        <w:rPr>
          <w:rFonts w:asciiTheme="majorHAnsi" w:hAnsiTheme="majorHAnsi" w:cstheme="majorHAnsi"/>
          <w:b/>
          <w:sz w:val="26"/>
          <w:highlight w:val="green"/>
          <w:u w:val="single"/>
        </w:rPr>
        <w:t>predicates</w:t>
      </w:r>
      <w:r w:rsidRPr="00B938C9">
        <w:rPr>
          <w:rFonts w:asciiTheme="majorHAnsi" w:hAnsiTheme="majorHAnsi" w:cstheme="majorHAnsi"/>
          <w:highlight w:val="green"/>
          <w:u w:val="single"/>
        </w:rPr>
        <w:t xml:space="preserve"> </w:t>
      </w:r>
      <w:r w:rsidRPr="00B938C9">
        <w:rPr>
          <w:rFonts w:asciiTheme="majorHAnsi" w:hAnsiTheme="majorHAnsi" w:cstheme="majorHAnsi"/>
          <w:b/>
          <w:sz w:val="26"/>
          <w:highlight w:val="green"/>
          <w:u w:val="single"/>
        </w:rPr>
        <w:t>and requires</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the constantly asserted revision of what Robinson calls “</w:t>
      </w:r>
      <w:r w:rsidRPr="00B938C9">
        <w:rPr>
          <w:rFonts w:asciiTheme="majorHAnsi" w:hAnsiTheme="majorHAnsi" w:cstheme="majorHAnsi"/>
          <w:b/>
          <w:sz w:val="26"/>
          <w:highlight w:val="green"/>
          <w:u w:val="single"/>
        </w:rPr>
        <w:t>the terms of order</w:t>
      </w:r>
      <w:r w:rsidRPr="00B938C9">
        <w:rPr>
          <w:rFonts w:asciiTheme="majorHAnsi" w:hAnsiTheme="majorHAnsi" w:cstheme="majorHAnsi"/>
          <w:u w:val="single"/>
        </w:rPr>
        <w:t xml:space="preserve">.” It predicates and necessitates the constant </w:t>
      </w:r>
      <w:r w:rsidRPr="00B938C9">
        <w:rPr>
          <w:rFonts w:asciiTheme="majorHAnsi" w:hAnsiTheme="majorHAnsi" w:cstheme="majorHAnsi"/>
          <w:b/>
          <w:sz w:val="26"/>
          <w:highlight w:val="green"/>
          <w:u w:val="single"/>
        </w:rPr>
        <w:t>brutalization</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 xml:space="preserve">of all the people in the world who resist those terms of order and who practice modalities of </w:t>
      </w:r>
      <w:r w:rsidRPr="00B938C9">
        <w:rPr>
          <w:rFonts w:asciiTheme="majorHAnsi" w:hAnsiTheme="majorHAnsi" w:cstheme="majorHAnsi"/>
          <w:b/>
          <w:sz w:val="26"/>
          <w:highlight w:val="green"/>
          <w:u w:val="single"/>
        </w:rPr>
        <w:t>social existence</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624715CB" w14:textId="77777777" w:rsidR="00B938C9" w:rsidRPr="00B938C9" w:rsidRDefault="00B938C9" w:rsidP="00B938C9">
      <w:pPr>
        <w:rPr>
          <w:rFonts w:asciiTheme="majorHAnsi" w:hAnsiTheme="majorHAnsi" w:cstheme="majorHAnsi"/>
        </w:rPr>
      </w:pPr>
    </w:p>
    <w:p w14:paraId="5C1BF57F" w14:textId="77777777" w:rsidR="00B938C9" w:rsidRPr="00B938C9" w:rsidRDefault="00B938C9" w:rsidP="00B938C9">
      <w:pPr>
        <w:rPr>
          <w:rFonts w:asciiTheme="majorHAnsi" w:hAnsiTheme="majorHAnsi" w:cstheme="majorHAnsi"/>
        </w:rPr>
      </w:pPr>
    </w:p>
    <w:p w14:paraId="37A5E06E" w14:textId="77777777" w:rsidR="00B938C9" w:rsidRPr="00B938C9" w:rsidRDefault="00B938C9" w:rsidP="00B938C9">
      <w:pPr>
        <w:rPr>
          <w:rFonts w:asciiTheme="majorHAnsi" w:hAnsiTheme="majorHAnsi" w:cstheme="majorHAnsi"/>
        </w:rPr>
      </w:pPr>
    </w:p>
    <w:p w14:paraId="719FA6E3"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5 – Innovation DA</w:t>
      </w:r>
    </w:p>
    <w:p w14:paraId="14D244E2"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Space Commercialization </w:t>
      </w:r>
      <w:r w:rsidRPr="00B938C9">
        <w:rPr>
          <w:rFonts w:asciiTheme="majorHAnsi" w:hAnsiTheme="majorHAnsi" w:cstheme="majorHAnsi"/>
          <w:u w:val="single"/>
        </w:rPr>
        <w:t>drives</w:t>
      </w:r>
      <w:r w:rsidRPr="00B938C9">
        <w:rPr>
          <w:rFonts w:asciiTheme="majorHAnsi" w:hAnsiTheme="majorHAnsi" w:cstheme="majorHAnsi"/>
        </w:rPr>
        <w:t xml:space="preserve"> Tech Innovation in the Status Quo – it provides a </w:t>
      </w:r>
      <w:r w:rsidRPr="00B938C9">
        <w:rPr>
          <w:rFonts w:asciiTheme="majorHAnsi" w:hAnsiTheme="majorHAnsi" w:cstheme="majorHAnsi"/>
          <w:u w:val="single"/>
        </w:rPr>
        <w:t>unique impetus</w:t>
      </w:r>
      <w:r w:rsidRPr="00B938C9">
        <w:rPr>
          <w:rFonts w:asciiTheme="majorHAnsi" w:hAnsiTheme="majorHAnsi" w:cstheme="majorHAnsi"/>
        </w:rPr>
        <w:t>.</w:t>
      </w:r>
    </w:p>
    <w:p w14:paraId="61A953A9"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Hampson 17</w:t>
      </w:r>
      <w:r w:rsidRPr="00B938C9">
        <w:rPr>
          <w:rFonts w:asciiTheme="majorHAnsi" w:hAnsiTheme="majorHAnsi" w:cstheme="majorHAnsi"/>
        </w:rPr>
        <w:t xml:space="preserve"> Joshua Hampson 1-25-2017 “The Future of Space Commercialization” </w:t>
      </w:r>
      <w:hyperlink r:id="rId11" w:history="1">
        <w:r w:rsidRPr="00B938C9">
          <w:rPr>
            <w:rStyle w:val="Hyperlink"/>
            <w:rFonts w:asciiTheme="majorHAnsi" w:hAnsiTheme="majorHAnsi" w:cstheme="majorHAnsi"/>
          </w:rPr>
          <w:t>https://republicans-science.house.gov/sites/republicans.science.house.gov/files/documents/TheFutureofSpaceCommercializationFinal.pdf</w:t>
        </w:r>
      </w:hyperlink>
      <w:r w:rsidRPr="00B938C9">
        <w:rPr>
          <w:rFonts w:asciiTheme="majorHAnsi" w:hAnsiTheme="majorHAnsi" w:cstheme="majorHAnsi"/>
        </w:rPr>
        <w:t xml:space="preserve"> (Security Studies Fellow at the Niskanen Center)//Elmer</w:t>
      </w:r>
    </w:p>
    <w:p w14:paraId="37FB7820"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u w:val="single"/>
        </w:rPr>
        <w:t xml:space="preserve">The size of the </w:t>
      </w:r>
      <w:r w:rsidRPr="00B938C9">
        <w:rPr>
          <w:rStyle w:val="Emphasis"/>
          <w:rFonts w:asciiTheme="majorHAnsi" w:hAnsiTheme="majorHAnsi" w:cstheme="majorHAnsi"/>
          <w:highlight w:val="green"/>
        </w:rPr>
        <w:t>space economy</w:t>
      </w:r>
      <w:r w:rsidRPr="00B938C9">
        <w:rPr>
          <w:rFonts w:asciiTheme="majorHAnsi" w:hAnsiTheme="majorHAnsi" w:cstheme="majorHAnsi"/>
          <w:u w:val="single"/>
        </w:rPr>
        <w:t xml:space="preserve"> is </w:t>
      </w:r>
      <w:r w:rsidRPr="00B938C9">
        <w:rPr>
          <w:rStyle w:val="Emphasis"/>
          <w:rFonts w:asciiTheme="majorHAnsi" w:hAnsiTheme="majorHAnsi" w:cstheme="majorHAnsi"/>
          <w:highlight w:val="green"/>
        </w:rPr>
        <w:t>far larger</w:t>
      </w:r>
      <w:r w:rsidRPr="00B938C9">
        <w:rPr>
          <w:rFonts w:asciiTheme="majorHAnsi" w:hAnsiTheme="majorHAnsi" w:cstheme="majorHAnsi"/>
          <w:u w:val="single"/>
        </w:rPr>
        <w:t xml:space="preserve"> than many may think. In 2015 alone, the global market amounted to $323 billion. </w:t>
      </w:r>
      <w:r w:rsidRPr="00B938C9">
        <w:rPr>
          <w:rStyle w:val="Emphasis"/>
          <w:rFonts w:asciiTheme="majorHAnsi" w:hAnsiTheme="majorHAnsi" w:cstheme="majorHAnsi"/>
          <w:highlight w:val="green"/>
        </w:rPr>
        <w:t>Commercial</w:t>
      </w:r>
      <w:r w:rsidRPr="00B938C9">
        <w:rPr>
          <w:rFonts w:asciiTheme="majorHAnsi" w:hAnsiTheme="majorHAnsi" w:cstheme="majorHAnsi"/>
          <w:u w:val="single"/>
        </w:rPr>
        <w:t xml:space="preserve"> infrastructure and </w:t>
      </w:r>
      <w:r w:rsidRPr="00B938C9">
        <w:rPr>
          <w:rStyle w:val="Emphasis"/>
          <w:rFonts w:asciiTheme="majorHAnsi" w:hAnsiTheme="majorHAnsi" w:cstheme="majorHAnsi"/>
          <w:highlight w:val="green"/>
        </w:rPr>
        <w:t>systems</w:t>
      </w:r>
      <w:r w:rsidRPr="00B938C9">
        <w:rPr>
          <w:rFonts w:asciiTheme="majorHAnsi" w:hAnsiTheme="majorHAnsi" w:cstheme="majorHAnsi"/>
          <w:u w:val="single"/>
        </w:rPr>
        <w:t xml:space="preserve"> </w:t>
      </w:r>
      <w:r w:rsidRPr="00B938C9">
        <w:rPr>
          <w:rStyle w:val="Emphasis"/>
          <w:rFonts w:asciiTheme="majorHAnsi" w:hAnsiTheme="majorHAnsi" w:cstheme="majorHAnsi"/>
          <w:highlight w:val="green"/>
        </w:rPr>
        <w:t>accounted for 76 percent</w:t>
      </w:r>
      <w:r w:rsidRPr="00B938C9">
        <w:rPr>
          <w:rFonts w:asciiTheme="majorHAnsi" w:hAnsiTheme="majorHAnsi" w:cstheme="majorHAnsi"/>
          <w:u w:val="single"/>
        </w:rPr>
        <w:t xml:space="preserve"> of that 9 total, with satellite television the largest subsection at $95 billion</w:t>
      </w:r>
      <w:r w:rsidRPr="00B938C9">
        <w:rPr>
          <w:rFonts w:asciiTheme="majorHAnsi" w:hAnsiTheme="majorHAnsi" w:cstheme="majorHAnsi"/>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B938C9">
        <w:rPr>
          <w:rFonts w:asciiTheme="majorHAnsi" w:hAnsiTheme="majorHAnsi" w:cstheme="majorHAnsi"/>
          <w:u w:val="single"/>
        </w:rPr>
        <w:t xml:space="preserve">In the future, </w:t>
      </w:r>
      <w:r w:rsidRPr="00B938C9">
        <w:rPr>
          <w:rStyle w:val="Emphasis"/>
          <w:rFonts w:asciiTheme="majorHAnsi" w:hAnsiTheme="majorHAnsi" w:cstheme="majorHAnsi"/>
          <w:highlight w:val="green"/>
        </w:rPr>
        <w:t>emerging space industries</w:t>
      </w:r>
      <w:r w:rsidRPr="00B938C9">
        <w:rPr>
          <w:rFonts w:asciiTheme="majorHAnsi" w:hAnsiTheme="majorHAnsi" w:cstheme="majorHAnsi"/>
          <w:u w:val="single"/>
        </w:rPr>
        <w:t xml:space="preserve"> may contribute even more the American economy. Space tourism and resource recovery—e.g., mining on planets, moons , and asteroids—in particular may become large parts of that industry.</w:t>
      </w:r>
      <w:r w:rsidRPr="00B938C9">
        <w:rPr>
          <w:rFonts w:asciiTheme="majorHAnsi" w:hAnsiTheme="majorHAnsi" w:cstheme="majorHAnsi"/>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B938C9">
        <w:rPr>
          <w:rStyle w:val="Emphasis"/>
          <w:rFonts w:asciiTheme="majorHAnsi" w:hAnsiTheme="majorHAnsi" w:cstheme="majorHAnsi"/>
          <w:highlight w:val="green"/>
        </w:rPr>
        <w:t>contribute to</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bdr w:val="single" w:sz="18" w:space="0" w:color="auto"/>
        </w:rPr>
        <w:t>new innovations across all walks of life.</w:t>
      </w:r>
      <w:r w:rsidRPr="00B938C9">
        <w:rPr>
          <w:rFonts w:asciiTheme="majorHAnsi" w:hAnsiTheme="majorHAnsi" w:cstheme="majorHAnsi"/>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B938C9">
        <w:rPr>
          <w:rStyle w:val="Emphasis"/>
          <w:rFonts w:asciiTheme="majorHAnsi" w:hAnsiTheme="majorHAnsi" w:cstheme="majorHAnsi"/>
          <w:highlight w:val="green"/>
        </w:rPr>
        <w:t xml:space="preserve">a growing space economy would open opportunities for </w:t>
      </w:r>
      <w:r w:rsidRPr="00B938C9">
        <w:rPr>
          <w:rStyle w:val="Emphasis"/>
          <w:rFonts w:asciiTheme="majorHAnsi" w:hAnsiTheme="majorHAnsi" w:cstheme="majorHAnsi"/>
          <w:highlight w:val="green"/>
          <w:bdr w:val="single" w:sz="18" w:space="0" w:color="auto"/>
        </w:rPr>
        <w:t>technological and organizational innovation</w:t>
      </w:r>
      <w:r w:rsidRPr="00B938C9">
        <w:rPr>
          <w:rFonts w:asciiTheme="majorHAnsi" w:hAnsiTheme="majorHAnsi" w:cstheme="majorHAnsi"/>
          <w:sz w:val="16"/>
        </w:rPr>
        <w:t xml:space="preserve">. In terms of technology, </w:t>
      </w:r>
      <w:r w:rsidRPr="00B938C9">
        <w:rPr>
          <w:rStyle w:val="Emphasis"/>
          <w:rFonts w:asciiTheme="majorHAnsi" w:hAnsiTheme="majorHAnsi" w:cstheme="majorHAnsi"/>
          <w:highlight w:val="green"/>
        </w:rPr>
        <w:t>the difficult environment</w:t>
      </w:r>
      <w:r w:rsidRPr="00B938C9">
        <w:rPr>
          <w:rFonts w:asciiTheme="majorHAnsi" w:hAnsiTheme="majorHAnsi" w:cstheme="majorHAnsi"/>
          <w:sz w:val="16"/>
        </w:rPr>
        <w:t xml:space="preserve"> of outer space helps </w:t>
      </w:r>
      <w:r w:rsidRPr="00B938C9">
        <w:rPr>
          <w:rStyle w:val="Emphasis"/>
          <w:rFonts w:asciiTheme="majorHAnsi" w:hAnsiTheme="majorHAnsi" w:cstheme="majorHAnsi"/>
          <w:highlight w:val="green"/>
        </w:rPr>
        <w:t>incentivize progress along the margins</w:t>
      </w:r>
      <w:r w:rsidRPr="00B938C9">
        <w:rPr>
          <w:rFonts w:asciiTheme="majorHAnsi" w:hAnsiTheme="majorHAnsi" w:cstheme="majorHAnsi"/>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B938C9">
        <w:rPr>
          <w:rStyle w:val="Emphasis"/>
          <w:rFonts w:asciiTheme="majorHAnsi" w:hAnsiTheme="majorHAnsi" w:cstheme="majorHAnsi"/>
          <w:highlight w:val="green"/>
        </w:rPr>
        <w:t>small, affordable satellites</w:t>
      </w:r>
      <w:r w:rsidRPr="00B938C9">
        <w:rPr>
          <w:rStyle w:val="Emphasis"/>
          <w:rFonts w:asciiTheme="majorHAnsi" w:hAnsiTheme="majorHAnsi" w:cstheme="majorHAnsi"/>
        </w:rPr>
        <w:t xml:space="preserve"> </w:t>
      </w:r>
      <w:r w:rsidRPr="00B938C9">
        <w:rPr>
          <w:rFonts w:asciiTheme="majorHAnsi" w:hAnsiTheme="majorHAnsi" w:cstheme="majorHAnsi"/>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B938C9">
        <w:rPr>
          <w:rStyle w:val="StyleUnderline"/>
          <w:rFonts w:asciiTheme="majorHAnsi" w:hAnsiTheme="majorHAnsi" w:cstheme="majorHAnsi"/>
        </w:rPr>
        <w:t xml:space="preserve">That </w:t>
      </w:r>
      <w:r w:rsidRPr="00B938C9">
        <w:rPr>
          <w:rStyle w:val="Emphasis"/>
          <w:rFonts w:asciiTheme="majorHAnsi" w:hAnsiTheme="majorHAnsi" w:cstheme="majorHAnsi"/>
          <w:highlight w:val="green"/>
        </w:rPr>
        <w:t>expansion of developers, experimenters, and testers</w:t>
      </w:r>
      <w:r w:rsidRPr="00B938C9">
        <w:rPr>
          <w:rStyle w:val="StyleUnderline"/>
          <w:rFonts w:asciiTheme="majorHAnsi" w:hAnsiTheme="majorHAnsi" w:cstheme="majorHAnsi"/>
        </w:rPr>
        <w:t xml:space="preserve"> cannot </w:t>
      </w:r>
      <w:r w:rsidRPr="00B938C9">
        <w:rPr>
          <w:rStyle w:val="Emphasis"/>
          <w:rFonts w:asciiTheme="majorHAnsi" w:hAnsiTheme="majorHAnsi" w:cstheme="majorHAnsi"/>
        </w:rPr>
        <w:t xml:space="preserve">but </w:t>
      </w:r>
      <w:r w:rsidRPr="00B938C9">
        <w:rPr>
          <w:rStyle w:val="Emphasis"/>
          <w:rFonts w:asciiTheme="majorHAnsi" w:hAnsiTheme="majorHAnsi" w:cstheme="majorHAnsi"/>
          <w:highlight w:val="green"/>
        </w:rPr>
        <w:t>help increase innovation opportunities</w:t>
      </w:r>
      <w:r w:rsidRPr="00B938C9">
        <w:rPr>
          <w:rStyle w:val="StyleUnderline"/>
          <w:rFonts w:asciiTheme="majorHAnsi" w:hAnsiTheme="majorHAnsi" w:cstheme="majorHAnsi"/>
        </w:rPr>
        <w:t xml:space="preserve">. Technological developments from outer space have been </w:t>
      </w:r>
      <w:r w:rsidRPr="00B938C9">
        <w:rPr>
          <w:rStyle w:val="Emphasis"/>
          <w:rFonts w:asciiTheme="majorHAnsi" w:hAnsiTheme="majorHAnsi" w:cstheme="majorHAnsi"/>
          <w:highlight w:val="green"/>
        </w:rPr>
        <w:t>applied to terrestrial life</w:t>
      </w:r>
      <w:r w:rsidRPr="00B938C9">
        <w:rPr>
          <w:rStyle w:val="StyleUnderline"/>
          <w:rFonts w:asciiTheme="majorHAnsi" w:hAnsiTheme="majorHAnsi" w:cstheme="majorHAnsi"/>
        </w:rPr>
        <w:t xml:space="preserve"> since the earliest days of space exploration. The National Aeronautics and Space Administration (NASA) maintains a website that lists technologies that have spun off from such research projects. Lightweight 21 </w:t>
      </w:r>
      <w:r w:rsidRPr="00B938C9">
        <w:rPr>
          <w:rStyle w:val="Emphasis"/>
          <w:rFonts w:asciiTheme="majorHAnsi" w:hAnsiTheme="majorHAnsi" w:cstheme="majorHAnsi"/>
          <w:highlight w:val="green"/>
        </w:rPr>
        <w:t>nanotubes</w:t>
      </w:r>
      <w:r w:rsidRPr="00B938C9">
        <w:rPr>
          <w:rStyle w:val="StyleUnderline"/>
          <w:rFonts w:asciiTheme="majorHAnsi" w:hAnsiTheme="majorHAnsi" w:cstheme="majorHAnsi"/>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B938C9">
        <w:rPr>
          <w:rStyle w:val="StyleUnderline"/>
          <w:rFonts w:asciiTheme="majorHAnsi" w:hAnsiTheme="majorHAnsi" w:cstheme="majorHAnsi"/>
          <w:highlight w:val="green"/>
        </w:rPr>
        <w:t xml:space="preserve">analytics tool </w:t>
      </w:r>
      <w:r w:rsidRPr="00B938C9">
        <w:rPr>
          <w:rStyle w:val="StyleUnderline"/>
          <w:rFonts w:asciiTheme="majorHAnsi" w:hAnsiTheme="majorHAnsi" w:cstheme="majorHAnsi"/>
        </w:rPr>
        <w:t xml:space="preserve">useful across a range of industries. </w:t>
      </w:r>
      <w:r w:rsidRPr="00B938C9">
        <w:rPr>
          <w:rStyle w:val="Emphasis"/>
          <w:rFonts w:asciiTheme="majorHAnsi" w:hAnsiTheme="majorHAnsi" w:cstheme="majorHAnsi"/>
          <w:highlight w:val="green"/>
        </w:rPr>
        <w:t>Temper foam</w:t>
      </w:r>
      <w:r w:rsidRPr="00B938C9">
        <w:rPr>
          <w:rStyle w:val="Emphasis"/>
          <w:rFonts w:asciiTheme="majorHAnsi" w:hAnsiTheme="majorHAnsi" w:cstheme="majorHAnsi"/>
        </w:rPr>
        <w:t>,</w:t>
      </w:r>
      <w:r w:rsidRPr="00B938C9">
        <w:rPr>
          <w:rStyle w:val="StyleUnderline"/>
          <w:rFonts w:asciiTheme="majorHAnsi" w:hAnsiTheme="majorHAnsi" w:cstheme="majorHAnsi"/>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B938C9">
        <w:rPr>
          <w:rStyle w:val="Emphasis"/>
          <w:rFonts w:asciiTheme="majorHAnsi" w:hAnsiTheme="majorHAnsi" w:cstheme="majorHAnsi"/>
          <w:highlight w:val="green"/>
        </w:rPr>
        <w:t>Satellite constellations</w:t>
      </w:r>
      <w:r w:rsidRPr="00B938C9">
        <w:rPr>
          <w:rStyle w:val="StyleUnderline"/>
          <w:rFonts w:asciiTheme="majorHAnsi" w:hAnsiTheme="majorHAnsi" w:cstheme="majorHAnsi"/>
        </w:rPr>
        <w:t xml:space="preserve"> and their unique line-of-sight vantage point can </w:t>
      </w:r>
      <w:r w:rsidRPr="00B938C9">
        <w:rPr>
          <w:rStyle w:val="Emphasis"/>
          <w:rFonts w:asciiTheme="majorHAnsi" w:hAnsiTheme="majorHAnsi" w:cstheme="majorHAnsi"/>
          <w:highlight w:val="green"/>
        </w:rPr>
        <w:t>provide new perspectives</w:t>
      </w:r>
      <w:r w:rsidRPr="00B938C9">
        <w:rPr>
          <w:rStyle w:val="StyleUnderline"/>
          <w:rFonts w:asciiTheme="majorHAnsi" w:hAnsiTheme="majorHAnsi" w:cstheme="majorHAnsi"/>
        </w:rPr>
        <w:t xml:space="preserve"> to old industries. </w:t>
      </w:r>
      <w:r w:rsidRPr="00B938C9">
        <w:rPr>
          <w:rStyle w:val="StyleUnderline"/>
          <w:rFonts w:asciiTheme="majorHAnsi" w:hAnsiTheme="majorHAnsi" w:cstheme="majorHAnsi"/>
          <w:highlight w:val="green"/>
        </w:rPr>
        <w:t>Deploying satellites</w:t>
      </w:r>
      <w:r w:rsidRPr="00B938C9">
        <w:rPr>
          <w:rStyle w:val="StyleUnderline"/>
          <w:rFonts w:asciiTheme="majorHAnsi" w:hAnsiTheme="majorHAnsi" w:cstheme="majorHAnsi"/>
        </w:rPr>
        <w:t xml:space="preserve"> into low-Earth orbit, </w:t>
      </w:r>
      <w:r w:rsidRPr="00B938C9">
        <w:rPr>
          <w:rStyle w:val="StyleUnderline"/>
          <w:rFonts w:asciiTheme="majorHAnsi" w:hAnsiTheme="majorHAnsi" w:cstheme="majorHAnsi"/>
          <w:highlight w:val="green"/>
        </w:rPr>
        <w:t>as</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Facebook</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wants to</w:t>
      </w:r>
      <w:r w:rsidRPr="00B938C9">
        <w:rPr>
          <w:rStyle w:val="StyleUnderline"/>
          <w:rFonts w:asciiTheme="majorHAnsi" w:hAnsiTheme="majorHAnsi" w:cstheme="majorHAnsi"/>
        </w:rPr>
        <w:t xml:space="preserve"> do, can </w:t>
      </w:r>
      <w:r w:rsidRPr="00B938C9">
        <w:rPr>
          <w:rStyle w:val="StyleUnderline"/>
          <w:rFonts w:asciiTheme="majorHAnsi" w:hAnsiTheme="majorHAnsi" w:cstheme="majorHAnsi"/>
          <w:highlight w:val="green"/>
        </w:rPr>
        <w:t>connect</w:t>
      </w:r>
      <w:r w:rsidRPr="00B938C9">
        <w:rPr>
          <w:rStyle w:val="StyleUnderline"/>
          <w:rFonts w:asciiTheme="majorHAnsi" w:hAnsiTheme="majorHAnsi" w:cstheme="majorHAnsi"/>
        </w:rPr>
        <w:t xml:space="preserve"> large, previously-unreached swathes of 22 humanity to the </w:t>
      </w:r>
      <w:r w:rsidRPr="00B938C9">
        <w:rPr>
          <w:rStyle w:val="StyleUnderline"/>
          <w:rFonts w:asciiTheme="majorHAnsi" w:hAnsiTheme="majorHAnsi" w:cstheme="majorHAnsi"/>
          <w:highlight w:val="green"/>
        </w:rPr>
        <w:t>Internet</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 xml:space="preserve">Remote sensing technology could </w:t>
      </w:r>
      <w:r w:rsidRPr="00B938C9">
        <w:rPr>
          <w:rStyle w:val="Emphasis"/>
          <w:rFonts w:asciiTheme="majorHAnsi" w:hAnsiTheme="majorHAnsi" w:cstheme="majorHAnsi"/>
          <w:highlight w:val="green"/>
        </w:rPr>
        <w:t xml:space="preserve">change </w:t>
      </w:r>
      <w:r w:rsidRPr="00B938C9">
        <w:rPr>
          <w:rStyle w:val="Emphasis"/>
          <w:rFonts w:asciiTheme="majorHAnsi" w:hAnsiTheme="majorHAnsi" w:cstheme="majorHAnsi"/>
        </w:rPr>
        <w:t xml:space="preserve">how </w:t>
      </w:r>
      <w:r w:rsidRPr="00B938C9">
        <w:rPr>
          <w:rStyle w:val="Emphasis"/>
          <w:rFonts w:asciiTheme="majorHAnsi" w:hAnsiTheme="majorHAnsi" w:cstheme="majorHAnsi"/>
          <w:highlight w:val="green"/>
        </w:rPr>
        <w:t>whole</w:t>
      </w:r>
      <w:r w:rsidRPr="00B938C9">
        <w:rPr>
          <w:rStyle w:val="Emphasis"/>
          <w:rFonts w:asciiTheme="majorHAnsi" w:hAnsiTheme="majorHAnsi" w:cstheme="majorHAnsi"/>
        </w:rPr>
        <w:t xml:space="preserve"> </w:t>
      </w:r>
      <w:r w:rsidRPr="00B938C9">
        <w:rPr>
          <w:rStyle w:val="Emphasis"/>
          <w:rFonts w:asciiTheme="majorHAnsi" w:hAnsiTheme="majorHAnsi" w:cstheme="majorHAnsi"/>
          <w:highlight w:val="green"/>
        </w:rPr>
        <w:t xml:space="preserve">industries </w:t>
      </w:r>
      <w:r w:rsidRPr="00B938C9">
        <w:rPr>
          <w:rStyle w:val="Emphasis"/>
          <w:rFonts w:asciiTheme="majorHAnsi" w:hAnsiTheme="majorHAnsi" w:cstheme="majorHAnsi"/>
        </w:rPr>
        <w:t xml:space="preserve">operate, such </w:t>
      </w:r>
      <w:r w:rsidRPr="00B938C9">
        <w:rPr>
          <w:rStyle w:val="Emphasis"/>
          <w:rFonts w:asciiTheme="majorHAnsi" w:hAnsiTheme="majorHAnsi" w:cstheme="majorHAnsi"/>
          <w:bdr w:val="single" w:sz="18" w:space="0" w:color="auto"/>
        </w:rPr>
        <w:t xml:space="preserve">as </w:t>
      </w:r>
      <w:r w:rsidRPr="00B938C9">
        <w:rPr>
          <w:rStyle w:val="Emphasis"/>
          <w:rFonts w:asciiTheme="majorHAnsi" w:hAnsiTheme="majorHAnsi" w:cstheme="majorHAnsi"/>
          <w:highlight w:val="green"/>
          <w:bdr w:val="single" w:sz="18" w:space="0" w:color="auto"/>
        </w:rPr>
        <w:t>crop monitoring, herd management, crisis response, and land evaluation</w:t>
      </w:r>
      <w:r w:rsidRPr="00B938C9">
        <w:rPr>
          <w:rStyle w:val="StyleUnderline"/>
          <w:rFonts w:asciiTheme="majorHAnsi" w:hAnsiTheme="majorHAnsi" w:cstheme="majorHAnsi"/>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B938C9">
        <w:rPr>
          <w:rFonts w:asciiTheme="majorHAnsi" w:hAnsiTheme="majorHAnsi" w:cstheme="majorHAnsi"/>
          <w:sz w:val="16"/>
        </w:rPr>
        <w:t>.</w:t>
      </w:r>
    </w:p>
    <w:p w14:paraId="453C3586"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Strong Innovation </w:t>
      </w:r>
      <w:r w:rsidRPr="00B938C9">
        <w:rPr>
          <w:rFonts w:asciiTheme="majorHAnsi" w:hAnsiTheme="majorHAnsi" w:cstheme="majorHAnsi"/>
          <w:u w:val="single"/>
        </w:rPr>
        <w:t>solves Extinction</w:t>
      </w:r>
      <w:r w:rsidRPr="00B938C9">
        <w:rPr>
          <w:rFonts w:asciiTheme="majorHAnsi" w:hAnsiTheme="majorHAnsi" w:cstheme="majorHAnsi"/>
        </w:rPr>
        <w:t>.</w:t>
      </w:r>
    </w:p>
    <w:p w14:paraId="31DE1D9D"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Matthews 18</w:t>
      </w:r>
      <w:r w:rsidRPr="00B938C9">
        <w:rPr>
          <w:rFonts w:asciiTheme="majorHAnsi" w:hAnsiTheme="majorHAnsi" w:cstheme="majorHAnsi"/>
        </w:rPr>
        <w:t xml:space="preserve"> Dylan Matthews 10-26-2018 “How to help people millions of years from now” </w:t>
      </w:r>
      <w:hyperlink r:id="rId12" w:history="1">
        <w:r w:rsidRPr="00B938C9">
          <w:rPr>
            <w:rStyle w:val="Hyperlink"/>
            <w:rFonts w:asciiTheme="majorHAnsi" w:hAnsiTheme="majorHAnsi" w:cstheme="majorHAnsi"/>
          </w:rPr>
          <w:t>https://www.vox.com/future-perfect/2018/10/26/18023366/far-future-effective-altruism-existential-risk-doing-good</w:t>
        </w:r>
      </w:hyperlink>
      <w:r w:rsidRPr="00B938C9">
        <w:rPr>
          <w:rFonts w:asciiTheme="majorHAnsi" w:hAnsiTheme="majorHAnsi" w:cstheme="majorHAnsi"/>
        </w:rPr>
        <w:t xml:space="preserve"> (Co-founder of Vox, citing Nick Beckstead @ Rutgers University)//Re-cut by Elmer </w:t>
      </w:r>
    </w:p>
    <w:p w14:paraId="3122D1E6" w14:textId="77777777" w:rsidR="00B938C9" w:rsidRPr="00B938C9" w:rsidRDefault="00B938C9" w:rsidP="00B938C9">
      <w:pPr>
        <w:rPr>
          <w:rFonts w:asciiTheme="majorHAnsi" w:hAnsiTheme="majorHAnsi" w:cstheme="majorHAnsi"/>
          <w:b/>
          <w:sz w:val="24"/>
          <w:u w:val="single"/>
        </w:rPr>
      </w:pPr>
      <w:r w:rsidRPr="00B938C9">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B938C9">
        <w:rPr>
          <w:rStyle w:val="StyleUnderline"/>
          <w:rFonts w:asciiTheme="majorHAnsi" w:hAnsiTheme="majorHAnsi" w:cstheme="majorHAnsi"/>
          <w:sz w:val="24"/>
        </w:rPr>
        <w:t>The 7.6 billion people now living</w:t>
      </w:r>
      <w:r w:rsidRPr="00B938C9">
        <w:rPr>
          <w:rFonts w:asciiTheme="majorHAnsi" w:hAnsiTheme="majorHAnsi" w:cstheme="majorHAnsi"/>
          <w:sz w:val="16"/>
        </w:rPr>
        <w:t xml:space="preserve">, after all, </w:t>
      </w:r>
      <w:r w:rsidRPr="00B938C9">
        <w:rPr>
          <w:rStyle w:val="StyleUnderline"/>
          <w:rFonts w:asciiTheme="majorHAnsi" w:hAnsiTheme="majorHAnsi" w:cstheme="majorHAnsi"/>
          <w:sz w:val="24"/>
        </w:rPr>
        <w:t xml:space="preserve">amount to less than 0.003 percent of the population that will live in the </w:t>
      </w:r>
      <w:r w:rsidRPr="00B938C9">
        <w:rPr>
          <w:rStyle w:val="Emphasis"/>
          <w:rFonts w:asciiTheme="majorHAnsi" w:hAnsiTheme="majorHAnsi" w:cstheme="majorHAnsi"/>
          <w:sz w:val="24"/>
        </w:rPr>
        <w:t>future</w:t>
      </w:r>
      <w:r w:rsidRPr="00B938C9">
        <w:rPr>
          <w:rFonts w:asciiTheme="majorHAnsi" w:hAnsiTheme="majorHAnsi" w:cstheme="majorHAnsi"/>
          <w:sz w:val="16"/>
        </w:rPr>
        <w:t xml:space="preserve">. It’s reasonable to suggest that those </w:t>
      </w:r>
      <w:r w:rsidRPr="00B938C9">
        <w:rPr>
          <w:rStyle w:val="Emphasis"/>
          <w:rFonts w:asciiTheme="majorHAnsi" w:hAnsiTheme="majorHAnsi" w:cstheme="majorHAnsi"/>
          <w:sz w:val="24"/>
        </w:rPr>
        <w:t>quadrillions</w:t>
      </w:r>
      <w:r w:rsidRPr="00B938C9">
        <w:rPr>
          <w:rFonts w:asciiTheme="majorHAnsi" w:hAnsiTheme="majorHAnsi" w:cstheme="majorHAnsi"/>
          <w:sz w:val="16"/>
        </w:rPr>
        <w:t xml:space="preserve"> </w:t>
      </w:r>
      <w:r w:rsidRPr="00B938C9">
        <w:rPr>
          <w:rStyle w:val="StyleUnderline"/>
          <w:rFonts w:asciiTheme="majorHAnsi" w:hAnsiTheme="majorHAnsi" w:cstheme="majorHAnsi"/>
          <w:sz w:val="24"/>
        </w:rPr>
        <w:t xml:space="preserve">of </w:t>
      </w:r>
      <w:r w:rsidRPr="00B938C9">
        <w:rPr>
          <w:rStyle w:val="StyleUnderline"/>
          <w:rFonts w:asciiTheme="majorHAnsi" w:hAnsiTheme="majorHAnsi" w:cstheme="majorHAnsi"/>
          <w:sz w:val="24"/>
          <w:highlight w:val="green"/>
        </w:rPr>
        <w:t>future people have</w:t>
      </w:r>
      <w:r w:rsidRPr="00B938C9">
        <w:rPr>
          <w:rFonts w:asciiTheme="majorHAnsi" w:hAnsiTheme="majorHAnsi" w:cstheme="majorHAnsi"/>
          <w:sz w:val="16"/>
        </w:rPr>
        <w:t xml:space="preserve">, accordingly, </w:t>
      </w:r>
      <w:r w:rsidRPr="00B938C9">
        <w:rPr>
          <w:rStyle w:val="Emphasis"/>
          <w:rFonts w:asciiTheme="majorHAnsi" w:hAnsiTheme="majorHAnsi" w:cstheme="majorHAnsi"/>
          <w:sz w:val="24"/>
          <w:highlight w:val="green"/>
          <w:bdr w:val="single" w:sz="4" w:space="0" w:color="auto"/>
        </w:rPr>
        <w:t>hundreds of thousands of times</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sz w:val="24"/>
          <w:highlight w:val="green"/>
        </w:rPr>
        <w:t>more moral weight</w:t>
      </w:r>
      <w:r w:rsidRPr="00B938C9">
        <w:rPr>
          <w:rStyle w:val="StyleUnderline"/>
          <w:rFonts w:asciiTheme="majorHAnsi" w:hAnsiTheme="majorHAnsi" w:cstheme="majorHAnsi"/>
          <w:sz w:val="24"/>
        </w:rPr>
        <w:t xml:space="preserve"> than those of us living here </w:t>
      </w:r>
      <w:r w:rsidRPr="00B938C9">
        <w:rPr>
          <w:rStyle w:val="Emphasis"/>
          <w:rFonts w:asciiTheme="majorHAnsi" w:hAnsiTheme="majorHAnsi" w:cstheme="majorHAnsi"/>
          <w:sz w:val="24"/>
        </w:rPr>
        <w:t>today</w:t>
      </w:r>
      <w:r w:rsidRPr="00B938C9">
        <w:rPr>
          <w:rStyle w:val="StyleUnderline"/>
          <w:rFonts w:asciiTheme="majorHAnsi" w:hAnsiTheme="majorHAnsi" w:cstheme="majorHAnsi"/>
          <w:sz w:val="24"/>
        </w:rPr>
        <w:t xml:space="preserve"> do</w:t>
      </w:r>
      <w:r w:rsidRPr="00B938C9">
        <w:rPr>
          <w:rFonts w:asciiTheme="majorHAnsi" w:hAnsiTheme="majorHAnsi" w:cstheme="majorHAns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B938C9">
        <w:rPr>
          <w:rStyle w:val="StyleUnderline"/>
          <w:rFonts w:asciiTheme="majorHAnsi" w:hAnsiTheme="majorHAnsi" w:cstheme="majorHAnsi"/>
          <w:sz w:val="24"/>
        </w:rPr>
        <w:t xml:space="preserve">The most </w:t>
      </w:r>
      <w:r w:rsidRPr="00B938C9">
        <w:rPr>
          <w:rStyle w:val="Emphasis"/>
          <w:rFonts w:asciiTheme="majorHAnsi" w:hAnsiTheme="majorHAnsi" w:cstheme="majorHAnsi"/>
          <w:sz w:val="24"/>
        </w:rPr>
        <w:t>literal</w:t>
      </w:r>
      <w:r w:rsidRPr="00B938C9">
        <w:rPr>
          <w:rFonts w:asciiTheme="majorHAnsi" w:hAnsiTheme="majorHAnsi" w:cstheme="majorHAnsi"/>
          <w:sz w:val="16"/>
        </w:rPr>
        <w:t xml:space="preserve"> </w:t>
      </w:r>
      <w:r w:rsidRPr="00B938C9">
        <w:rPr>
          <w:rStyle w:val="StyleUnderline"/>
          <w:rFonts w:asciiTheme="majorHAnsi" w:hAnsiTheme="majorHAnsi" w:cstheme="majorHAnsi"/>
          <w:sz w:val="24"/>
        </w:rPr>
        <w:t xml:space="preserve">thing it could mean is </w:t>
      </w:r>
      <w:r w:rsidRPr="00B938C9">
        <w:rPr>
          <w:rStyle w:val="StyleUnderline"/>
          <w:rFonts w:asciiTheme="majorHAnsi" w:hAnsiTheme="majorHAnsi" w:cstheme="majorHAnsi"/>
          <w:sz w:val="24"/>
          <w:highlight w:val="green"/>
        </w:rPr>
        <w:t>preventing</w:t>
      </w:r>
      <w:r w:rsidRPr="00B938C9">
        <w:rPr>
          <w:rStyle w:val="StyleUnderline"/>
          <w:rFonts w:asciiTheme="majorHAnsi" w:hAnsiTheme="majorHAnsi" w:cstheme="majorHAnsi"/>
          <w:sz w:val="24"/>
        </w:rPr>
        <w:t xml:space="preserve"> human </w:t>
      </w:r>
      <w:r w:rsidRPr="00B938C9">
        <w:rPr>
          <w:rStyle w:val="Emphasis"/>
          <w:rFonts w:asciiTheme="majorHAnsi" w:hAnsiTheme="majorHAnsi" w:cstheme="majorHAnsi"/>
          <w:sz w:val="24"/>
          <w:highlight w:val="green"/>
        </w:rPr>
        <w:t>extinction</w:t>
      </w:r>
      <w:r w:rsidRPr="00B938C9">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B938C9">
        <w:rPr>
          <w:rStyle w:val="StyleUnderline"/>
          <w:rFonts w:asciiTheme="majorHAnsi" w:hAnsiTheme="majorHAnsi" w:cstheme="majorHAnsi"/>
          <w:sz w:val="24"/>
        </w:rPr>
        <w:t>But</w:t>
      </w:r>
      <w:r w:rsidRPr="00B938C9">
        <w:rPr>
          <w:rFonts w:asciiTheme="majorHAnsi" w:hAnsiTheme="majorHAnsi" w:cstheme="majorHAnsi"/>
          <w:sz w:val="16"/>
        </w:rPr>
        <w:t xml:space="preserve"> in a set of slides he made in 2013, Beckstead makes a compelling case that </w:t>
      </w:r>
      <w:r w:rsidRPr="00B938C9">
        <w:rPr>
          <w:rStyle w:val="StyleUnderline"/>
          <w:rFonts w:asciiTheme="majorHAnsi" w:hAnsiTheme="majorHAnsi" w:cstheme="majorHAnsi"/>
          <w:sz w:val="24"/>
        </w:rPr>
        <w:t xml:space="preserve">while that’s certainly </w:t>
      </w:r>
      <w:r w:rsidRPr="00B938C9">
        <w:rPr>
          <w:rStyle w:val="Emphasis"/>
          <w:rFonts w:asciiTheme="majorHAnsi" w:hAnsiTheme="majorHAnsi" w:cstheme="majorHAnsi"/>
          <w:sz w:val="24"/>
        </w:rPr>
        <w:t>part</w:t>
      </w:r>
      <w:r w:rsidRPr="00B938C9">
        <w:rPr>
          <w:rFonts w:asciiTheme="majorHAnsi" w:hAnsiTheme="majorHAnsi" w:cstheme="majorHAnsi"/>
          <w:sz w:val="16"/>
        </w:rPr>
        <w:t xml:space="preserve"> </w:t>
      </w:r>
      <w:r w:rsidRPr="00B938C9">
        <w:rPr>
          <w:rStyle w:val="StyleUnderline"/>
          <w:rFonts w:asciiTheme="majorHAnsi" w:hAnsiTheme="majorHAnsi" w:cstheme="majorHAnsi"/>
          <w:sz w:val="24"/>
        </w:rPr>
        <w:t xml:space="preserve">of what caring about the far future entails, approaches that address </w:t>
      </w:r>
      <w:r w:rsidRPr="00B938C9">
        <w:rPr>
          <w:rStyle w:val="Emphasis"/>
          <w:rFonts w:asciiTheme="majorHAnsi" w:hAnsiTheme="majorHAnsi" w:cstheme="majorHAnsi"/>
          <w:sz w:val="24"/>
        </w:rPr>
        <w:t>specific threats</w:t>
      </w:r>
      <w:r w:rsidRPr="00B938C9">
        <w:rPr>
          <w:rFonts w:asciiTheme="majorHAnsi" w:hAnsiTheme="majorHAnsi" w:cstheme="majorHAnsi"/>
          <w:sz w:val="16"/>
        </w:rPr>
        <w:t xml:space="preserve"> </w:t>
      </w:r>
      <w:r w:rsidRPr="00B938C9">
        <w:rPr>
          <w:rStyle w:val="StyleUnderline"/>
          <w:rFonts w:asciiTheme="majorHAnsi" w:hAnsiTheme="majorHAnsi" w:cstheme="majorHAnsi"/>
          <w:sz w:val="24"/>
        </w:rPr>
        <w:t>to humanity</w:t>
      </w:r>
      <w:r w:rsidRPr="00B938C9">
        <w:rPr>
          <w:rFonts w:asciiTheme="majorHAnsi" w:hAnsiTheme="majorHAnsi" w:cstheme="majorHAnsi"/>
          <w:sz w:val="16"/>
        </w:rPr>
        <w:t xml:space="preserve"> (which he calls “</w:t>
      </w:r>
      <w:r w:rsidRPr="00B938C9">
        <w:rPr>
          <w:rStyle w:val="Emphasis"/>
          <w:rFonts w:asciiTheme="majorHAnsi" w:hAnsiTheme="majorHAnsi" w:cstheme="majorHAnsi"/>
          <w:sz w:val="24"/>
        </w:rPr>
        <w:t>targeted</w:t>
      </w:r>
      <w:r w:rsidRPr="00B938C9">
        <w:rPr>
          <w:rFonts w:asciiTheme="majorHAnsi" w:hAnsiTheme="majorHAnsi" w:cstheme="majorHAnsi"/>
          <w:sz w:val="16"/>
        </w:rPr>
        <w:t xml:space="preserve">” </w:t>
      </w:r>
      <w:r w:rsidRPr="00B938C9">
        <w:rPr>
          <w:rStyle w:val="StyleUnderline"/>
          <w:rFonts w:asciiTheme="majorHAnsi" w:hAnsiTheme="majorHAnsi" w:cstheme="majorHAnsi"/>
          <w:sz w:val="24"/>
        </w:rPr>
        <w:t>approaches</w:t>
      </w:r>
      <w:r w:rsidRPr="00B938C9">
        <w:rPr>
          <w:rFonts w:asciiTheme="majorHAnsi" w:hAnsiTheme="majorHAnsi" w:cstheme="majorHAnsi"/>
          <w:sz w:val="16"/>
        </w:rPr>
        <w:t xml:space="preserve"> to the far future) </w:t>
      </w:r>
      <w:r w:rsidRPr="00B938C9">
        <w:rPr>
          <w:rStyle w:val="StyleUnderline"/>
          <w:rFonts w:asciiTheme="majorHAnsi" w:hAnsiTheme="majorHAnsi" w:cstheme="majorHAnsi"/>
          <w:sz w:val="24"/>
          <w:highlight w:val="green"/>
        </w:rPr>
        <w:t xml:space="preserve">have to </w:t>
      </w:r>
      <w:r w:rsidRPr="00B938C9">
        <w:rPr>
          <w:rStyle w:val="Emphasis"/>
          <w:rFonts w:asciiTheme="majorHAnsi" w:hAnsiTheme="majorHAnsi" w:cstheme="majorHAnsi"/>
          <w:sz w:val="24"/>
          <w:highlight w:val="green"/>
        </w:rPr>
        <w:t>complement</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sz w:val="24"/>
          <w:highlight w:val="green"/>
        </w:rPr>
        <w:t>broad</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sz w:val="24"/>
          <w:highlight w:val="green"/>
        </w:rPr>
        <w:t xml:space="preserve">approaches, </w:t>
      </w:r>
      <w:r w:rsidRPr="00B938C9">
        <w:rPr>
          <w:rStyle w:val="StyleUnderline"/>
          <w:rFonts w:asciiTheme="majorHAnsi" w:hAnsiTheme="majorHAnsi" w:cstheme="majorHAnsi"/>
          <w:sz w:val="24"/>
        </w:rPr>
        <w:t xml:space="preserve">where </w:t>
      </w:r>
      <w:r w:rsidRPr="00B938C9">
        <w:rPr>
          <w:rStyle w:val="StyleUnderline"/>
          <w:rFonts w:asciiTheme="majorHAnsi" w:hAnsiTheme="majorHAnsi" w:cstheme="majorHAnsi"/>
          <w:sz w:val="24"/>
          <w:highlight w:val="green"/>
        </w:rPr>
        <w:t xml:space="preserve">instead of trying to </w:t>
      </w:r>
      <w:r w:rsidRPr="00B938C9">
        <w:rPr>
          <w:rStyle w:val="Emphasis"/>
          <w:rFonts w:asciiTheme="majorHAnsi" w:hAnsiTheme="majorHAnsi" w:cstheme="majorHAnsi"/>
          <w:sz w:val="24"/>
          <w:highlight w:val="green"/>
        </w:rPr>
        <w:t>predict</w:t>
      </w:r>
      <w:r w:rsidRPr="00B938C9">
        <w:rPr>
          <w:rStyle w:val="StyleUnderline"/>
          <w:rFonts w:asciiTheme="majorHAnsi" w:hAnsiTheme="majorHAnsi" w:cstheme="majorHAnsi"/>
          <w:sz w:val="24"/>
          <w:highlight w:val="green"/>
        </w:rPr>
        <w:t xml:space="preserve"> </w:t>
      </w:r>
      <w:r w:rsidRPr="00B938C9">
        <w:rPr>
          <w:rStyle w:val="StyleUnderline"/>
          <w:rFonts w:asciiTheme="majorHAnsi" w:hAnsiTheme="majorHAnsi" w:cstheme="majorHAnsi"/>
          <w:sz w:val="24"/>
        </w:rPr>
        <w:t xml:space="preserve">what’s going to kill us all, you just </w:t>
      </w:r>
      <w:r w:rsidRPr="00B938C9">
        <w:rPr>
          <w:rStyle w:val="Emphasis"/>
          <w:rFonts w:asciiTheme="majorHAnsi" w:hAnsiTheme="majorHAnsi" w:cstheme="majorHAnsi"/>
          <w:sz w:val="24"/>
        </w:rPr>
        <w:t xml:space="preserve">generally </w:t>
      </w:r>
      <w:r w:rsidRPr="00B938C9">
        <w:rPr>
          <w:rStyle w:val="Emphasis"/>
          <w:rFonts w:asciiTheme="majorHAnsi" w:hAnsiTheme="majorHAnsi" w:cstheme="majorHAnsi"/>
          <w:sz w:val="24"/>
          <w:highlight w:val="green"/>
        </w:rPr>
        <w:t xml:space="preserve">try </w:t>
      </w:r>
      <w:r w:rsidRPr="00B938C9">
        <w:rPr>
          <w:rStyle w:val="Emphasis"/>
          <w:rFonts w:asciiTheme="majorHAnsi" w:hAnsiTheme="majorHAnsi" w:cstheme="majorHAnsi"/>
          <w:sz w:val="24"/>
        </w:rPr>
        <w:t>to keep civilization running as best it can</w:t>
      </w:r>
      <w:r w:rsidRPr="00B938C9">
        <w:rPr>
          <w:rStyle w:val="StyleUnderline"/>
          <w:rFonts w:asciiTheme="majorHAnsi" w:hAnsiTheme="majorHAnsi" w:cstheme="majorHAnsi"/>
          <w:sz w:val="24"/>
        </w:rPr>
        <w:t xml:space="preserve">, so that it is, as </w:t>
      </w:r>
      <w:r w:rsidRPr="00B938C9">
        <w:rPr>
          <w:rStyle w:val="StyleUnderline"/>
          <w:rFonts w:asciiTheme="majorHAnsi" w:hAnsiTheme="majorHAnsi" w:cstheme="majorHAnsi"/>
          <w:sz w:val="24"/>
          <w:highlight w:val="green"/>
        </w:rPr>
        <w:t xml:space="preserve">a whole, well-equipped to deal with </w:t>
      </w:r>
      <w:r w:rsidRPr="00B938C9">
        <w:rPr>
          <w:rStyle w:val="Emphasis"/>
          <w:rFonts w:asciiTheme="majorHAnsi" w:hAnsiTheme="majorHAnsi" w:cstheme="majorHAnsi"/>
          <w:sz w:val="24"/>
          <w:highlight w:val="green"/>
        </w:rPr>
        <w:t>potential</w:t>
      </w:r>
      <w:r w:rsidRPr="00B938C9">
        <w:rPr>
          <w:rStyle w:val="StyleUnderline"/>
          <w:rFonts w:asciiTheme="majorHAnsi" w:hAnsiTheme="majorHAnsi" w:cstheme="majorHAnsi"/>
          <w:sz w:val="24"/>
          <w:highlight w:val="green"/>
        </w:rPr>
        <w:t xml:space="preserve"> extinction events in the </w:t>
      </w:r>
      <w:r w:rsidRPr="00B938C9">
        <w:rPr>
          <w:rStyle w:val="Emphasis"/>
          <w:rFonts w:asciiTheme="majorHAnsi" w:hAnsiTheme="majorHAnsi" w:cstheme="majorHAnsi"/>
          <w:sz w:val="24"/>
          <w:highlight w:val="green"/>
        </w:rPr>
        <w:t>future</w:t>
      </w:r>
      <w:r w:rsidRPr="00B938C9">
        <w:rPr>
          <w:rFonts w:asciiTheme="majorHAnsi" w:hAnsiTheme="majorHAnsi" w:cstheme="majorHAnsi"/>
          <w:sz w:val="16"/>
        </w:rPr>
        <w:t xml:space="preserve">, not just in 2030 or 2040 but in 3500 or 95000 or even 37 million. </w:t>
      </w:r>
      <w:r w:rsidRPr="00B938C9">
        <w:rPr>
          <w:rStyle w:val="StyleUnderline"/>
          <w:rFonts w:asciiTheme="majorHAnsi" w:hAnsiTheme="majorHAnsi" w:cstheme="majorHAnsi"/>
          <w:sz w:val="24"/>
        </w:rPr>
        <w:t xml:space="preserve">In other words, caring about the far future </w:t>
      </w:r>
      <w:r w:rsidRPr="00B938C9">
        <w:rPr>
          <w:rStyle w:val="Emphasis"/>
          <w:rFonts w:asciiTheme="majorHAnsi" w:hAnsiTheme="majorHAnsi" w:cstheme="majorHAnsi"/>
          <w:sz w:val="24"/>
        </w:rPr>
        <w:t>doesn’t mean just paying attention to low-probability risks of total annihilation</w:t>
      </w:r>
      <w:r w:rsidRPr="00B938C9">
        <w:rPr>
          <w:rStyle w:val="StyleUnderline"/>
          <w:rFonts w:asciiTheme="majorHAnsi" w:hAnsiTheme="majorHAnsi" w:cstheme="majorHAnsi"/>
          <w:sz w:val="24"/>
        </w:rPr>
        <w:t xml:space="preserve">; it also means </w:t>
      </w:r>
      <w:r w:rsidRPr="00B938C9">
        <w:rPr>
          <w:rStyle w:val="Emphasis"/>
          <w:rFonts w:asciiTheme="majorHAnsi" w:hAnsiTheme="majorHAnsi" w:cstheme="majorHAnsi"/>
          <w:sz w:val="24"/>
          <w:highlight w:val="green"/>
        </w:rPr>
        <w:t>acting on pressing needs now</w:t>
      </w:r>
      <w:r w:rsidRPr="00B938C9">
        <w:rPr>
          <w:rFonts w:asciiTheme="majorHAnsi" w:hAnsiTheme="majorHAnsi" w:cstheme="majorHAnsi"/>
          <w:u w:val="single"/>
        </w:rPr>
        <w:t xml:space="preserve">. For example: </w:t>
      </w:r>
      <w:r w:rsidRPr="00B938C9">
        <w:rPr>
          <w:rStyle w:val="StyleUnderline"/>
          <w:rFonts w:asciiTheme="majorHAnsi" w:hAnsiTheme="majorHAnsi" w:cstheme="majorHAnsi"/>
          <w:sz w:val="24"/>
        </w:rPr>
        <w:t xml:space="preserve">We’re </w:t>
      </w:r>
      <w:r w:rsidRPr="00B938C9">
        <w:rPr>
          <w:rStyle w:val="StyleUnderline"/>
          <w:rFonts w:asciiTheme="majorHAnsi" w:hAnsiTheme="majorHAnsi" w:cstheme="majorHAnsi"/>
          <w:sz w:val="24"/>
          <w:highlight w:val="green"/>
        </w:rPr>
        <w:t>going to</w:t>
      </w:r>
      <w:r w:rsidRPr="00B938C9">
        <w:rPr>
          <w:rStyle w:val="StyleUnderline"/>
          <w:rFonts w:asciiTheme="majorHAnsi" w:hAnsiTheme="majorHAnsi" w:cstheme="majorHAnsi"/>
          <w:sz w:val="24"/>
        </w:rPr>
        <w:t xml:space="preserve"> be </w:t>
      </w:r>
      <w:r w:rsidRPr="00B938C9">
        <w:rPr>
          <w:rStyle w:val="Emphasis"/>
          <w:rFonts w:asciiTheme="majorHAnsi" w:hAnsiTheme="majorHAnsi" w:cstheme="majorHAnsi"/>
          <w:sz w:val="24"/>
          <w:highlight w:val="green"/>
        </w:rPr>
        <w:t>better</w:t>
      </w:r>
      <w:r w:rsidRPr="00B938C9">
        <w:rPr>
          <w:rStyle w:val="Emphasis"/>
          <w:rFonts w:asciiTheme="majorHAnsi" w:hAnsiTheme="majorHAnsi" w:cstheme="majorHAnsi"/>
          <w:sz w:val="24"/>
        </w:rPr>
        <w:t xml:space="preserve"> prepared</w:t>
      </w:r>
      <w:r w:rsidRPr="00B938C9">
        <w:rPr>
          <w:rStyle w:val="StyleUnderline"/>
          <w:rFonts w:asciiTheme="majorHAnsi" w:hAnsiTheme="majorHAnsi" w:cstheme="majorHAnsi"/>
          <w:sz w:val="24"/>
        </w:rPr>
        <w:t xml:space="preserve"> to </w:t>
      </w:r>
      <w:r w:rsidRPr="00B938C9">
        <w:rPr>
          <w:rStyle w:val="StyleUnderline"/>
          <w:rFonts w:asciiTheme="majorHAnsi" w:hAnsiTheme="majorHAnsi" w:cstheme="majorHAnsi"/>
          <w:sz w:val="24"/>
          <w:highlight w:val="green"/>
          <w:bdr w:val="single" w:sz="4" w:space="0" w:color="auto"/>
        </w:rPr>
        <w:t xml:space="preserve">prevent extinction from </w:t>
      </w:r>
      <w:r w:rsidRPr="00B938C9">
        <w:rPr>
          <w:rStyle w:val="Emphasis"/>
          <w:rFonts w:asciiTheme="majorHAnsi" w:hAnsiTheme="majorHAnsi" w:cstheme="majorHAnsi"/>
          <w:sz w:val="24"/>
          <w:highlight w:val="green"/>
          <w:bdr w:val="single" w:sz="4" w:space="0" w:color="auto"/>
        </w:rPr>
        <w:t>AI</w:t>
      </w:r>
      <w:r w:rsidRPr="00B938C9">
        <w:rPr>
          <w:rStyle w:val="StyleUnderline"/>
          <w:rFonts w:asciiTheme="majorHAnsi" w:hAnsiTheme="majorHAnsi" w:cstheme="majorHAnsi"/>
          <w:sz w:val="24"/>
          <w:bdr w:val="single" w:sz="4" w:space="0" w:color="auto"/>
        </w:rPr>
        <w:t xml:space="preserve"> or </w:t>
      </w:r>
      <w:r w:rsidRPr="00B938C9">
        <w:rPr>
          <w:rStyle w:val="StyleUnderline"/>
          <w:rFonts w:asciiTheme="majorHAnsi" w:hAnsiTheme="majorHAnsi" w:cstheme="majorHAnsi"/>
          <w:sz w:val="24"/>
          <w:highlight w:val="green"/>
          <w:bdr w:val="single" w:sz="4" w:space="0" w:color="auto"/>
        </w:rPr>
        <w:t xml:space="preserve">a </w:t>
      </w:r>
      <w:r w:rsidRPr="00B938C9">
        <w:rPr>
          <w:rStyle w:val="Emphasis"/>
          <w:rFonts w:asciiTheme="majorHAnsi" w:hAnsiTheme="majorHAnsi" w:cstheme="majorHAnsi"/>
          <w:sz w:val="24"/>
          <w:highlight w:val="green"/>
          <w:bdr w:val="single" w:sz="4" w:space="0" w:color="auto"/>
        </w:rPr>
        <w:t>supervirus</w:t>
      </w:r>
      <w:r w:rsidRPr="00B938C9">
        <w:rPr>
          <w:rStyle w:val="StyleUnderline"/>
          <w:rFonts w:asciiTheme="majorHAnsi" w:hAnsiTheme="majorHAnsi" w:cstheme="majorHAnsi"/>
          <w:sz w:val="24"/>
          <w:highlight w:val="green"/>
          <w:bdr w:val="single" w:sz="4" w:space="0" w:color="auto"/>
        </w:rPr>
        <w:t xml:space="preserve"> or</w:t>
      </w:r>
      <w:r w:rsidRPr="00B938C9">
        <w:rPr>
          <w:rStyle w:val="StyleUnderline"/>
          <w:rFonts w:asciiTheme="majorHAnsi" w:hAnsiTheme="majorHAnsi" w:cstheme="majorHAnsi"/>
          <w:sz w:val="24"/>
          <w:bdr w:val="single" w:sz="4" w:space="0" w:color="auto"/>
        </w:rPr>
        <w:t xml:space="preserve"> </w:t>
      </w:r>
      <w:r w:rsidRPr="00B938C9">
        <w:rPr>
          <w:rStyle w:val="Emphasis"/>
          <w:rFonts w:asciiTheme="majorHAnsi" w:hAnsiTheme="majorHAnsi" w:cstheme="majorHAnsi"/>
          <w:sz w:val="24"/>
          <w:bdr w:val="single" w:sz="4" w:space="0" w:color="auto"/>
        </w:rPr>
        <w:t xml:space="preserve">global </w:t>
      </w:r>
      <w:r w:rsidRPr="00B938C9">
        <w:rPr>
          <w:rStyle w:val="Emphasis"/>
          <w:rFonts w:asciiTheme="majorHAnsi" w:hAnsiTheme="majorHAnsi" w:cstheme="majorHAnsi"/>
          <w:sz w:val="24"/>
          <w:highlight w:val="green"/>
          <w:bdr w:val="single" w:sz="4" w:space="0" w:color="auto"/>
        </w:rPr>
        <w:t>warming</w:t>
      </w:r>
      <w:r w:rsidRPr="00B938C9">
        <w:rPr>
          <w:rStyle w:val="StyleUnderline"/>
          <w:rFonts w:asciiTheme="majorHAnsi" w:hAnsiTheme="majorHAnsi" w:cstheme="majorHAnsi"/>
          <w:sz w:val="24"/>
          <w:highlight w:val="green"/>
          <w:bdr w:val="single" w:sz="4" w:space="0" w:color="auto"/>
        </w:rPr>
        <w:t xml:space="preserve"> if society</w:t>
      </w:r>
      <w:r w:rsidRPr="00B938C9">
        <w:rPr>
          <w:rStyle w:val="StyleUnderline"/>
          <w:rFonts w:asciiTheme="majorHAnsi" w:hAnsiTheme="majorHAnsi" w:cstheme="majorHAnsi"/>
          <w:sz w:val="24"/>
          <w:bdr w:val="single" w:sz="4" w:space="0" w:color="auto"/>
        </w:rPr>
        <w:t xml:space="preserve"> as a whole </w:t>
      </w:r>
      <w:r w:rsidRPr="00B938C9">
        <w:rPr>
          <w:rStyle w:val="StyleUnderline"/>
          <w:rFonts w:asciiTheme="majorHAnsi" w:hAnsiTheme="majorHAnsi" w:cstheme="majorHAnsi"/>
          <w:sz w:val="24"/>
          <w:highlight w:val="green"/>
          <w:bdr w:val="single" w:sz="4" w:space="0" w:color="auto"/>
        </w:rPr>
        <w:t>makes</w:t>
      </w:r>
      <w:r w:rsidRPr="00B938C9">
        <w:rPr>
          <w:rStyle w:val="StyleUnderline"/>
          <w:rFonts w:asciiTheme="majorHAnsi" w:hAnsiTheme="majorHAnsi" w:cstheme="majorHAnsi"/>
          <w:sz w:val="24"/>
          <w:bdr w:val="single" w:sz="4" w:space="0" w:color="auto"/>
        </w:rPr>
        <w:t xml:space="preserve"> </w:t>
      </w:r>
      <w:r w:rsidRPr="00B938C9">
        <w:rPr>
          <w:rStyle w:val="Emphasis"/>
          <w:rFonts w:asciiTheme="majorHAnsi" w:hAnsiTheme="majorHAnsi" w:cstheme="majorHAnsi"/>
          <w:sz w:val="24"/>
          <w:bdr w:val="single" w:sz="4" w:space="0" w:color="auto"/>
        </w:rPr>
        <w:t xml:space="preserve">a lot of </w:t>
      </w:r>
      <w:r w:rsidRPr="00B938C9">
        <w:rPr>
          <w:rStyle w:val="Emphasis"/>
          <w:rFonts w:asciiTheme="majorHAnsi" w:hAnsiTheme="majorHAnsi" w:cstheme="majorHAnsi"/>
          <w:sz w:val="24"/>
          <w:highlight w:val="green"/>
          <w:bdr w:val="single" w:sz="4" w:space="0" w:color="auto"/>
        </w:rPr>
        <w:t>scientific progress</w:t>
      </w:r>
      <w:r w:rsidRPr="00B938C9">
        <w:rPr>
          <w:rFonts w:asciiTheme="majorHAnsi" w:hAnsiTheme="majorHAnsi" w:cstheme="majorHAnsi"/>
          <w:u w:val="single"/>
          <w:bdr w:val="single" w:sz="4" w:space="0" w:color="auto"/>
        </w:rPr>
        <w:t xml:space="preserve">. </w:t>
      </w:r>
      <w:r w:rsidRPr="00B938C9">
        <w:rPr>
          <w:rFonts w:asciiTheme="majorHAnsi" w:hAnsiTheme="majorHAnsi" w:cstheme="majorHAnsi"/>
          <w:u w:val="single"/>
        </w:rPr>
        <w:t xml:space="preserve">And a </w:t>
      </w:r>
      <w:r w:rsidRPr="00B938C9">
        <w:rPr>
          <w:rFonts w:asciiTheme="majorHAnsi" w:hAnsiTheme="majorHAnsi" w:cstheme="majorHAnsi"/>
          <w:highlight w:val="green"/>
          <w:u w:val="single"/>
        </w:rPr>
        <w:t xml:space="preserve">significant bottleneck </w:t>
      </w:r>
      <w:r w:rsidRPr="00B938C9">
        <w:rPr>
          <w:rFonts w:asciiTheme="majorHAnsi" w:hAnsiTheme="majorHAnsi" w:cstheme="majorHAnsi"/>
          <w:u w:val="single"/>
        </w:rPr>
        <w:t xml:space="preserve">there </w:t>
      </w:r>
      <w:r w:rsidRPr="00B938C9">
        <w:rPr>
          <w:rFonts w:asciiTheme="majorHAnsi" w:hAnsiTheme="majorHAnsi" w:cstheme="majorHAnsi"/>
          <w:highlight w:val="green"/>
          <w:u w:val="single"/>
        </w:rPr>
        <w:t xml:space="preserve">is </w:t>
      </w:r>
      <w:r w:rsidRPr="00B938C9">
        <w:rPr>
          <w:rFonts w:asciiTheme="majorHAnsi" w:hAnsiTheme="majorHAnsi" w:cstheme="majorHAnsi"/>
          <w:u w:val="single"/>
        </w:rPr>
        <w:t xml:space="preserve">that the vast majority of humanity doesn’t get high-enough-quality education to engage in </w:t>
      </w:r>
      <w:r w:rsidRPr="00B938C9">
        <w:rPr>
          <w:rFonts w:asciiTheme="majorHAnsi" w:hAnsiTheme="majorHAnsi" w:cstheme="majorHAnsi"/>
          <w:highlight w:val="green"/>
          <w:u w:val="single"/>
        </w:rPr>
        <w:t>scientific research</w:t>
      </w:r>
      <w:r w:rsidRPr="00B938C9">
        <w:rPr>
          <w:rFonts w:asciiTheme="majorHAnsi" w:hAnsiTheme="majorHAnsi" w:cstheme="majorHAnsi"/>
          <w:u w:val="single"/>
        </w:rPr>
        <w:t xml:space="preserve">, if they want to, which </w:t>
      </w:r>
      <w:r w:rsidRPr="00B938C9">
        <w:rPr>
          <w:rFonts w:asciiTheme="majorHAnsi" w:hAnsiTheme="majorHAnsi" w:cstheme="majorHAnsi"/>
          <w:highlight w:val="green"/>
          <w:u w:val="single"/>
        </w:rPr>
        <w:t xml:space="preserve">reduces </w:t>
      </w:r>
      <w:r w:rsidRPr="00B938C9">
        <w:rPr>
          <w:rFonts w:asciiTheme="majorHAnsi" w:hAnsiTheme="majorHAnsi" w:cstheme="majorHAnsi"/>
          <w:u w:val="single"/>
        </w:rPr>
        <w:t xml:space="preserve">the </w:t>
      </w:r>
      <w:r w:rsidRPr="00B938C9">
        <w:rPr>
          <w:rFonts w:asciiTheme="majorHAnsi" w:hAnsiTheme="majorHAnsi" w:cstheme="majorHAnsi"/>
          <w:b/>
          <w:bCs/>
          <w:highlight w:val="green"/>
          <w:u w:val="single"/>
          <w:bdr w:val="single" w:sz="4" w:space="0" w:color="auto"/>
        </w:rPr>
        <w:t>odds that we have enough trained scientists to come up with the breakthroughs</w:t>
      </w:r>
      <w:r w:rsidRPr="00B938C9">
        <w:rPr>
          <w:rFonts w:asciiTheme="majorHAnsi" w:hAnsiTheme="majorHAnsi" w:cstheme="majorHAnsi"/>
          <w:highlight w:val="green"/>
          <w:u w:val="single"/>
        </w:rPr>
        <w:t xml:space="preserve"> </w:t>
      </w:r>
      <w:r w:rsidRPr="00B938C9">
        <w:rPr>
          <w:rFonts w:asciiTheme="majorHAnsi" w:hAnsiTheme="majorHAnsi" w:cstheme="majorHAnsi"/>
          <w:u w:val="single"/>
        </w:rPr>
        <w:t xml:space="preserve">we need </w:t>
      </w:r>
      <w:r w:rsidRPr="00B938C9">
        <w:rPr>
          <w:rFonts w:asciiTheme="majorHAnsi" w:hAnsiTheme="majorHAnsi" w:cstheme="majorHAnsi"/>
          <w:highlight w:val="green"/>
          <w:u w:val="single"/>
        </w:rPr>
        <w:t>as a civilization to survive and thrive</w:t>
      </w:r>
      <w:r w:rsidRPr="00B938C9">
        <w:rPr>
          <w:rFonts w:asciiTheme="majorHAnsi" w:hAnsiTheme="majorHAnsi" w:cstheme="majorHAnsi"/>
          <w:u w:val="single"/>
        </w:rPr>
        <w:t xml:space="preserve">. </w:t>
      </w:r>
      <w:r w:rsidRPr="00B938C9">
        <w:rPr>
          <w:rStyle w:val="StyleUnderline"/>
          <w:rFonts w:asciiTheme="majorHAnsi" w:hAnsiTheme="majorHAnsi" w:cstheme="majorHAnsi"/>
          <w:sz w:val="24"/>
        </w:rPr>
        <w:t xml:space="preserve">So maybe one of </w:t>
      </w:r>
      <w:r w:rsidRPr="00B938C9">
        <w:rPr>
          <w:rStyle w:val="StyleUnderline"/>
          <w:rFonts w:asciiTheme="majorHAnsi" w:hAnsiTheme="majorHAnsi" w:cstheme="majorHAnsi"/>
          <w:sz w:val="24"/>
          <w:highlight w:val="green"/>
        </w:rPr>
        <w:t xml:space="preserve">the </w:t>
      </w:r>
      <w:r w:rsidRPr="00B938C9">
        <w:rPr>
          <w:rStyle w:val="Emphasis"/>
          <w:rFonts w:asciiTheme="majorHAnsi" w:hAnsiTheme="majorHAnsi" w:cstheme="majorHAnsi"/>
          <w:sz w:val="24"/>
          <w:highlight w:val="green"/>
        </w:rPr>
        <w:t>best thing</w:t>
      </w:r>
      <w:r w:rsidRPr="00B938C9">
        <w:rPr>
          <w:rStyle w:val="StyleUnderline"/>
          <w:rFonts w:asciiTheme="majorHAnsi" w:hAnsiTheme="majorHAnsi" w:cstheme="majorHAnsi"/>
          <w:sz w:val="24"/>
          <w:highlight w:val="green"/>
        </w:rPr>
        <w:t>s</w:t>
      </w:r>
      <w:r w:rsidRPr="00B938C9">
        <w:rPr>
          <w:rStyle w:val="StyleUnderline"/>
          <w:rFonts w:asciiTheme="majorHAnsi" w:hAnsiTheme="majorHAnsi" w:cstheme="majorHAnsi"/>
          <w:sz w:val="24"/>
        </w:rPr>
        <w:t xml:space="preserve"> we can do </w:t>
      </w:r>
      <w:r w:rsidRPr="00B938C9">
        <w:rPr>
          <w:rStyle w:val="StyleUnderline"/>
          <w:rFonts w:asciiTheme="majorHAnsi" w:hAnsiTheme="majorHAnsi" w:cstheme="majorHAnsi"/>
          <w:sz w:val="24"/>
          <w:highlight w:val="green"/>
        </w:rPr>
        <w:t>for the</w:t>
      </w:r>
      <w:r w:rsidRPr="00B938C9">
        <w:rPr>
          <w:rFonts w:asciiTheme="majorHAnsi" w:hAnsiTheme="majorHAnsi" w:cstheme="majorHAnsi"/>
          <w:highlight w:val="green"/>
          <w:u w:val="single"/>
        </w:rPr>
        <w:t xml:space="preserve"> </w:t>
      </w:r>
      <w:r w:rsidRPr="00B938C9">
        <w:rPr>
          <w:rStyle w:val="Emphasis"/>
          <w:rFonts w:asciiTheme="majorHAnsi" w:hAnsiTheme="majorHAnsi" w:cstheme="majorHAnsi"/>
          <w:sz w:val="24"/>
          <w:highlight w:val="green"/>
        </w:rPr>
        <w:t>far future</w:t>
      </w:r>
      <w:r w:rsidRPr="00B938C9">
        <w:rPr>
          <w:rFonts w:asciiTheme="majorHAnsi" w:hAnsiTheme="majorHAnsi" w:cstheme="majorHAnsi"/>
          <w:highlight w:val="green"/>
          <w:u w:val="single"/>
        </w:rPr>
        <w:t xml:space="preserve"> </w:t>
      </w:r>
      <w:r w:rsidRPr="00B938C9">
        <w:rPr>
          <w:rStyle w:val="StyleUnderline"/>
          <w:rFonts w:asciiTheme="majorHAnsi" w:hAnsiTheme="majorHAnsi" w:cstheme="majorHAnsi"/>
          <w:sz w:val="24"/>
          <w:highlight w:val="green"/>
        </w:rPr>
        <w:t>is to</w:t>
      </w:r>
      <w:r w:rsidRPr="00B938C9">
        <w:rPr>
          <w:rFonts w:asciiTheme="majorHAnsi" w:hAnsiTheme="majorHAnsi" w:cstheme="majorHAnsi"/>
          <w:u w:val="single"/>
        </w:rPr>
        <w:t xml:space="preserve"> improve school systems — here and now — to </w:t>
      </w:r>
      <w:r w:rsidRPr="00B938C9">
        <w:rPr>
          <w:rStyle w:val="StyleUnderline"/>
          <w:rFonts w:asciiTheme="majorHAnsi" w:hAnsiTheme="majorHAnsi" w:cstheme="majorHAnsi"/>
          <w:sz w:val="24"/>
          <w:highlight w:val="green"/>
        </w:rPr>
        <w:t>harness</w:t>
      </w:r>
      <w:r w:rsidRPr="00B938C9">
        <w:rPr>
          <w:rFonts w:asciiTheme="majorHAnsi" w:hAnsiTheme="majorHAnsi" w:cstheme="majorHAnsi"/>
          <w:u w:val="single"/>
        </w:rPr>
        <w:t xml:space="preserve"> the group economist Raj Chetty calls “lost Einsteins” (</w:t>
      </w:r>
      <w:r w:rsidRPr="00B938C9">
        <w:rPr>
          <w:rStyle w:val="Emphasis"/>
          <w:rFonts w:asciiTheme="majorHAnsi" w:hAnsiTheme="majorHAnsi" w:cstheme="majorHAnsi"/>
          <w:sz w:val="24"/>
        </w:rPr>
        <w:t xml:space="preserve">potential </w:t>
      </w:r>
      <w:r w:rsidRPr="00B938C9">
        <w:rPr>
          <w:rStyle w:val="Emphasis"/>
          <w:rFonts w:asciiTheme="majorHAnsi" w:hAnsiTheme="majorHAnsi" w:cstheme="majorHAnsi"/>
          <w:sz w:val="24"/>
          <w:highlight w:val="green"/>
        </w:rPr>
        <w:t>innovators</w:t>
      </w:r>
      <w:r w:rsidRPr="00B938C9">
        <w:rPr>
          <w:rFonts w:asciiTheme="majorHAnsi" w:hAnsiTheme="majorHAnsi" w:cstheme="majorHAnsi"/>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B938C9">
        <w:rPr>
          <w:rFonts w:asciiTheme="majorHAnsi" w:hAnsiTheme="majorHAnsi" w:cstheme="majorHAnsi"/>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938C9">
        <w:rPr>
          <w:rStyle w:val="StyleUnderline"/>
          <w:rFonts w:asciiTheme="majorHAnsi" w:hAnsiTheme="majorHAnsi" w:cstheme="majorHAnsi"/>
          <w:sz w:val="24"/>
          <w:highlight w:val="green"/>
        </w:rPr>
        <w:t>improve</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sz w:val="24"/>
          <w:highlight w:val="green"/>
        </w:rPr>
        <w:t>incentives</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sz w:val="24"/>
          <w:highlight w:val="green"/>
        </w:rPr>
        <w:t>and</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sz w:val="24"/>
          <w:highlight w:val="green"/>
        </w:rPr>
        <w:t>norms</w:t>
      </w:r>
      <w:r w:rsidRPr="00B938C9">
        <w:rPr>
          <w:rFonts w:asciiTheme="majorHAnsi" w:hAnsiTheme="majorHAnsi" w:cstheme="majorHAnsi"/>
          <w:sz w:val="16"/>
        </w:rPr>
        <w:t xml:space="preserve"> </w:t>
      </w:r>
      <w:r w:rsidRPr="00B938C9">
        <w:rPr>
          <w:rStyle w:val="StyleUnderline"/>
          <w:rFonts w:asciiTheme="majorHAnsi" w:hAnsiTheme="majorHAnsi" w:cstheme="majorHAnsi"/>
          <w:sz w:val="24"/>
        </w:rPr>
        <w:t>in</w:t>
      </w:r>
      <w:r w:rsidRPr="00B938C9">
        <w:rPr>
          <w:rFonts w:asciiTheme="majorHAnsi" w:hAnsiTheme="majorHAnsi" w:cstheme="majorHAnsi"/>
          <w:sz w:val="16"/>
        </w:rPr>
        <w:t xml:space="preserve"> </w:t>
      </w:r>
      <w:r w:rsidRPr="00B938C9">
        <w:rPr>
          <w:rStyle w:val="Emphasis"/>
          <w:rFonts w:asciiTheme="majorHAnsi" w:hAnsiTheme="majorHAnsi" w:cstheme="majorHAnsi"/>
          <w:sz w:val="24"/>
        </w:rPr>
        <w:t>academic work</w:t>
      </w:r>
      <w:r w:rsidRPr="00B938C9">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B938C9">
        <w:rPr>
          <w:rStyle w:val="StyleUnderline"/>
          <w:rFonts w:asciiTheme="majorHAnsi" w:hAnsiTheme="majorHAnsi" w:cstheme="majorHAnsi"/>
          <w:sz w:val="24"/>
        </w:rPr>
        <w:t>If the far future is what matters, and generally trying to make the world work better is among the best ways to help the far future, then effective altruism just becomes plain ol’ do-goodery.</w:t>
      </w:r>
    </w:p>
    <w:p w14:paraId="1FDB316F" w14:textId="77777777" w:rsidR="00B938C9" w:rsidRPr="00B938C9" w:rsidRDefault="00B938C9" w:rsidP="00B938C9">
      <w:pPr>
        <w:pStyle w:val="Heading2"/>
        <w:rPr>
          <w:rFonts w:asciiTheme="majorHAnsi" w:hAnsiTheme="majorHAnsi" w:cstheme="majorHAnsi"/>
        </w:rPr>
      </w:pPr>
      <w:r w:rsidRPr="00B938C9">
        <w:rPr>
          <w:rFonts w:asciiTheme="majorHAnsi" w:hAnsiTheme="majorHAnsi" w:cstheme="majorHAnsi"/>
        </w:rPr>
        <w:t>Case</w:t>
      </w:r>
    </w:p>
    <w:p w14:paraId="370430BD" w14:textId="77777777" w:rsidR="00B938C9" w:rsidRPr="00B938C9" w:rsidRDefault="00B938C9" w:rsidP="00B938C9">
      <w:pPr>
        <w:rPr>
          <w:rFonts w:asciiTheme="majorHAnsi" w:hAnsiTheme="majorHAnsi" w:cstheme="majorHAnsi"/>
        </w:rPr>
      </w:pPr>
    </w:p>
    <w:p w14:paraId="36CE8C17"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Hedge</w:t>
      </w:r>
    </w:p>
    <w:p w14:paraId="2CE1287F"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Reject 1AR theory A] 7-6 Time skew B] NO 3NR so 2ar gets to weigh however they want C] We only have two speechs to norm over it which means debates become irresolvable and the judge is forced to intervene.</w:t>
      </w:r>
    </w:p>
    <w:p w14:paraId="54DB5751"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p w14:paraId="7DB1ADB1"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Rotb</w:t>
      </w:r>
    </w:p>
    <w:p w14:paraId="24615564" w14:textId="77777777" w:rsidR="00B938C9" w:rsidRPr="00B938C9" w:rsidRDefault="00B938C9" w:rsidP="00B938C9">
      <w:pPr>
        <w:pStyle w:val="Heading4"/>
        <w:rPr>
          <w:rFonts w:asciiTheme="majorHAnsi" w:hAnsiTheme="majorHAnsi" w:cstheme="majorHAnsi"/>
          <w:u w:val="single"/>
        </w:rPr>
      </w:pPr>
      <w:r w:rsidRPr="00B938C9">
        <w:rPr>
          <w:rFonts w:asciiTheme="majorHAnsi" w:hAnsiTheme="majorHAnsi" w:cstheme="majorHAnsi"/>
        </w:rPr>
        <w:t xml:space="preserve">The role of the ballot is to </w:t>
      </w:r>
      <w:r w:rsidRPr="00B938C9">
        <w:rPr>
          <w:rFonts w:asciiTheme="majorHAnsi" w:hAnsiTheme="majorHAnsi" w:cstheme="majorHAnsi"/>
          <w:i/>
          <w:u w:val="single"/>
        </w:rPr>
        <w:t>evaluate the desirability of resolutional action under the best normative framework</w:t>
      </w:r>
      <w:r w:rsidRPr="00B938C9">
        <w:rPr>
          <w:rFonts w:asciiTheme="majorHAnsi" w:hAnsiTheme="majorHAnsi" w:cstheme="majorHAnsi"/>
        </w:rPr>
        <w:t>. Prefer: (a) AC / NC is structurally reciprocal since both sides have access to two routes to the ballot – reciprocity is a litmus test for fairness, (b) it’s key to framework clash and phil ed is the only reason LD debate exists.</w:t>
      </w:r>
    </w:p>
    <w:p w14:paraId="45159AFE" w14:textId="77777777" w:rsidR="00B938C9" w:rsidRPr="00B938C9" w:rsidRDefault="00B938C9" w:rsidP="00B938C9">
      <w:pPr>
        <w:rPr>
          <w:rFonts w:asciiTheme="majorHAnsi" w:hAnsiTheme="majorHAnsi" w:cstheme="majorHAnsi"/>
        </w:rPr>
      </w:pPr>
    </w:p>
    <w:p w14:paraId="68E7EEEB"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Extinction Outweighs</w:t>
      </w:r>
    </w:p>
    <w:p w14:paraId="24C595C0" w14:textId="77777777" w:rsidR="00B938C9" w:rsidRPr="00B938C9" w:rsidRDefault="00B938C9" w:rsidP="00B938C9">
      <w:pPr>
        <w:pStyle w:val="Heading4"/>
        <w:rPr>
          <w:rFonts w:asciiTheme="majorHAnsi" w:hAnsiTheme="majorHAnsi" w:cstheme="majorHAnsi"/>
          <w:bCs w:val="0"/>
        </w:rPr>
      </w:pPr>
      <w:r w:rsidRPr="00B938C9">
        <w:rPr>
          <w:rFonts w:asciiTheme="majorHAnsi" w:hAnsiTheme="majorHAnsi" w:cstheme="majorHAnsi"/>
        </w:rPr>
        <w:t xml:space="preserve">Extinction </w:t>
      </w:r>
      <w:r w:rsidRPr="00B938C9">
        <w:rPr>
          <w:rFonts w:asciiTheme="majorHAnsi" w:hAnsiTheme="majorHAnsi" w:cstheme="majorHAnsi"/>
          <w:u w:val="single"/>
        </w:rPr>
        <w:t>outweighs</w:t>
      </w:r>
      <w:r w:rsidRPr="00B938C9">
        <w:rPr>
          <w:rFonts w:asciiTheme="majorHAnsi" w:hAnsiTheme="majorHAnsi" w:cstheme="majorHAnsi"/>
        </w:rPr>
        <w:t xml:space="preserve">: </w:t>
      </w:r>
    </w:p>
    <w:p w14:paraId="4B0E9B33" w14:textId="77777777" w:rsidR="00B938C9" w:rsidRPr="00B938C9" w:rsidRDefault="00B938C9" w:rsidP="00B938C9">
      <w:pPr>
        <w:pStyle w:val="Heading4"/>
        <w:rPr>
          <w:rFonts w:asciiTheme="majorHAnsi" w:hAnsiTheme="majorHAnsi" w:cstheme="majorHAnsi"/>
          <w:bCs w:val="0"/>
        </w:rPr>
      </w:pPr>
      <w:r w:rsidRPr="00B938C9">
        <w:rPr>
          <w:rFonts w:asciiTheme="majorHAnsi" w:hAnsiTheme="majorHAnsi" w:cstheme="majorHAnsi"/>
        </w:rPr>
        <w:t xml:space="preserve">A] </w:t>
      </w:r>
      <w:r w:rsidRPr="00B938C9">
        <w:rPr>
          <w:rFonts w:asciiTheme="majorHAnsi" w:hAnsiTheme="majorHAnsi" w:cstheme="majorHAnsi"/>
          <w:u w:val="single"/>
        </w:rPr>
        <w:t>Structural violence</w:t>
      </w:r>
      <w:r w:rsidRPr="00B938C9">
        <w:rPr>
          <w:rFonts w:asciiTheme="majorHAnsi" w:hAnsiTheme="majorHAnsi" w:cstheme="majorHAnsi"/>
        </w:rPr>
        <w:t xml:space="preserve">- death causes suffering because people can’t get access to resources and basic necessities </w:t>
      </w:r>
    </w:p>
    <w:p w14:paraId="0A64D311" w14:textId="77777777" w:rsidR="00B938C9" w:rsidRPr="00B938C9" w:rsidRDefault="00B938C9" w:rsidP="00B938C9">
      <w:pPr>
        <w:pStyle w:val="Heading4"/>
        <w:rPr>
          <w:rFonts w:asciiTheme="majorHAnsi" w:hAnsiTheme="majorHAnsi" w:cstheme="majorHAnsi"/>
          <w:bCs w:val="0"/>
        </w:rPr>
      </w:pPr>
      <w:r w:rsidRPr="00B938C9">
        <w:rPr>
          <w:rFonts w:asciiTheme="majorHAnsi" w:hAnsiTheme="majorHAnsi" w:cstheme="majorHAnsi"/>
        </w:rPr>
        <w:t xml:space="preserve">B] </w:t>
      </w:r>
      <w:r w:rsidRPr="00B938C9">
        <w:rPr>
          <w:rFonts w:asciiTheme="majorHAnsi" w:hAnsiTheme="majorHAnsi" w:cstheme="majorHAnsi"/>
          <w:u w:val="single"/>
        </w:rPr>
        <w:t>Objectivity</w:t>
      </w:r>
      <w:r w:rsidRPr="00B938C9">
        <w:rPr>
          <w:rFonts w:asciiTheme="majorHAnsi" w:hAnsiTheme="majorHAnsi" w:cstheme="majorHAnsi"/>
        </w:rPr>
        <w:t xml:space="preserve">- body count is the most objective way to calculate impacts because comparing suffering is unethical </w:t>
      </w:r>
    </w:p>
    <w:p w14:paraId="5901D6FE" w14:textId="77777777" w:rsidR="00B938C9" w:rsidRPr="00B938C9" w:rsidRDefault="00B938C9" w:rsidP="00B938C9">
      <w:pPr>
        <w:pStyle w:val="Heading4"/>
        <w:rPr>
          <w:rFonts w:asciiTheme="majorHAnsi" w:hAnsiTheme="majorHAnsi" w:cstheme="majorHAnsi"/>
          <w:bCs w:val="0"/>
        </w:rPr>
      </w:pPr>
      <w:r w:rsidRPr="00B938C9">
        <w:rPr>
          <w:rFonts w:asciiTheme="majorHAnsi" w:hAnsiTheme="majorHAnsi" w:cstheme="majorHAnsi"/>
        </w:rPr>
        <w:t xml:space="preserve">C] Comes before </w:t>
      </w:r>
      <w:r w:rsidRPr="00B938C9">
        <w:rPr>
          <w:rFonts w:asciiTheme="majorHAnsi" w:hAnsiTheme="majorHAnsi" w:cstheme="majorHAnsi"/>
          <w:u w:val="single"/>
        </w:rPr>
        <w:t>value-to-life</w:t>
      </w:r>
      <w:r w:rsidRPr="00B938C9">
        <w:rPr>
          <w:rFonts w:asciiTheme="majorHAnsi" w:hAnsiTheme="majorHAnsi" w:cstheme="majorHAnsi"/>
        </w:rPr>
        <w:t>.</w:t>
      </w:r>
    </w:p>
    <w:p w14:paraId="36A1A15F"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Tännsjö 11</w:t>
      </w:r>
      <w:r w:rsidRPr="00B938C9">
        <w:rPr>
          <w:rFonts w:asciiTheme="majorHAnsi" w:hAnsiTheme="majorHAnsi" w:cstheme="majorHAnsi"/>
        </w:rPr>
        <w:t xml:space="preserve"> (Torbjörn, the Kristian Claëson Professor of Practical Philosophy at Stockholm University, “Shalt Thou Sometimes Murder? On the Ethics of Killing,” </w:t>
      </w:r>
      <w:hyperlink r:id="rId13" w:history="1">
        <w:r w:rsidRPr="00B938C9">
          <w:rPr>
            <w:rFonts w:asciiTheme="majorHAnsi" w:hAnsiTheme="majorHAnsi" w:cstheme="majorHAnsi"/>
          </w:rPr>
          <w:t>http://people.su.se/~jolso/HS-texter/shaltthou.pdf</w:t>
        </w:r>
      </w:hyperlink>
      <w:r w:rsidRPr="00B938C9">
        <w:rPr>
          <w:rFonts w:asciiTheme="majorHAnsi" w:hAnsiTheme="majorHAnsi" w:cstheme="majorHAnsi"/>
        </w:rPr>
        <w:t>) //BS 1-27-2018</w:t>
      </w:r>
    </w:p>
    <w:p w14:paraId="71B87DD8" w14:textId="77777777" w:rsidR="00B938C9" w:rsidRPr="00B938C9" w:rsidRDefault="00B938C9" w:rsidP="00B938C9">
      <w:pPr>
        <w:rPr>
          <w:rFonts w:asciiTheme="majorHAnsi" w:hAnsiTheme="majorHAnsi" w:cstheme="majorHAnsi"/>
        </w:rPr>
      </w:pPr>
      <w:r w:rsidRPr="00B938C9">
        <w:rPr>
          <w:rFonts w:asciiTheme="majorHAnsi" w:hAnsiTheme="majorHAnsi" w:cstheme="majorHAnsi"/>
        </w:rPr>
        <w:t>**Bracketed to avoid triggers</w:t>
      </w:r>
    </w:p>
    <w:p w14:paraId="4DC0BA7C" w14:textId="77777777" w:rsidR="00B938C9" w:rsidRPr="00B938C9" w:rsidRDefault="00B938C9" w:rsidP="00B938C9">
      <w:pPr>
        <w:rPr>
          <w:rFonts w:asciiTheme="majorHAnsi" w:hAnsiTheme="majorHAnsi" w:cstheme="majorHAnsi"/>
          <w:szCs w:val="26"/>
        </w:rPr>
      </w:pPr>
      <w:r w:rsidRPr="00B938C9">
        <w:rPr>
          <w:rFonts w:asciiTheme="majorHAnsi" w:hAnsiTheme="majorHAnsi" w:cstheme="majorHAnsi"/>
          <w:szCs w:val="26"/>
        </w:rPr>
        <w:t xml:space="preserve">I suppose it is correct to say that, </w:t>
      </w:r>
      <w:r w:rsidRPr="00B938C9">
        <w:rPr>
          <w:rStyle w:val="StyleUnderline"/>
          <w:rFonts w:asciiTheme="majorHAnsi" w:hAnsiTheme="majorHAnsi" w:cstheme="majorHAnsi"/>
          <w:szCs w:val="26"/>
        </w:rPr>
        <w:t>if Schopenhauer is right,</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if life is never worth living,</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then</w:t>
      </w:r>
      <w:r w:rsidRPr="00B938C9">
        <w:rPr>
          <w:rStyle w:val="StyleUnderline"/>
          <w:rFonts w:asciiTheme="majorHAnsi" w:hAnsiTheme="majorHAnsi" w:cstheme="majorHAnsi"/>
          <w:szCs w:val="26"/>
        </w:rPr>
        <w:t xml:space="preserve"> according to utilitarianism </w:t>
      </w:r>
      <w:r w:rsidRPr="00B938C9">
        <w:rPr>
          <w:rStyle w:val="Emphasis"/>
          <w:rFonts w:asciiTheme="majorHAnsi" w:hAnsiTheme="majorHAnsi" w:cstheme="majorHAnsi"/>
          <w:szCs w:val="26"/>
          <w:highlight w:val="green"/>
        </w:rPr>
        <w:t>we should all [die]</w:t>
      </w:r>
      <w:r w:rsidRPr="00B938C9">
        <w:rPr>
          <w:rStyle w:val="StyleUnderline"/>
          <w:rFonts w:asciiTheme="majorHAnsi" w:hAnsiTheme="majorHAnsi" w:cstheme="majorHAnsi"/>
          <w:szCs w:val="26"/>
          <w:highlight w:val="green"/>
        </w:rPr>
        <w:t xml:space="preserve"> </w:t>
      </w:r>
      <w:r w:rsidRPr="00B938C9">
        <w:rPr>
          <w:rStyle w:val="StyleUnderline"/>
          <w:rFonts w:asciiTheme="majorHAnsi" w:hAnsiTheme="majorHAnsi" w:cstheme="majorHAnsi"/>
          <w:szCs w:val="26"/>
        </w:rPr>
        <w:t>commit suicide</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 xml:space="preserve">and </w:t>
      </w:r>
      <w:r w:rsidRPr="00B938C9">
        <w:rPr>
          <w:rStyle w:val="Emphasis"/>
          <w:rFonts w:asciiTheme="majorHAnsi" w:hAnsiTheme="majorHAnsi" w:cstheme="majorHAnsi"/>
          <w:szCs w:val="26"/>
        </w:rPr>
        <w:t>put an end to humanity</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 xml:space="preserve">But this </w:t>
      </w:r>
      <w:r w:rsidRPr="00B938C9">
        <w:rPr>
          <w:rStyle w:val="Emphasis"/>
          <w:rFonts w:asciiTheme="majorHAnsi" w:hAnsiTheme="majorHAnsi" w:cstheme="majorHAnsi"/>
          <w:szCs w:val="26"/>
        </w:rPr>
        <w:t>does not mean that, each of us should commit suicide</w:t>
      </w:r>
      <w:r w:rsidRPr="00B938C9">
        <w:rPr>
          <w:rFonts w:asciiTheme="majorHAnsi" w:hAnsiTheme="majorHAnsi" w:cstheme="majorHAnsi"/>
          <w:szCs w:val="26"/>
        </w:rPr>
        <w:t xml:space="preserve">. I commented on this in chapter two when I presented the idea that </w:t>
      </w:r>
      <w:r w:rsidRPr="00B938C9">
        <w:rPr>
          <w:rStyle w:val="StyleUnderline"/>
          <w:rFonts w:asciiTheme="majorHAnsi" w:hAnsiTheme="majorHAnsi" w:cstheme="majorHAnsi"/>
          <w:szCs w:val="26"/>
        </w:rPr>
        <w:t>utilitarianism should be applied</w:t>
      </w:r>
      <w:r w:rsidRPr="00B938C9">
        <w:rPr>
          <w:rFonts w:asciiTheme="majorHAnsi" w:hAnsiTheme="majorHAnsi" w:cstheme="majorHAnsi"/>
          <w:szCs w:val="26"/>
        </w:rPr>
        <w:t xml:space="preserve">, not only to individual actions, but </w:t>
      </w:r>
      <w:r w:rsidRPr="00B938C9">
        <w:rPr>
          <w:rStyle w:val="StyleUnderline"/>
          <w:rFonts w:asciiTheme="majorHAnsi" w:hAnsiTheme="majorHAnsi" w:cstheme="majorHAnsi"/>
          <w:szCs w:val="26"/>
        </w:rPr>
        <w:t>to collective actions</w:t>
      </w:r>
      <w:r w:rsidRPr="00B938C9">
        <w:rPr>
          <w:rFonts w:asciiTheme="majorHAnsi" w:hAnsiTheme="majorHAnsi" w:cstheme="majorHAnsi"/>
          <w:szCs w:val="26"/>
        </w:rPr>
        <w:t xml:space="preserve"> as well.</w:t>
      </w:r>
      <w:r w:rsidRPr="00B938C9">
        <w:rPr>
          <w:rFonts w:asciiTheme="majorHAnsi" w:hAnsiTheme="majorHAnsi" w:cstheme="majorHAnsi"/>
          <w:sz w:val="12"/>
          <w:szCs w:val="26"/>
        </w:rPr>
        <w:t>¶</w:t>
      </w:r>
      <w:r w:rsidRPr="00B938C9">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B938C9">
        <w:rPr>
          <w:rStyle w:val="StyleUnderline"/>
          <w:rFonts w:asciiTheme="majorHAnsi" w:hAnsiTheme="majorHAnsi" w:cstheme="majorHAnsi"/>
          <w:szCs w:val="26"/>
        </w:rPr>
        <w:t>It is</w:t>
      </w:r>
      <w:r w:rsidRPr="00B938C9">
        <w:rPr>
          <w:rFonts w:asciiTheme="majorHAnsi" w:hAnsiTheme="majorHAnsi" w:cstheme="majorHAnsi"/>
          <w:szCs w:val="26"/>
        </w:rPr>
        <w:t xml:space="preserve"> also </w:t>
      </w:r>
      <w:r w:rsidRPr="00B938C9">
        <w:rPr>
          <w:rStyle w:val="StyleUnderline"/>
          <w:rFonts w:asciiTheme="majorHAnsi" w:hAnsiTheme="majorHAnsi" w:cstheme="majorHAnsi"/>
          <w:szCs w:val="26"/>
        </w:rPr>
        <w:t>a possibility that,</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 xml:space="preserve">even if people </w:t>
      </w:r>
      <w:r w:rsidRPr="00B938C9">
        <w:rPr>
          <w:rStyle w:val="Emphasis"/>
          <w:rFonts w:asciiTheme="majorHAnsi" w:hAnsiTheme="majorHAnsi" w:cstheme="majorHAnsi"/>
          <w:szCs w:val="26"/>
          <w:highlight w:val="green"/>
        </w:rPr>
        <w:t>lead lives not worth living</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 xml:space="preserve">they </w:t>
      </w:r>
      <w:r w:rsidRPr="00B938C9">
        <w:rPr>
          <w:rStyle w:val="Emphasis"/>
          <w:rFonts w:asciiTheme="majorHAnsi" w:hAnsiTheme="majorHAnsi" w:cstheme="majorHAnsi"/>
          <w:szCs w:val="26"/>
        </w:rPr>
        <w:t>believe they do</w:t>
      </w:r>
      <w:r w:rsidRPr="00B938C9">
        <w:rPr>
          <w:rFonts w:asciiTheme="majorHAnsi" w:hAnsiTheme="majorHAnsi" w:cstheme="majorHAnsi"/>
          <w:szCs w:val="26"/>
        </w:rPr>
        <w:t xml:space="preserve">. And </w:t>
      </w:r>
      <w:r w:rsidRPr="00B938C9">
        <w:rPr>
          <w:rStyle w:val="StyleUnderline"/>
          <w:rFonts w:asciiTheme="majorHAnsi" w:hAnsiTheme="majorHAnsi" w:cstheme="majorHAnsi"/>
          <w:szCs w:val="26"/>
        </w:rPr>
        <w:t>even if some may believe that their lives, up to now, have not been worth living</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 xml:space="preserve">their </w:t>
      </w:r>
      <w:r w:rsidRPr="00B938C9">
        <w:rPr>
          <w:rStyle w:val="Emphasis"/>
          <w:rFonts w:asciiTheme="majorHAnsi" w:hAnsiTheme="majorHAnsi" w:cstheme="majorHAnsi"/>
          <w:szCs w:val="26"/>
          <w:highlight w:val="green"/>
        </w:rPr>
        <w:t>future lives will be better</w:t>
      </w:r>
      <w:r w:rsidRPr="00B938C9">
        <w:rPr>
          <w:rFonts w:asciiTheme="majorHAnsi" w:hAnsiTheme="majorHAnsi" w:cstheme="majorHAnsi"/>
          <w:szCs w:val="26"/>
        </w:rPr>
        <w:t>. They may be mistaken about this. They may hold false expectations about the future.</w:t>
      </w:r>
      <w:r w:rsidRPr="00B938C9">
        <w:rPr>
          <w:rFonts w:asciiTheme="majorHAnsi" w:hAnsiTheme="majorHAnsi" w:cstheme="majorHAnsi"/>
          <w:sz w:val="12"/>
          <w:szCs w:val="26"/>
        </w:rPr>
        <w:t>¶</w:t>
      </w:r>
      <w:r w:rsidRPr="00B938C9">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B938C9">
        <w:rPr>
          <w:rFonts w:asciiTheme="majorHAnsi" w:hAnsiTheme="majorHAnsi" w:cstheme="majorHAnsi"/>
          <w:sz w:val="12"/>
          <w:szCs w:val="26"/>
        </w:rPr>
        <w:t>¶</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My strong belief is that</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 xml:space="preserve">most of us </w:t>
      </w:r>
      <w:r w:rsidRPr="00B938C9">
        <w:rPr>
          <w:rStyle w:val="Emphasis"/>
          <w:rFonts w:asciiTheme="majorHAnsi" w:hAnsiTheme="majorHAnsi" w:cstheme="majorHAnsi"/>
          <w:szCs w:val="26"/>
          <w:highlight w:val="green"/>
        </w:rPr>
        <w:t>live lives worth living</w:t>
      </w:r>
      <w:r w:rsidRPr="00B938C9">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B938C9">
        <w:rPr>
          <w:rFonts w:asciiTheme="majorHAnsi" w:hAnsiTheme="majorHAnsi" w:cstheme="majorHAnsi"/>
          <w:sz w:val="12"/>
          <w:szCs w:val="26"/>
        </w:rPr>
        <w:t>¶</w:t>
      </w:r>
      <w:r w:rsidRPr="00B938C9">
        <w:rPr>
          <w:rFonts w:asciiTheme="majorHAnsi" w:hAnsiTheme="majorHAnsi" w:cstheme="majorHAnsi"/>
          <w:szCs w:val="26"/>
        </w:rPr>
        <w:t xml:space="preserve"> Let us just </w:t>
      </w:r>
      <w:r w:rsidRPr="00B938C9">
        <w:rPr>
          <w:rStyle w:val="StyleUnderline"/>
          <w:rFonts w:asciiTheme="majorHAnsi" w:hAnsiTheme="majorHAnsi" w:cstheme="majorHAnsi"/>
          <w:szCs w:val="26"/>
        </w:rPr>
        <w:t>for the sake of the argument assume that our lives are not worth living, and let us accept that, if this is so, we should all kill ourselves</w:t>
      </w:r>
      <w:r w:rsidRPr="00B938C9">
        <w:rPr>
          <w:rFonts w:asciiTheme="majorHAnsi" w:hAnsiTheme="majorHAnsi" w:cstheme="majorHAnsi"/>
          <w:szCs w:val="26"/>
        </w:rPr>
        <w:t xml:space="preserve">. As I noted above, </w:t>
      </w:r>
      <w:r w:rsidRPr="00B938C9">
        <w:rPr>
          <w:rStyle w:val="StyleUnderline"/>
          <w:rFonts w:asciiTheme="majorHAnsi" w:hAnsiTheme="majorHAnsi" w:cstheme="majorHAnsi"/>
          <w:szCs w:val="26"/>
        </w:rPr>
        <w:t>this does not answer the question what we should do, each one of us</w:t>
      </w:r>
      <w:r w:rsidRPr="00B938C9">
        <w:rPr>
          <w:rFonts w:asciiTheme="majorHAnsi" w:hAnsiTheme="majorHAnsi" w:cstheme="majorHAnsi"/>
          <w:szCs w:val="26"/>
        </w:rPr>
        <w:t xml:space="preserve">. My conjecture is that </w:t>
      </w:r>
      <w:r w:rsidRPr="00B938C9">
        <w:rPr>
          <w:rStyle w:val="StyleUnderline"/>
          <w:rFonts w:asciiTheme="majorHAnsi" w:hAnsiTheme="majorHAnsi" w:cstheme="majorHAnsi"/>
          <w:szCs w:val="26"/>
          <w:highlight w:val="green"/>
        </w:rPr>
        <w:t>we should not [die]</w:t>
      </w:r>
      <w:r w:rsidRPr="00B938C9">
        <w:rPr>
          <w:rStyle w:val="StyleUnderline"/>
          <w:rFonts w:asciiTheme="majorHAnsi" w:hAnsiTheme="majorHAnsi" w:cstheme="majorHAnsi"/>
          <w:szCs w:val="26"/>
        </w:rPr>
        <w:t xml:space="preserve"> commit suicide</w:t>
      </w:r>
      <w:r w:rsidRPr="00B938C9">
        <w:rPr>
          <w:rFonts w:asciiTheme="majorHAnsi" w:hAnsiTheme="majorHAnsi" w:cstheme="majorHAnsi"/>
          <w:szCs w:val="26"/>
        </w:rPr>
        <w:t xml:space="preserve">. The explanation is simple. </w:t>
      </w:r>
      <w:r w:rsidRPr="00B938C9">
        <w:rPr>
          <w:rStyle w:val="Emphasis"/>
          <w:rFonts w:asciiTheme="majorHAnsi" w:hAnsiTheme="majorHAnsi" w:cstheme="majorHAnsi"/>
          <w:szCs w:val="26"/>
          <w:highlight w:val="green"/>
        </w:rPr>
        <w:t>If I [die]</w:t>
      </w:r>
      <w:r w:rsidRPr="00B938C9">
        <w:rPr>
          <w:rStyle w:val="StyleUnderline"/>
          <w:rFonts w:asciiTheme="majorHAnsi" w:hAnsiTheme="majorHAnsi" w:cstheme="majorHAnsi"/>
          <w:szCs w:val="26"/>
        </w:rPr>
        <w:t xml:space="preserve"> kill myself, </w:t>
      </w:r>
      <w:r w:rsidRPr="00B938C9">
        <w:rPr>
          <w:rStyle w:val="StyleUnderline"/>
          <w:rFonts w:asciiTheme="majorHAnsi" w:hAnsiTheme="majorHAnsi" w:cstheme="majorHAnsi"/>
          <w:szCs w:val="26"/>
          <w:highlight w:val="green"/>
        </w:rPr>
        <w:t xml:space="preserve">many </w:t>
      </w:r>
      <w:r w:rsidRPr="00B938C9">
        <w:rPr>
          <w:rStyle w:val="StyleUnderline"/>
          <w:rFonts w:asciiTheme="majorHAnsi" w:hAnsiTheme="majorHAnsi" w:cstheme="majorHAnsi"/>
          <w:szCs w:val="26"/>
        </w:rPr>
        <w:t xml:space="preserve">people </w:t>
      </w:r>
      <w:r w:rsidRPr="00B938C9">
        <w:rPr>
          <w:rStyle w:val="StyleUnderline"/>
          <w:rFonts w:asciiTheme="majorHAnsi" w:hAnsiTheme="majorHAnsi" w:cstheme="majorHAnsi"/>
          <w:szCs w:val="26"/>
          <w:highlight w:val="green"/>
        </w:rPr>
        <w:t xml:space="preserve">will </w:t>
      </w:r>
      <w:r w:rsidRPr="00B938C9">
        <w:rPr>
          <w:rStyle w:val="Emphasis"/>
          <w:rFonts w:asciiTheme="majorHAnsi" w:hAnsiTheme="majorHAnsi" w:cstheme="majorHAnsi"/>
          <w:szCs w:val="26"/>
          <w:highlight w:val="green"/>
        </w:rPr>
        <w:t>suffer</w:t>
      </w:r>
      <w:r w:rsidRPr="00B938C9">
        <w:rPr>
          <w:rFonts w:asciiTheme="majorHAnsi" w:hAnsiTheme="majorHAnsi" w:cstheme="majorHAnsi"/>
          <w:szCs w:val="26"/>
        </w:rPr>
        <w:t xml:space="preserve">. Here is a rough explanation of how this will happen: </w:t>
      </w:r>
      <w:r w:rsidRPr="00B938C9">
        <w:rPr>
          <w:rFonts w:asciiTheme="majorHAnsi" w:hAnsiTheme="majorHAnsi" w:cstheme="majorHAnsi"/>
          <w:sz w:val="12"/>
          <w:szCs w:val="26"/>
        </w:rPr>
        <w:t>¶</w:t>
      </w:r>
      <w:r w:rsidRPr="00B938C9">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B938C9">
        <w:rPr>
          <w:rStyle w:val="StyleUnderline"/>
          <w:rFonts w:asciiTheme="majorHAnsi" w:hAnsiTheme="majorHAnsi" w:cstheme="majorHAnsi"/>
          <w:szCs w:val="26"/>
        </w:rPr>
        <w:t>Suicide</w:t>
      </w:r>
      <w:r w:rsidRPr="00B938C9">
        <w:rPr>
          <w:rFonts w:asciiTheme="majorHAnsi" w:hAnsiTheme="majorHAnsi" w:cstheme="majorHAnsi"/>
          <w:szCs w:val="26"/>
        </w:rPr>
        <w:t xml:space="preserve"> also </w:t>
      </w:r>
      <w:r w:rsidRPr="00B938C9">
        <w:rPr>
          <w:rStyle w:val="StyleUnderline"/>
          <w:rFonts w:asciiTheme="majorHAnsi" w:hAnsiTheme="majorHAnsi" w:cstheme="majorHAnsi"/>
          <w:szCs w:val="26"/>
          <w:highlight w:val="green"/>
        </w:rPr>
        <w:t xml:space="preserve">leads to </w:t>
      </w:r>
      <w:r w:rsidRPr="00B938C9">
        <w:rPr>
          <w:rStyle w:val="Emphasis"/>
          <w:rFonts w:asciiTheme="majorHAnsi" w:hAnsiTheme="majorHAnsi" w:cstheme="majorHAnsi"/>
          <w:szCs w:val="26"/>
          <w:highlight w:val="green"/>
        </w:rPr>
        <w:t xml:space="preserve">rage, loneliness, and </w:t>
      </w:r>
      <w:r w:rsidRPr="00B938C9">
        <w:rPr>
          <w:rStyle w:val="Emphasis"/>
          <w:rFonts w:asciiTheme="majorHAnsi" w:hAnsiTheme="majorHAnsi" w:cstheme="majorHAnsi"/>
          <w:szCs w:val="26"/>
        </w:rPr>
        <w:t xml:space="preserve">awareness of </w:t>
      </w:r>
      <w:r w:rsidRPr="00B938C9">
        <w:rPr>
          <w:rStyle w:val="Emphasis"/>
          <w:rFonts w:asciiTheme="majorHAnsi" w:hAnsiTheme="majorHAnsi" w:cstheme="majorHAnsi"/>
          <w:szCs w:val="26"/>
          <w:highlight w:val="green"/>
        </w:rPr>
        <w:t>vulnerability in those left behind</w:t>
      </w:r>
      <w:r w:rsidRPr="00B938C9">
        <w:rPr>
          <w:rFonts w:asciiTheme="majorHAnsi" w:hAnsiTheme="majorHAnsi" w:cstheme="majorHAnsi"/>
          <w:szCs w:val="26"/>
        </w:rPr>
        <w:t xml:space="preserve">. Indeed, the sense that suicide is an essentially selfish act dominates many popular perceptions of suicide. </w:t>
      </w:r>
      <w:r w:rsidRPr="00B938C9">
        <w:rPr>
          <w:rFonts w:asciiTheme="majorHAnsi" w:hAnsiTheme="majorHAnsi" w:cstheme="majorHAnsi"/>
          <w:sz w:val="12"/>
          <w:szCs w:val="26"/>
        </w:rPr>
        <w:t>¶</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The fact that all our lives lack meaning</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if they do, does not mean that others will follow my example</w:t>
      </w:r>
      <w:r w:rsidRPr="00B938C9">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5BEF9FD" w14:textId="77777777" w:rsidR="00B938C9" w:rsidRPr="00B938C9" w:rsidRDefault="00B938C9" w:rsidP="00B938C9">
      <w:pPr>
        <w:pStyle w:val="Heading4"/>
        <w:rPr>
          <w:rFonts w:asciiTheme="majorHAnsi" w:hAnsiTheme="majorHAnsi" w:cstheme="majorHAnsi"/>
          <w:bCs w:val="0"/>
        </w:rPr>
      </w:pPr>
      <w:r w:rsidRPr="00B938C9">
        <w:rPr>
          <w:rFonts w:asciiTheme="majorHAnsi" w:hAnsiTheme="majorHAnsi" w:cstheme="majorHAnsi"/>
        </w:rPr>
        <w:t xml:space="preserve">D] Mathematically </w:t>
      </w:r>
      <w:r w:rsidRPr="00B938C9">
        <w:rPr>
          <w:rFonts w:asciiTheme="majorHAnsi" w:hAnsiTheme="majorHAnsi" w:cstheme="majorHAnsi"/>
          <w:u w:val="single"/>
        </w:rPr>
        <w:t>outweighs</w:t>
      </w:r>
      <w:r w:rsidRPr="00B938C9">
        <w:rPr>
          <w:rFonts w:asciiTheme="majorHAnsi" w:hAnsiTheme="majorHAnsi" w:cstheme="majorHAnsi"/>
        </w:rPr>
        <w:t>.</w:t>
      </w:r>
    </w:p>
    <w:p w14:paraId="3A896209" w14:textId="77777777" w:rsidR="00B938C9" w:rsidRPr="00B938C9" w:rsidRDefault="00B938C9" w:rsidP="00B938C9">
      <w:pPr>
        <w:rPr>
          <w:rFonts w:asciiTheme="majorHAnsi" w:hAnsiTheme="majorHAnsi" w:cstheme="majorHAnsi"/>
        </w:rPr>
      </w:pPr>
      <w:r w:rsidRPr="00B938C9">
        <w:rPr>
          <w:rStyle w:val="Heading4Char"/>
          <w:rFonts w:asciiTheme="majorHAnsi" w:hAnsiTheme="majorHAnsi" w:cstheme="majorHAnsi"/>
        </w:rPr>
        <w:t>MacAskill 14</w:t>
      </w:r>
      <w:r w:rsidRPr="00B938C9">
        <w:rPr>
          <w:rFonts w:asciiTheme="majorHAnsi" w:hAnsiTheme="majorHAnsi" w:cstheme="majorHAnsi"/>
        </w:rPr>
        <w:t xml:space="preserve"> [William, Oxford Philosopher and youngest tenured philosopher in the world, Normative Uncertainty, 2014]</w:t>
      </w:r>
    </w:p>
    <w:p w14:paraId="4382C850" w14:textId="77777777" w:rsidR="00B938C9" w:rsidRPr="00B938C9" w:rsidRDefault="00B938C9" w:rsidP="00B938C9">
      <w:pPr>
        <w:rPr>
          <w:rFonts w:asciiTheme="majorHAnsi" w:hAnsiTheme="majorHAnsi" w:cstheme="majorHAnsi"/>
          <w:szCs w:val="26"/>
        </w:rPr>
      </w:pPr>
      <w:r w:rsidRPr="00B938C9">
        <w:rPr>
          <w:rStyle w:val="StyleUnderline"/>
          <w:rFonts w:asciiTheme="majorHAnsi" w:hAnsiTheme="majorHAnsi" w:cstheme="majorHAnsi"/>
          <w:szCs w:val="26"/>
        </w:rPr>
        <w:t xml:space="preserve">The human race might go extinct </w:t>
      </w:r>
      <w:r w:rsidRPr="00B938C9">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B938C9">
        <w:rPr>
          <w:rStyle w:val="StyleUnderline"/>
          <w:rFonts w:asciiTheme="majorHAnsi" w:hAnsiTheme="majorHAnsi" w:cstheme="majorHAnsi"/>
          <w:szCs w:val="26"/>
        </w:rPr>
        <w:t xml:space="preserve">different moral views give opposing answers to question of whether this would be a </w:t>
      </w:r>
      <w:r w:rsidRPr="00B938C9">
        <w:rPr>
          <w:rFonts w:asciiTheme="majorHAnsi" w:hAnsiTheme="majorHAnsi" w:cstheme="majorHAnsi"/>
          <w:szCs w:val="26"/>
        </w:rPr>
        <w:t>good</w:t>
      </w:r>
      <w:r w:rsidRPr="00B938C9">
        <w:rPr>
          <w:rStyle w:val="StyleUnderline"/>
          <w:rFonts w:asciiTheme="majorHAnsi" w:hAnsiTheme="majorHAnsi" w:cstheme="majorHAnsi"/>
          <w:szCs w:val="26"/>
        </w:rPr>
        <w:t xml:space="preserve"> </w:t>
      </w:r>
      <w:r w:rsidRPr="00B938C9">
        <w:rPr>
          <w:rFonts w:asciiTheme="majorHAnsi" w:hAnsiTheme="majorHAnsi" w:cstheme="majorHAnsi"/>
          <w:szCs w:val="26"/>
        </w:rPr>
        <w:t xml:space="preserve">or a </w:t>
      </w:r>
      <w:r w:rsidRPr="00B938C9">
        <w:rPr>
          <w:rStyle w:val="StyleUnderline"/>
          <w:rFonts w:asciiTheme="majorHAnsi" w:hAnsiTheme="majorHAnsi" w:cstheme="majorHAnsi"/>
          <w:szCs w:val="26"/>
        </w:rPr>
        <w:t>bad thing</w:t>
      </w:r>
      <w:r w:rsidRPr="00B938C9">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B938C9">
        <w:rPr>
          <w:rStyle w:val="StyleUnderline"/>
          <w:rFonts w:asciiTheme="majorHAnsi" w:hAnsiTheme="majorHAnsi" w:cstheme="majorHAnsi"/>
          <w:szCs w:val="26"/>
        </w:rPr>
        <w:t xml:space="preserve">However, even if we believe in a moral view </w:t>
      </w:r>
      <w:r w:rsidRPr="00B938C9">
        <w:rPr>
          <w:rFonts w:asciiTheme="majorHAnsi" w:hAnsiTheme="majorHAnsi" w:cstheme="majorHAnsi"/>
          <w:szCs w:val="26"/>
        </w:rPr>
        <w:t xml:space="preserve">according to </w:t>
      </w:r>
      <w:r w:rsidRPr="00B938C9">
        <w:rPr>
          <w:rStyle w:val="StyleUnderline"/>
          <w:rFonts w:asciiTheme="majorHAnsi" w:hAnsiTheme="majorHAnsi" w:cstheme="majorHAnsi"/>
          <w:szCs w:val="26"/>
        </w:rPr>
        <w:t xml:space="preserve">which human extinction would be a good thing, </w:t>
      </w:r>
      <w:r w:rsidRPr="00B938C9">
        <w:rPr>
          <w:rStyle w:val="StyleUnderline"/>
          <w:rFonts w:asciiTheme="majorHAnsi" w:hAnsiTheme="majorHAnsi" w:cstheme="majorHAnsi"/>
          <w:szCs w:val="26"/>
          <w:highlight w:val="green"/>
        </w:rPr>
        <w:t xml:space="preserve">we </w:t>
      </w:r>
      <w:r w:rsidRPr="00B938C9">
        <w:rPr>
          <w:rStyle w:val="StyleUnderline"/>
          <w:rFonts w:asciiTheme="majorHAnsi" w:hAnsiTheme="majorHAnsi" w:cstheme="majorHAnsi"/>
          <w:szCs w:val="26"/>
        </w:rPr>
        <w:t xml:space="preserve">still </w:t>
      </w:r>
      <w:r w:rsidRPr="00B938C9">
        <w:rPr>
          <w:rStyle w:val="StyleUnderline"/>
          <w:rFonts w:asciiTheme="majorHAnsi" w:hAnsiTheme="majorHAnsi" w:cstheme="majorHAnsi"/>
          <w:szCs w:val="26"/>
          <w:highlight w:val="green"/>
        </w:rPr>
        <w:t xml:space="preserve">have </w:t>
      </w:r>
      <w:r w:rsidRPr="00B938C9">
        <w:rPr>
          <w:rStyle w:val="Emphasis"/>
          <w:rFonts w:asciiTheme="majorHAnsi" w:hAnsiTheme="majorHAnsi" w:cstheme="majorHAnsi"/>
        </w:rPr>
        <w:t xml:space="preserve">strong </w:t>
      </w:r>
      <w:r w:rsidRPr="00B938C9">
        <w:rPr>
          <w:rStyle w:val="Emphasis"/>
          <w:rFonts w:asciiTheme="majorHAnsi" w:hAnsiTheme="majorHAnsi" w:cstheme="majorHAnsi"/>
          <w:highlight w:val="green"/>
        </w:rPr>
        <w:t xml:space="preserve">reason to prevent </w:t>
      </w:r>
      <w:r w:rsidRPr="00B938C9">
        <w:rPr>
          <w:rStyle w:val="Emphasis"/>
          <w:rFonts w:asciiTheme="majorHAnsi" w:hAnsiTheme="majorHAnsi" w:cstheme="majorHAnsi"/>
        </w:rPr>
        <w:t xml:space="preserve">near-term human </w:t>
      </w:r>
      <w:r w:rsidRPr="00B938C9">
        <w:rPr>
          <w:rStyle w:val="Emphasis"/>
          <w:rFonts w:asciiTheme="majorHAnsi" w:hAnsiTheme="majorHAnsi" w:cstheme="majorHAnsi"/>
          <w:highlight w:val="green"/>
        </w:rPr>
        <w:t>extinction</w:t>
      </w:r>
      <w:r w:rsidRPr="00B938C9">
        <w:rPr>
          <w:rFonts w:asciiTheme="majorHAnsi" w:hAnsiTheme="majorHAnsi" w:cstheme="majorHAnsi"/>
          <w:szCs w:val="26"/>
        </w:rPr>
        <w:t xml:space="preserve">. To see this, we must note three points. </w:t>
      </w:r>
      <w:r w:rsidRPr="00B938C9">
        <w:rPr>
          <w:rStyle w:val="StyleUnderline"/>
          <w:rFonts w:asciiTheme="majorHAnsi" w:hAnsiTheme="majorHAnsi" w:cstheme="majorHAnsi"/>
          <w:szCs w:val="26"/>
        </w:rPr>
        <w:t>First</w:t>
      </w:r>
      <w:r w:rsidRPr="00B938C9">
        <w:rPr>
          <w:rFonts w:asciiTheme="majorHAnsi" w:hAnsiTheme="majorHAnsi" w:cstheme="majorHAnsi"/>
          <w:szCs w:val="26"/>
        </w:rPr>
        <w:t xml:space="preserve">, we should note that the </w:t>
      </w:r>
      <w:r w:rsidRPr="00B938C9">
        <w:rPr>
          <w:rStyle w:val="StyleUnderline"/>
          <w:rFonts w:asciiTheme="majorHAnsi" w:hAnsiTheme="majorHAnsi" w:cstheme="majorHAnsi"/>
          <w:szCs w:val="26"/>
        </w:rPr>
        <w:t>extinction</w:t>
      </w:r>
      <w:r w:rsidRPr="00B938C9">
        <w:rPr>
          <w:rFonts w:asciiTheme="majorHAnsi" w:hAnsiTheme="majorHAnsi" w:cstheme="majorHAnsi"/>
          <w:szCs w:val="26"/>
        </w:rPr>
        <w:t xml:space="preserve"> of the human race </w:t>
      </w:r>
      <w:r w:rsidRPr="00B938C9">
        <w:rPr>
          <w:rStyle w:val="StyleUnderline"/>
          <w:rFonts w:asciiTheme="majorHAnsi" w:hAnsiTheme="majorHAnsi" w:cstheme="majorHAnsi"/>
          <w:szCs w:val="26"/>
        </w:rPr>
        <w:t xml:space="preserve">is </w:t>
      </w:r>
      <w:r w:rsidRPr="00B938C9">
        <w:rPr>
          <w:rFonts w:asciiTheme="majorHAnsi" w:hAnsiTheme="majorHAnsi" w:cstheme="majorHAnsi"/>
          <w:szCs w:val="26"/>
        </w:rPr>
        <w:t xml:space="preserve">an </w:t>
      </w:r>
      <w:r w:rsidRPr="00B938C9">
        <w:rPr>
          <w:rStyle w:val="StyleUnderline"/>
          <w:rFonts w:asciiTheme="majorHAnsi" w:hAnsiTheme="majorHAnsi" w:cstheme="majorHAnsi"/>
          <w:szCs w:val="26"/>
          <w:highlight w:val="green"/>
        </w:rPr>
        <w:t xml:space="preserve">extremely </w:t>
      </w:r>
      <w:r w:rsidRPr="00B938C9">
        <w:rPr>
          <w:rStyle w:val="Emphasis"/>
          <w:rFonts w:asciiTheme="majorHAnsi" w:hAnsiTheme="majorHAnsi" w:cstheme="majorHAnsi"/>
          <w:highlight w:val="green"/>
        </w:rPr>
        <w:t>high stakes</w:t>
      </w:r>
      <w:r w:rsidRPr="00B938C9">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B938C9">
        <w:rPr>
          <w:rStyle w:val="StyleUnderline"/>
          <w:rFonts w:asciiTheme="majorHAnsi" w:hAnsiTheme="majorHAnsi" w:cstheme="majorHAnsi"/>
          <w:szCs w:val="26"/>
        </w:rPr>
        <w:t xml:space="preserve">the number of humans in existence </w:t>
      </w:r>
      <w:r w:rsidRPr="00B938C9">
        <w:rPr>
          <w:rFonts w:asciiTheme="majorHAnsi" w:hAnsiTheme="majorHAnsi" w:cstheme="majorHAnsi"/>
          <w:szCs w:val="26"/>
        </w:rPr>
        <w:t>in the</w:t>
      </w:r>
      <w:r w:rsidRPr="00B938C9">
        <w:rPr>
          <w:rStyle w:val="StyleUnderline"/>
          <w:rFonts w:asciiTheme="majorHAnsi" w:hAnsiTheme="majorHAnsi" w:cstheme="majorHAnsi"/>
          <w:szCs w:val="26"/>
        </w:rPr>
        <w:t xml:space="preserve"> </w:t>
      </w:r>
      <w:r w:rsidRPr="00B938C9">
        <w:rPr>
          <w:rFonts w:asciiTheme="majorHAnsi" w:hAnsiTheme="majorHAnsi" w:cstheme="majorHAnsi"/>
          <w:szCs w:val="26"/>
        </w:rPr>
        <w:t xml:space="preserve">The future, </w:t>
      </w:r>
      <w:r w:rsidRPr="00B938C9">
        <w:rPr>
          <w:rStyle w:val="StyleUnderline"/>
          <w:rFonts w:asciiTheme="majorHAnsi" w:hAnsiTheme="majorHAnsi" w:cstheme="majorHAnsi"/>
          <w:szCs w:val="26"/>
        </w:rPr>
        <w:t>given that we don’t go extinct</w:t>
      </w:r>
      <w:r w:rsidRPr="00B938C9">
        <w:rPr>
          <w:rFonts w:asciiTheme="majorHAnsi" w:hAnsiTheme="majorHAnsi" w:cstheme="majorHAnsi"/>
          <w:szCs w:val="26"/>
        </w:rPr>
        <w:t xml:space="preserve"> any time soon, </w:t>
      </w:r>
      <w:r w:rsidRPr="00B938C9">
        <w:rPr>
          <w:rStyle w:val="StyleUnderline"/>
          <w:rFonts w:asciiTheme="majorHAnsi" w:hAnsiTheme="majorHAnsi" w:cstheme="majorHAnsi"/>
          <w:szCs w:val="26"/>
        </w:rPr>
        <w:t xml:space="preserve">would be </w:t>
      </w:r>
      <w:r w:rsidRPr="00B938C9">
        <w:rPr>
          <w:rStyle w:val="Emphasis"/>
          <w:rFonts w:asciiTheme="majorHAnsi" w:hAnsiTheme="majorHAnsi" w:cstheme="majorHAnsi"/>
          <w:highlight w:val="green"/>
        </w:rPr>
        <w:t>2×10^14</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 xml:space="preserve">So if it is good to bring new people into existence, then it’s very good to prevent </w:t>
      </w:r>
      <w:r w:rsidRPr="00B938C9">
        <w:rPr>
          <w:rFonts w:asciiTheme="majorHAnsi" w:hAnsiTheme="majorHAnsi" w:cstheme="majorHAnsi"/>
          <w:szCs w:val="26"/>
        </w:rPr>
        <w:t>human</w:t>
      </w:r>
      <w:r w:rsidRPr="00B938C9">
        <w:rPr>
          <w:rStyle w:val="StyleUnderline"/>
          <w:rFonts w:asciiTheme="majorHAnsi" w:hAnsiTheme="majorHAnsi" w:cstheme="majorHAnsi"/>
          <w:szCs w:val="26"/>
        </w:rPr>
        <w:t xml:space="preserve"> extinction. Second</w:t>
      </w:r>
      <w:r w:rsidRPr="00B938C9">
        <w:rPr>
          <w:rFonts w:asciiTheme="majorHAnsi" w:hAnsiTheme="majorHAnsi" w:cstheme="majorHAnsi"/>
          <w:szCs w:val="26"/>
        </w:rPr>
        <w:t xml:space="preserve">, human </w:t>
      </w:r>
      <w:r w:rsidRPr="00B938C9">
        <w:rPr>
          <w:rStyle w:val="Emphasis"/>
          <w:rFonts w:asciiTheme="majorHAnsi" w:hAnsiTheme="majorHAnsi" w:cstheme="majorHAnsi"/>
          <w:highlight w:val="green"/>
        </w:rPr>
        <w:t>extinction is</w:t>
      </w:r>
      <w:r w:rsidRPr="00B938C9">
        <w:rPr>
          <w:rStyle w:val="Emphasis"/>
          <w:rFonts w:asciiTheme="majorHAnsi" w:hAnsiTheme="majorHAnsi" w:cstheme="majorHAnsi"/>
        </w:rPr>
        <w:t xml:space="preserve"> by its nature an </w:t>
      </w:r>
      <w:r w:rsidRPr="00B938C9">
        <w:rPr>
          <w:rStyle w:val="Emphasis"/>
          <w:rFonts w:asciiTheme="majorHAnsi" w:hAnsiTheme="majorHAnsi" w:cstheme="majorHAnsi"/>
          <w:highlight w:val="green"/>
        </w:rPr>
        <w:t>irreversible</w:t>
      </w:r>
      <w:r w:rsidRPr="00B938C9">
        <w:rPr>
          <w:rStyle w:val="Emphasis"/>
          <w:rFonts w:asciiTheme="majorHAnsi" w:hAnsiTheme="majorHAnsi" w:cstheme="majorHAnsi"/>
        </w:rPr>
        <w:t xml:space="preserve"> scenario</w:t>
      </w:r>
      <w:r w:rsidRPr="00B938C9">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938C9">
        <w:rPr>
          <w:rStyle w:val="StyleUnderline"/>
          <w:rFonts w:asciiTheme="majorHAnsi" w:hAnsiTheme="majorHAnsi" w:cstheme="majorHAnsi"/>
          <w:szCs w:val="26"/>
        </w:rPr>
        <w:t>Third, we should expect</w:t>
      </w:r>
      <w:r w:rsidRPr="00B938C9">
        <w:rPr>
          <w:rFonts w:asciiTheme="majorHAnsi" w:hAnsiTheme="majorHAnsi" w:cstheme="majorHAnsi"/>
          <w:szCs w:val="26"/>
        </w:rPr>
        <w:t xml:space="preserve"> ourselves </w:t>
      </w:r>
      <w:r w:rsidRPr="00B938C9">
        <w:rPr>
          <w:rStyle w:val="StyleUnderline"/>
          <w:rFonts w:asciiTheme="majorHAnsi" w:hAnsiTheme="majorHAnsi" w:cstheme="majorHAnsi"/>
          <w:szCs w:val="26"/>
        </w:rPr>
        <w:t>to progress, morally</w:t>
      </w:r>
      <w:r w:rsidRPr="00B938C9">
        <w:rPr>
          <w:rFonts w:asciiTheme="majorHAnsi" w:hAnsiTheme="majorHAnsi" w:cstheme="majorHAnsi"/>
          <w:szCs w:val="26"/>
        </w:rPr>
        <w:t xml:space="preserve">, over the next few centuries, </w:t>
      </w:r>
      <w:r w:rsidRPr="00B938C9">
        <w:rPr>
          <w:rStyle w:val="StyleUnderline"/>
          <w:rFonts w:asciiTheme="majorHAnsi" w:hAnsiTheme="majorHAnsi" w:cstheme="majorHAnsi"/>
          <w:szCs w:val="26"/>
        </w:rPr>
        <w:t>as we have</w:t>
      </w:r>
      <w:r w:rsidRPr="00B938C9">
        <w:rPr>
          <w:rFonts w:asciiTheme="majorHAnsi" w:hAnsiTheme="majorHAnsi" w:cstheme="majorHAnsi"/>
          <w:szCs w:val="26"/>
        </w:rPr>
        <w:t xml:space="preserve"> progressed </w:t>
      </w:r>
      <w:r w:rsidRPr="00B938C9">
        <w:rPr>
          <w:rStyle w:val="StyleUnderline"/>
          <w:rFonts w:asciiTheme="majorHAnsi" w:hAnsiTheme="majorHAnsi" w:cstheme="majorHAnsi"/>
          <w:szCs w:val="26"/>
        </w:rPr>
        <w:t>in the past.</w:t>
      </w:r>
      <w:r w:rsidRPr="00B938C9">
        <w:rPr>
          <w:rFonts w:asciiTheme="majorHAnsi" w:hAnsiTheme="majorHAnsi" w:cstheme="majorHAnsi"/>
          <w:szCs w:val="26"/>
        </w:rPr>
        <w:t xml:space="preserve"> So we should expect that </w:t>
      </w:r>
      <w:r w:rsidRPr="00B938C9">
        <w:rPr>
          <w:rStyle w:val="StyleUnderline"/>
          <w:rFonts w:asciiTheme="majorHAnsi" w:hAnsiTheme="majorHAnsi" w:cstheme="majorHAnsi"/>
          <w:szCs w:val="26"/>
          <w:highlight w:val="green"/>
        </w:rPr>
        <w:t xml:space="preserve">in </w:t>
      </w:r>
      <w:r w:rsidRPr="00B938C9">
        <w:rPr>
          <w:rStyle w:val="StyleUnderline"/>
          <w:rFonts w:asciiTheme="majorHAnsi" w:hAnsiTheme="majorHAnsi" w:cstheme="majorHAnsi"/>
          <w:szCs w:val="26"/>
        </w:rPr>
        <w:t xml:space="preserve">a few centuries’ </w:t>
      </w:r>
      <w:r w:rsidRPr="00B938C9">
        <w:rPr>
          <w:rStyle w:val="StyleUnderline"/>
          <w:rFonts w:asciiTheme="majorHAnsi" w:hAnsiTheme="majorHAnsi" w:cstheme="majorHAnsi"/>
          <w:szCs w:val="26"/>
          <w:highlight w:val="green"/>
        </w:rPr>
        <w:t xml:space="preserve">time we will have </w:t>
      </w:r>
      <w:r w:rsidRPr="00B938C9">
        <w:rPr>
          <w:rStyle w:val="Emphasis"/>
          <w:rFonts w:asciiTheme="majorHAnsi" w:hAnsiTheme="majorHAnsi" w:cstheme="majorHAnsi"/>
          <w:highlight w:val="green"/>
        </w:rPr>
        <w:t>better evidence about how to evaluate</w:t>
      </w:r>
      <w:r w:rsidRPr="00B938C9">
        <w:rPr>
          <w:rStyle w:val="Emphasis"/>
          <w:rFonts w:asciiTheme="majorHAnsi" w:hAnsiTheme="majorHAnsi" w:cstheme="majorHAnsi"/>
        </w:rPr>
        <w:t xml:space="preserve"> human </w:t>
      </w:r>
      <w:r w:rsidRPr="00B938C9">
        <w:rPr>
          <w:rStyle w:val="Emphasis"/>
          <w:rFonts w:asciiTheme="majorHAnsi" w:hAnsiTheme="majorHAnsi" w:cstheme="majorHAnsi"/>
          <w:highlight w:val="green"/>
        </w:rPr>
        <w:t>extinction</w:t>
      </w:r>
      <w:r w:rsidRPr="00B938C9">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938C9">
        <w:rPr>
          <w:rStyle w:val="StyleUnderline"/>
          <w:rFonts w:asciiTheme="majorHAnsi" w:hAnsiTheme="majorHAnsi" w:cstheme="majorHAnsi"/>
          <w:szCs w:val="26"/>
        </w:rPr>
        <w:t>Suppose that we have</w:t>
      </w:r>
      <w:r w:rsidRPr="00B938C9">
        <w:rPr>
          <w:rFonts w:asciiTheme="majorHAnsi" w:hAnsiTheme="majorHAnsi" w:cstheme="majorHAnsi"/>
          <w:szCs w:val="26"/>
        </w:rPr>
        <w:t xml:space="preserve"> 0.8 credence that it is a bad thing to produce new people, and </w:t>
      </w:r>
      <w:r w:rsidRPr="00B938C9">
        <w:rPr>
          <w:rStyle w:val="StyleUnderline"/>
          <w:rFonts w:asciiTheme="majorHAnsi" w:hAnsiTheme="majorHAnsi" w:cstheme="majorHAnsi"/>
          <w:szCs w:val="26"/>
        </w:rPr>
        <w:t>0.2</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certain that it’s a good thing to produce new people</w:t>
      </w:r>
      <w:r w:rsidRPr="00B938C9">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B938C9">
        <w:rPr>
          <w:rStyle w:val="StyleUnderline"/>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if we</w:t>
      </w:r>
      <w:r w:rsidRPr="00B938C9">
        <w:rPr>
          <w:rStyle w:val="StyleUnderline"/>
          <w:rFonts w:asciiTheme="majorHAnsi" w:hAnsiTheme="majorHAnsi" w:cstheme="majorHAnsi"/>
          <w:szCs w:val="26"/>
        </w:rPr>
        <w:t xml:space="preserve"> </w:t>
      </w:r>
      <w:r w:rsidRPr="00B938C9">
        <w:rPr>
          <w:rFonts w:asciiTheme="majorHAnsi" w:hAnsiTheme="majorHAnsi" w:cstheme="majorHAnsi"/>
          <w:szCs w:val="26"/>
        </w:rPr>
        <w:t>let the human race continue and</w:t>
      </w:r>
      <w:r w:rsidRPr="00B938C9">
        <w:rPr>
          <w:rStyle w:val="StyleUnderline"/>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did research</w:t>
      </w:r>
      <w:r w:rsidRPr="00B938C9">
        <w:rPr>
          <w:rStyle w:val="StyleUnderline"/>
          <w:rFonts w:asciiTheme="majorHAnsi" w:hAnsiTheme="majorHAnsi" w:cstheme="majorHAnsi"/>
          <w:szCs w:val="26"/>
        </w:rPr>
        <w:t xml:space="preserve"> for 300 years, </w:t>
      </w:r>
      <w:r w:rsidRPr="00B938C9">
        <w:rPr>
          <w:rStyle w:val="StyleUnderline"/>
          <w:rFonts w:asciiTheme="majorHAnsi" w:hAnsiTheme="majorHAnsi" w:cstheme="majorHAnsi"/>
          <w:szCs w:val="26"/>
          <w:highlight w:val="green"/>
        </w:rPr>
        <w:t xml:space="preserve">we would know </w:t>
      </w:r>
      <w:r w:rsidRPr="00B938C9">
        <w:rPr>
          <w:rStyle w:val="Emphasis"/>
          <w:rFonts w:asciiTheme="majorHAnsi" w:hAnsiTheme="majorHAnsi" w:cstheme="majorHAnsi"/>
          <w:highlight w:val="green"/>
        </w:rPr>
        <w:t>for certain</w:t>
      </w:r>
      <w:r w:rsidRPr="00B938C9">
        <w:rPr>
          <w:rStyle w:val="StyleUnderline"/>
          <w:rFonts w:asciiTheme="majorHAnsi" w:hAnsiTheme="majorHAnsi" w:cstheme="majorHAnsi"/>
          <w:szCs w:val="26"/>
          <w:highlight w:val="green"/>
        </w:rPr>
        <w:t xml:space="preserve"> whether </w:t>
      </w:r>
      <w:r w:rsidRPr="00B938C9">
        <w:rPr>
          <w:rStyle w:val="StyleUnderline"/>
          <w:rFonts w:asciiTheme="majorHAnsi" w:hAnsiTheme="majorHAnsi" w:cstheme="majorHAnsi"/>
          <w:szCs w:val="26"/>
        </w:rPr>
        <w:t xml:space="preserve">or not additional </w:t>
      </w:r>
      <w:r w:rsidRPr="00B938C9">
        <w:rPr>
          <w:rStyle w:val="StyleUnderline"/>
          <w:rFonts w:asciiTheme="majorHAnsi" w:hAnsiTheme="majorHAnsi" w:cstheme="majorHAnsi"/>
          <w:szCs w:val="26"/>
          <w:highlight w:val="green"/>
        </w:rPr>
        <w:t>people</w:t>
      </w:r>
      <w:r w:rsidRPr="00B938C9">
        <w:rPr>
          <w:rStyle w:val="StyleUnderline"/>
          <w:rFonts w:asciiTheme="majorHAnsi" w:hAnsiTheme="majorHAnsi" w:cstheme="majorHAnsi"/>
          <w:szCs w:val="26"/>
        </w:rPr>
        <w:t xml:space="preserve"> are of </w:t>
      </w:r>
      <w:r w:rsidRPr="00B938C9">
        <w:rPr>
          <w:rStyle w:val="Emphasis"/>
          <w:rFonts w:asciiTheme="majorHAnsi" w:hAnsiTheme="majorHAnsi" w:cstheme="majorHAnsi"/>
          <w:highlight w:val="green"/>
        </w:rPr>
        <w:t>positive</w:t>
      </w:r>
      <w:r w:rsidRPr="00B938C9">
        <w:rPr>
          <w:rStyle w:val="Emphasis"/>
          <w:rFonts w:asciiTheme="majorHAnsi" w:hAnsiTheme="majorHAnsi" w:cstheme="majorHAnsi"/>
        </w:rPr>
        <w:t xml:space="preserve"> or negative value</w:t>
      </w:r>
      <w:r w:rsidRPr="00B938C9">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938C9">
        <w:rPr>
          <w:rStyle w:val="StyleUnderline"/>
          <w:rFonts w:asciiTheme="majorHAnsi" w:hAnsiTheme="majorHAnsi" w:cstheme="majorHAnsi"/>
          <w:szCs w:val="26"/>
        </w:rPr>
        <w:t>there’s</w:t>
      </w:r>
      <w:r w:rsidRPr="00B938C9">
        <w:rPr>
          <w:rFonts w:asciiTheme="majorHAnsi" w:hAnsiTheme="majorHAnsi" w:cstheme="majorHAnsi"/>
          <w:szCs w:val="26"/>
        </w:rPr>
        <w:t xml:space="preserve"> also </w:t>
      </w:r>
      <w:r w:rsidRPr="00B938C9">
        <w:rPr>
          <w:rStyle w:val="StyleUnderline"/>
          <w:rFonts w:asciiTheme="majorHAnsi" w:hAnsiTheme="majorHAnsi" w:cstheme="majorHAnsi"/>
          <w:szCs w:val="26"/>
        </w:rPr>
        <w:t>a 20% chance of a gain of 2×(10^14),</w:t>
      </w:r>
      <w:r w:rsidRPr="00B938C9">
        <w:rPr>
          <w:rFonts w:asciiTheme="majorHAnsi" w:hAnsiTheme="majorHAnsi" w:cstheme="majorHAnsi"/>
          <w:szCs w:val="26"/>
        </w:rPr>
        <w:t xml:space="preserve"> </w:t>
      </w:r>
      <w:r w:rsidRPr="00B938C9">
        <w:rPr>
          <w:rStyle w:val="StyleUnderline"/>
          <w:rFonts w:asciiTheme="majorHAnsi" w:hAnsiTheme="majorHAnsi" w:cstheme="majorHAnsi"/>
          <w:szCs w:val="26"/>
        </w:rPr>
        <w:t>the expected value of which is 4×(10^13).</w:t>
      </w:r>
      <w:r w:rsidRPr="00B938C9">
        <w:rPr>
          <w:rFonts w:asciiTheme="majorHAnsi" w:hAnsiTheme="majorHAnsi" w:cstheme="majorHAnsi"/>
          <w:szCs w:val="26"/>
        </w:rPr>
        <w:t xml:space="preserve"> That is, </w:t>
      </w:r>
      <w:r w:rsidRPr="00B938C9">
        <w:rPr>
          <w:rStyle w:val="StyleUnderline"/>
          <w:rFonts w:asciiTheme="majorHAnsi" w:hAnsiTheme="majorHAnsi" w:cstheme="majorHAnsi"/>
          <w:szCs w:val="26"/>
        </w:rPr>
        <w:t xml:space="preserve">in expected value terms, </w:t>
      </w:r>
      <w:r w:rsidRPr="00B938C9">
        <w:rPr>
          <w:rStyle w:val="StyleUnderline"/>
          <w:rFonts w:asciiTheme="majorHAnsi" w:hAnsiTheme="majorHAnsi" w:cstheme="majorHAnsi"/>
          <w:szCs w:val="26"/>
          <w:highlight w:val="green"/>
        </w:rPr>
        <w:t>the cost of waiting</w:t>
      </w:r>
      <w:r w:rsidRPr="00B938C9">
        <w:rPr>
          <w:rStyle w:val="StyleUnderline"/>
          <w:rFonts w:asciiTheme="majorHAnsi" w:hAnsiTheme="majorHAnsi" w:cstheme="majorHAnsi"/>
          <w:szCs w:val="26"/>
        </w:rPr>
        <w:t xml:space="preserve"> </w:t>
      </w:r>
      <w:r w:rsidRPr="00B938C9">
        <w:rPr>
          <w:rFonts w:asciiTheme="majorHAnsi" w:hAnsiTheme="majorHAnsi" w:cstheme="majorHAnsi"/>
          <w:szCs w:val="26"/>
        </w:rPr>
        <w:t>for a few hundred years</w:t>
      </w:r>
      <w:r w:rsidRPr="00B938C9">
        <w:rPr>
          <w:rStyle w:val="StyleUnderline"/>
          <w:rFonts w:asciiTheme="majorHAnsi" w:hAnsiTheme="majorHAnsi" w:cstheme="majorHAnsi"/>
          <w:szCs w:val="26"/>
        </w:rPr>
        <w:t xml:space="preserve"> </w:t>
      </w:r>
      <w:r w:rsidRPr="00B938C9">
        <w:rPr>
          <w:rStyle w:val="StyleUnderline"/>
          <w:rFonts w:asciiTheme="majorHAnsi" w:hAnsiTheme="majorHAnsi" w:cstheme="majorHAnsi"/>
          <w:szCs w:val="26"/>
          <w:highlight w:val="green"/>
        </w:rPr>
        <w:t xml:space="preserve">is </w:t>
      </w:r>
      <w:r w:rsidRPr="00B938C9">
        <w:rPr>
          <w:rStyle w:val="Emphasis"/>
          <w:rFonts w:asciiTheme="majorHAnsi" w:hAnsiTheme="majorHAnsi" w:cstheme="majorHAnsi"/>
        </w:rPr>
        <w:t xml:space="preserve">vanishingly </w:t>
      </w:r>
      <w:r w:rsidRPr="00B938C9">
        <w:rPr>
          <w:rStyle w:val="Emphasis"/>
          <w:rFonts w:asciiTheme="majorHAnsi" w:hAnsiTheme="majorHAnsi" w:cstheme="majorHAnsi"/>
          <w:highlight w:val="green"/>
        </w:rPr>
        <w:t>small</w:t>
      </w:r>
      <w:r w:rsidRPr="00B938C9">
        <w:rPr>
          <w:rStyle w:val="StyleUnderline"/>
          <w:rFonts w:asciiTheme="majorHAnsi" w:hAnsiTheme="majorHAnsi" w:cstheme="majorHAnsi"/>
          <w:szCs w:val="26"/>
          <w:highlight w:val="green"/>
        </w:rPr>
        <w:t xml:space="preserve"> compared with</w:t>
      </w:r>
      <w:r w:rsidRPr="00B938C9">
        <w:rPr>
          <w:rStyle w:val="StyleUnderline"/>
          <w:rFonts w:asciiTheme="majorHAnsi" w:hAnsiTheme="majorHAnsi" w:cstheme="majorHAnsi"/>
          <w:szCs w:val="26"/>
        </w:rPr>
        <w:t xml:space="preserve"> </w:t>
      </w:r>
      <w:r w:rsidRPr="00B938C9">
        <w:rPr>
          <w:rFonts w:asciiTheme="majorHAnsi" w:hAnsiTheme="majorHAnsi" w:cstheme="majorHAnsi"/>
          <w:szCs w:val="26"/>
        </w:rPr>
        <w:t xml:space="preserve">the </w:t>
      </w:r>
      <w:r w:rsidRPr="00B938C9">
        <w:rPr>
          <w:rStyle w:val="Emphasis"/>
          <w:rFonts w:asciiTheme="majorHAnsi" w:hAnsiTheme="majorHAnsi" w:cstheme="majorHAnsi"/>
        </w:rPr>
        <w:t xml:space="preserve">benefit of </w:t>
      </w:r>
      <w:r w:rsidRPr="00B938C9">
        <w:rPr>
          <w:rStyle w:val="Emphasis"/>
          <w:rFonts w:asciiTheme="majorHAnsi" w:hAnsiTheme="majorHAnsi" w:cstheme="majorHAnsi"/>
          <w:highlight w:val="green"/>
        </w:rPr>
        <w:t xml:space="preserve">keeping </w:t>
      </w:r>
      <w:r w:rsidRPr="00B938C9">
        <w:rPr>
          <w:rStyle w:val="Emphasis"/>
          <w:rFonts w:asciiTheme="majorHAnsi" w:hAnsiTheme="majorHAnsi" w:cstheme="majorHAnsi"/>
        </w:rPr>
        <w:t xml:space="preserve">one’s </w:t>
      </w:r>
      <w:r w:rsidRPr="00B938C9">
        <w:rPr>
          <w:rStyle w:val="Emphasis"/>
          <w:rFonts w:asciiTheme="majorHAnsi" w:hAnsiTheme="majorHAnsi" w:cstheme="majorHAnsi"/>
          <w:highlight w:val="green"/>
        </w:rPr>
        <w:t>options open</w:t>
      </w:r>
      <w:r w:rsidRPr="00B938C9">
        <w:rPr>
          <w:rStyle w:val="StyleUnderline"/>
          <w:rFonts w:asciiTheme="majorHAnsi" w:hAnsiTheme="majorHAnsi" w:cstheme="majorHAnsi"/>
          <w:szCs w:val="26"/>
        </w:rPr>
        <w:t xml:space="preserve"> </w:t>
      </w:r>
      <w:r w:rsidRPr="00B938C9">
        <w:rPr>
          <w:rFonts w:asciiTheme="majorHAnsi" w:hAnsiTheme="majorHAnsi" w:cstheme="majorHAnsi"/>
          <w:szCs w:val="26"/>
        </w:rPr>
        <w:t>while one gains new information.</w:t>
      </w:r>
    </w:p>
    <w:p w14:paraId="0B4B8520" w14:textId="77777777" w:rsidR="00B938C9" w:rsidRPr="00B938C9" w:rsidRDefault="00B938C9" w:rsidP="00B938C9">
      <w:pPr>
        <w:rPr>
          <w:rFonts w:asciiTheme="majorHAnsi" w:hAnsiTheme="majorHAnsi" w:cstheme="majorHAnsi"/>
        </w:rPr>
      </w:pPr>
    </w:p>
    <w:p w14:paraId="6B3ECADA" w14:textId="77777777" w:rsidR="00B938C9" w:rsidRPr="00B938C9" w:rsidRDefault="00B938C9" w:rsidP="00B938C9">
      <w:pPr>
        <w:pStyle w:val="Heading3"/>
        <w:rPr>
          <w:rFonts w:asciiTheme="majorHAnsi" w:hAnsiTheme="majorHAnsi" w:cstheme="majorHAnsi"/>
        </w:rPr>
      </w:pPr>
      <w:r w:rsidRPr="00B938C9">
        <w:rPr>
          <w:rFonts w:asciiTheme="majorHAnsi" w:hAnsiTheme="majorHAnsi" w:cstheme="majorHAnsi"/>
        </w:rPr>
        <w:t>Cap good</w:t>
      </w:r>
    </w:p>
    <w:p w14:paraId="62F9102B"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On Wijkman 17 –a] perfcon u engage in the same technocratic ideas by using models and graphs belter critiques ows premeditated murder b] Decoupling is wrong – we are recoupling – meta-analysis </w:t>
      </w:r>
    </w:p>
    <w:p w14:paraId="07EE2EF2" w14:textId="77777777" w:rsidR="00B938C9" w:rsidRPr="00B938C9" w:rsidRDefault="00B938C9" w:rsidP="00B938C9">
      <w:pPr>
        <w:rPr>
          <w:rStyle w:val="Style13ptBold"/>
          <w:rFonts w:asciiTheme="majorHAnsi" w:hAnsiTheme="majorHAnsi" w:cstheme="majorHAnsi"/>
        </w:rPr>
      </w:pPr>
      <w:r w:rsidRPr="00B938C9">
        <w:rPr>
          <w:rStyle w:val="Style13ptBold"/>
          <w:rFonts w:asciiTheme="majorHAnsi" w:hAnsiTheme="majorHAnsi" w:cstheme="majorHAnsi"/>
        </w:rPr>
        <w:t>Vadén et al 20</w:t>
      </w:r>
    </w:p>
    <w:p w14:paraId="578BADEA"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[Tere Vadén, Ville Lähde, Antti Majava, Paavo Järvensivu, Tero Toivanen, Emma Hakala. October 2020, “Decoupling for ecological sustainability: A categorisation and review of research literature”, Environmental Science &amp; Policy, </w:t>
      </w:r>
      <w:hyperlink r:id="rId14" w:history="1">
        <w:r w:rsidRPr="00B938C9">
          <w:rPr>
            <w:rStyle w:val="Hyperlink"/>
            <w:rFonts w:asciiTheme="majorHAnsi" w:hAnsiTheme="majorHAnsi" w:cstheme="majorHAnsi"/>
            <w:sz w:val="16"/>
          </w:rPr>
          <w:t>https://www.sciencedirect.com/science/article/abs/pii/S1462901120304342?dgcid=coauthor#</w:t>
        </w:r>
      </w:hyperlink>
      <w:r w:rsidRPr="00B938C9">
        <w:rPr>
          <w:rFonts w:asciiTheme="majorHAnsi" w:hAnsiTheme="majorHAnsi" w:cstheme="majorHAnsi"/>
          <w:sz w:val="16"/>
        </w:rPr>
        <w:t>! //gbs jacobs &amp; majeed]</w:t>
      </w:r>
    </w:p>
    <w:p w14:paraId="249BC619" w14:textId="77777777" w:rsidR="00B938C9" w:rsidRPr="00B938C9" w:rsidRDefault="00B938C9" w:rsidP="00B938C9">
      <w:pPr>
        <w:rPr>
          <w:rFonts w:asciiTheme="majorHAnsi" w:hAnsiTheme="majorHAnsi" w:cstheme="majorHAnsi"/>
          <w:sz w:val="16"/>
        </w:rPr>
      </w:pPr>
      <w:r w:rsidRPr="00B938C9">
        <w:rPr>
          <w:rStyle w:val="StyleUnderline"/>
          <w:rFonts w:asciiTheme="majorHAnsi" w:hAnsiTheme="majorHAnsi" w:cstheme="majorHAnsi"/>
          <w:sz w:val="16"/>
          <w:u w:val="none"/>
        </w:rPr>
        <w:t>“</w:t>
      </w:r>
      <w:r w:rsidRPr="00B938C9">
        <w:rPr>
          <w:rStyle w:val="Emphasis"/>
          <w:rFonts w:asciiTheme="majorHAnsi" w:hAnsiTheme="majorHAnsi" w:cstheme="majorHAnsi"/>
        </w:rPr>
        <w:t>Empirical evidence for continuous absolute decoupling is rare</w:t>
      </w:r>
      <w:r w:rsidRPr="00B938C9">
        <w:rPr>
          <w:rStyle w:val="StyleUnderline"/>
          <w:rFonts w:asciiTheme="majorHAnsi" w:hAnsiTheme="majorHAnsi" w:cstheme="majorHAnsi"/>
          <w:sz w:val="16"/>
          <w:u w:val="none"/>
        </w:rPr>
        <w:t xml:space="preserve">. The only countries that have apparently achieved absolute decoupling of their material consumption from economic growth throughout longer phases are a few high-income importing economies such as Japan and the United Kingdom. </w:t>
      </w:r>
      <w:r w:rsidRPr="00B938C9">
        <w:rPr>
          <w:rStyle w:val="Emphasis"/>
          <w:rFonts w:asciiTheme="majorHAnsi" w:hAnsiTheme="majorHAnsi" w:cstheme="majorHAnsi"/>
          <w:highlight w:val="green"/>
        </w:rPr>
        <w:t>Once</w:t>
      </w:r>
      <w:r w:rsidRPr="00B938C9">
        <w:rPr>
          <w:rStyle w:val="Emphasis"/>
          <w:rFonts w:asciiTheme="majorHAnsi" w:hAnsiTheme="majorHAnsi" w:cstheme="majorHAnsi"/>
        </w:rPr>
        <w:t xml:space="preserve"> their material consumption and intensity indicators are </w:t>
      </w:r>
      <w:r w:rsidRPr="00B938C9">
        <w:rPr>
          <w:rStyle w:val="Emphasis"/>
          <w:rFonts w:asciiTheme="majorHAnsi" w:hAnsiTheme="majorHAnsi" w:cstheme="majorHAnsi"/>
          <w:highlight w:val="green"/>
        </w:rPr>
        <w:t>corrected for international trade, the success in decoupling</w:t>
      </w:r>
      <w:r w:rsidRPr="00B938C9">
        <w:rPr>
          <w:rStyle w:val="StyleUnderline"/>
          <w:rFonts w:asciiTheme="majorHAnsi" w:hAnsiTheme="majorHAnsi" w:cstheme="majorHAnsi"/>
          <w:sz w:val="16"/>
          <w:u w:val="none"/>
        </w:rPr>
        <w:t xml:space="preserve">, however, </w:t>
      </w:r>
      <w:r w:rsidRPr="00B938C9">
        <w:rPr>
          <w:rStyle w:val="Emphasis"/>
          <w:rFonts w:asciiTheme="majorHAnsi" w:hAnsiTheme="majorHAnsi" w:cstheme="majorHAnsi"/>
          <w:highlight w:val="green"/>
        </w:rPr>
        <w:t>vanishes</w:t>
      </w:r>
      <w:r w:rsidRPr="00B938C9">
        <w:rPr>
          <w:rStyle w:val="StyleUnderline"/>
          <w:rFonts w:asciiTheme="majorHAnsi" w:hAnsiTheme="majorHAnsi" w:cstheme="majorHAnsi"/>
          <w:sz w:val="16"/>
          <w:u w:val="none"/>
        </w:rPr>
        <w:t xml:space="preserve">.” (2017, 661) Wood et al. (2018) is especially interesting, as it is based on the use EXIOBASE3, a global MRIO model compiled explicitly to investigate the role of international trade in relation to resource efficiency. Thus they address the problem mentioned above and by Kraussman et al. (2017), that </w:t>
      </w:r>
      <w:r w:rsidRPr="00B938C9">
        <w:rPr>
          <w:rStyle w:val="StyleUnderline"/>
          <w:rFonts w:asciiTheme="majorHAnsi" w:hAnsiTheme="majorHAnsi" w:cstheme="majorHAnsi"/>
        </w:rPr>
        <w:t>evidence of decoupling on a national level is possibly undermined by the role of trade.</w:t>
      </w:r>
      <w:r w:rsidRPr="00B938C9">
        <w:rPr>
          <w:rStyle w:val="StyleUnderline"/>
          <w:rFonts w:asciiTheme="majorHAnsi" w:hAnsiTheme="majorHAnsi" w:cstheme="majorHAnsi"/>
          <w:sz w:val="16"/>
          <w:u w:val="none"/>
        </w:rPr>
        <w:t xml:space="preserve"> Woods et al. (2018) calculate both production and consumption based indices for greenhouse gas emissions, energy use, material use, water consumption, and land use for the period of 1995–2011. To quote from their conclusion: “</w:t>
      </w:r>
      <w:r w:rsidRPr="00B938C9">
        <w:rPr>
          <w:rStyle w:val="StyleUnderline"/>
          <w:rFonts w:asciiTheme="majorHAnsi" w:hAnsiTheme="majorHAnsi" w:cstheme="majorHAnsi"/>
        </w:rPr>
        <w:t>On a global scale, achievements in resource efficiency, which are characterized by either absolute or strong relative decoupling from GDP, have been limited</w:t>
      </w:r>
      <w:r w:rsidRPr="00B938C9">
        <w:rPr>
          <w:rStyle w:val="StyleUnderline"/>
          <w:rFonts w:asciiTheme="majorHAnsi" w:hAnsiTheme="majorHAnsi" w:cstheme="majorHAnsi"/>
          <w:sz w:val="16"/>
          <w:u w:val="none"/>
        </w:rPr>
        <w:t xml:space="preserve">. […] Material use has shown the strongest increase, from 8.3 to 11.3 tonnes/capita (+36 %), outstripping growth in GDP. </w:t>
      </w:r>
      <w:r w:rsidRPr="00B938C9">
        <w:rPr>
          <w:rStyle w:val="Emphasis"/>
          <w:rFonts w:asciiTheme="majorHAnsi" w:hAnsiTheme="majorHAnsi" w:cstheme="majorHAnsi"/>
        </w:rPr>
        <w:t xml:space="preserve">We also see an equal </w:t>
      </w:r>
      <w:r w:rsidRPr="00B938C9">
        <w:rPr>
          <w:rStyle w:val="Emphasis"/>
          <w:rFonts w:asciiTheme="majorHAnsi" w:hAnsiTheme="majorHAnsi" w:cstheme="majorHAnsi"/>
          <w:highlight w:val="green"/>
        </w:rPr>
        <w:t>growth of GHG emissions</w:t>
      </w:r>
      <w:r w:rsidRPr="00B938C9">
        <w:rPr>
          <w:rStyle w:val="Emphasis"/>
          <w:rFonts w:asciiTheme="majorHAnsi" w:hAnsiTheme="majorHAnsi" w:cstheme="majorHAnsi"/>
        </w:rPr>
        <w:t xml:space="preserve"> to emissions-relevant energy use</w:t>
      </w:r>
      <w:r w:rsidRPr="00B938C9">
        <w:rPr>
          <w:rStyle w:val="StyleUnderline"/>
          <w:rFonts w:asciiTheme="majorHAnsi" w:hAnsiTheme="majorHAnsi" w:cstheme="majorHAnsi"/>
          <w:sz w:val="16"/>
          <w:u w:val="none"/>
        </w:rPr>
        <w:t xml:space="preserve">, […]. </w:t>
      </w:r>
      <w:r w:rsidRPr="00B938C9">
        <w:rPr>
          <w:rStyle w:val="Emphasis"/>
          <w:rFonts w:asciiTheme="majorHAnsi" w:hAnsiTheme="majorHAnsi" w:cstheme="majorHAnsi"/>
          <w:highlight w:val="green"/>
        </w:rPr>
        <w:t>Land and water resources</w:t>
      </w:r>
      <w:r w:rsidRPr="00B938C9">
        <w:rPr>
          <w:rStyle w:val="Emphasis"/>
          <w:rFonts w:asciiTheme="majorHAnsi" w:hAnsiTheme="majorHAnsi" w:cstheme="majorHAnsi"/>
        </w:rPr>
        <w:t xml:space="preserve">, which are more directly subject to natural constraints, </w:t>
      </w:r>
      <w:r w:rsidRPr="00B938C9">
        <w:rPr>
          <w:rStyle w:val="Emphasis"/>
          <w:rFonts w:asciiTheme="majorHAnsi" w:hAnsiTheme="majorHAnsi" w:cstheme="majorHAnsi"/>
          <w:highlight w:val="green"/>
        </w:rPr>
        <w:t>have increased</w:t>
      </w:r>
      <w:r w:rsidRPr="00B938C9">
        <w:rPr>
          <w:rStyle w:val="Emphasis"/>
          <w:rFonts w:asciiTheme="majorHAnsi" w:hAnsiTheme="majorHAnsi" w:cstheme="majorHAnsi"/>
        </w:rPr>
        <w:t xml:space="preserve"> the least, with blue water consumption rising from 190 to 200 cubic meters/capita</w:t>
      </w:r>
      <w:r w:rsidRPr="00B938C9">
        <w:rPr>
          <w:rStyle w:val="StyleUnderline"/>
          <w:rFonts w:asciiTheme="majorHAnsi" w:hAnsiTheme="majorHAnsi" w:cstheme="majorHAnsi"/>
          <w:sz w:val="16"/>
          <w:u w:val="none"/>
        </w:rPr>
        <w:t xml:space="preserve">, and the total surface area of land used for productive purposes showing a reduction of 0.3 ha/capita […] It is the only indicator that presented (small) absolute decoupling from GDP.” In sum, </w:t>
      </w:r>
      <w:r w:rsidRPr="00B938C9">
        <w:rPr>
          <w:rStyle w:val="StyleUnderline"/>
          <w:rFonts w:asciiTheme="majorHAnsi" w:hAnsiTheme="majorHAnsi" w:cstheme="majorHAnsi"/>
        </w:rPr>
        <w:t xml:space="preserve">although the studies on the resource-economy connection </w:t>
      </w:r>
      <w:r w:rsidRPr="00B938C9">
        <w:rPr>
          <w:rStyle w:val="StyleUnderline"/>
          <w:rFonts w:asciiTheme="majorHAnsi" w:hAnsiTheme="majorHAnsi" w:cstheme="majorHAnsi"/>
          <w:sz w:val="16"/>
          <w:u w:val="none"/>
        </w:rPr>
        <w:t xml:space="preserve">by Wood et al. (2018), Kraussman et al. (2017), Steinberger et al. (2013) and Bringezu et al. (2004) </w:t>
      </w:r>
      <w:r w:rsidRPr="00B938C9">
        <w:rPr>
          <w:rStyle w:val="StyleUnderline"/>
          <w:rFonts w:asciiTheme="majorHAnsi" w:hAnsiTheme="majorHAnsi" w:cstheme="majorHAnsi"/>
        </w:rPr>
        <w:t>report evidence of absolute decoupling on national/country level, these examples are in each case explained by specific economic and political factors, rather than by a general trend towards decoupling in the wider economic network the countries take part in</w:t>
      </w:r>
      <w:r w:rsidRPr="00B938C9">
        <w:rPr>
          <w:rStyle w:val="StyleUnderline"/>
          <w:rFonts w:asciiTheme="majorHAnsi" w:hAnsiTheme="majorHAnsi" w:cstheme="majorHAnsi"/>
          <w:sz w:val="16"/>
          <w:u w:val="none"/>
        </w:rPr>
        <w:t xml:space="preserve">. Examples of national level absolute resource decoupling, such as the absolute decoupling between land and blue water use in Sweden reported by Palm et al. (2019, 643) are encouraging (but see Venter et al. (2016)) for qualifications on results concerning evidence of decreasing land use in wealthy countries). However, the general thrust from studies like Wood et al. (2018) and Krausmann (2017) is that when trade and consumption-based indicators are taken into account </w:t>
      </w:r>
      <w:r w:rsidRPr="00B938C9">
        <w:rPr>
          <w:rStyle w:val="Emphasis"/>
          <w:rFonts w:asciiTheme="majorHAnsi" w:hAnsiTheme="majorHAnsi" w:cstheme="majorHAnsi"/>
          <w:highlight w:val="green"/>
        </w:rPr>
        <w:t>the recent</w:t>
      </w:r>
      <w:r w:rsidRPr="00B938C9">
        <w:rPr>
          <w:rStyle w:val="Emphasis"/>
          <w:rFonts w:asciiTheme="majorHAnsi" w:hAnsiTheme="majorHAnsi" w:cstheme="majorHAnsi"/>
        </w:rPr>
        <w:t xml:space="preserve"> (post- 2000) global </w:t>
      </w:r>
      <w:r w:rsidRPr="00B938C9">
        <w:rPr>
          <w:rStyle w:val="Emphasis"/>
          <w:rFonts w:asciiTheme="majorHAnsi" w:hAnsiTheme="majorHAnsi" w:cstheme="majorHAnsi"/>
          <w:highlight w:val="green"/>
        </w:rPr>
        <w:t>trend is</w:t>
      </w:r>
      <w:r w:rsidRPr="00B938C9">
        <w:rPr>
          <w:rStyle w:val="Emphasis"/>
          <w:rFonts w:asciiTheme="majorHAnsi" w:hAnsiTheme="majorHAnsi" w:cstheme="majorHAnsi"/>
        </w:rPr>
        <w:t xml:space="preserve"> a </w:t>
      </w:r>
      <w:r w:rsidRPr="00B938C9">
        <w:rPr>
          <w:rStyle w:val="Emphasis"/>
          <w:rFonts w:asciiTheme="majorHAnsi" w:hAnsiTheme="majorHAnsi" w:cstheme="majorHAnsi"/>
          <w:highlight w:val="green"/>
        </w:rPr>
        <w:t>recoupling</w:t>
      </w:r>
      <w:r w:rsidRPr="00B938C9">
        <w:rPr>
          <w:rStyle w:val="Emphasis"/>
          <w:rFonts w:asciiTheme="majorHAnsi" w:hAnsiTheme="majorHAnsi" w:cstheme="majorHAnsi"/>
        </w:rPr>
        <w:t xml:space="preserve"> of material use and GDP. Notably, none of the reviewed articles presents evidence for global, economy-wide absolute decoupling, either with regard to environmental impacts or resource use. </w:t>
      </w:r>
      <w:r w:rsidRPr="00B938C9">
        <w:rPr>
          <w:rStyle w:val="StyleUnderline"/>
          <w:rFonts w:asciiTheme="majorHAnsi" w:hAnsiTheme="majorHAnsi" w:cstheme="majorHAnsi"/>
          <w:sz w:val="16"/>
          <w:u w:val="none"/>
        </w:rPr>
        <w:t xml:space="preserve">242 5. Conclusion </w:t>
      </w:r>
      <w:r w:rsidRPr="00B938C9">
        <w:rPr>
          <w:rStyle w:val="StyleUnderline"/>
          <w:rFonts w:asciiTheme="majorHAnsi" w:hAnsiTheme="majorHAnsi" w:cstheme="majorHAnsi"/>
        </w:rPr>
        <w:t xml:space="preserve">We found that </w:t>
      </w:r>
      <w:r w:rsidRPr="00B938C9">
        <w:rPr>
          <w:rStyle w:val="StyleUnderline"/>
          <w:rFonts w:asciiTheme="majorHAnsi" w:hAnsiTheme="majorHAnsi" w:cstheme="majorHAnsi"/>
          <w:highlight w:val="green"/>
        </w:rPr>
        <w:t>170 articles</w:t>
      </w:r>
      <w:r w:rsidRPr="00B938C9">
        <w:rPr>
          <w:rStyle w:val="StyleUnderline"/>
          <w:rFonts w:asciiTheme="majorHAnsi" w:hAnsiTheme="majorHAnsi" w:cstheme="majorHAnsi"/>
        </w:rPr>
        <w:t xml:space="preserve"> presented cases of relative decoupling and 97 articles cased of absolute decoupling. Out of the 97 cases of absolute decoupling, 74 articles concern impact decoupling and 23 concern absolute resource decoupling. Out of these 23 we concentrated on eleven articles that present evidence of economy-wide and at least national level absolute resource decoupling</w:t>
      </w:r>
      <w:r w:rsidRPr="00B938C9">
        <w:rPr>
          <w:rStyle w:val="StyleUnderline"/>
          <w:rFonts w:asciiTheme="majorHAnsi" w:hAnsiTheme="majorHAnsi" w:cstheme="majorHAnsi"/>
          <w:sz w:val="16"/>
          <w:u w:val="none"/>
        </w:rPr>
        <w:t xml:space="preserve">. We found that </w:t>
      </w:r>
      <w:r w:rsidRPr="00B938C9">
        <w:rPr>
          <w:rStyle w:val="Emphasis"/>
          <w:rFonts w:asciiTheme="majorHAnsi" w:hAnsiTheme="majorHAnsi" w:cstheme="majorHAnsi"/>
          <w:highlight w:val="green"/>
        </w:rPr>
        <w:t>none</w:t>
      </w:r>
      <w:r w:rsidRPr="00B938C9">
        <w:rPr>
          <w:rStyle w:val="Emphasis"/>
          <w:rFonts w:asciiTheme="majorHAnsi" w:hAnsiTheme="majorHAnsi" w:cstheme="majorHAnsi"/>
        </w:rPr>
        <w:t xml:space="preserve"> of those articles </w:t>
      </w:r>
      <w:r w:rsidRPr="00B938C9">
        <w:rPr>
          <w:rStyle w:val="Emphasis"/>
          <w:rFonts w:asciiTheme="majorHAnsi" w:hAnsiTheme="majorHAnsi" w:cstheme="majorHAnsi"/>
          <w:highlight w:val="green"/>
        </w:rPr>
        <w:t>claimed robust evidence of</w:t>
      </w:r>
      <w:r w:rsidRPr="00B938C9">
        <w:rPr>
          <w:rStyle w:val="Emphasis"/>
          <w:rFonts w:asciiTheme="majorHAnsi" w:hAnsiTheme="majorHAnsi" w:cstheme="majorHAnsi"/>
        </w:rPr>
        <w:t xml:space="preserve"> international and </w:t>
      </w:r>
      <w:r w:rsidRPr="00B938C9">
        <w:rPr>
          <w:rStyle w:val="Emphasis"/>
          <w:rFonts w:asciiTheme="majorHAnsi" w:hAnsiTheme="majorHAnsi" w:cstheme="majorHAnsi"/>
          <w:highlight w:val="green"/>
        </w:rPr>
        <w:t>continuous absolute</w:t>
      </w:r>
      <w:r w:rsidRPr="00B938C9">
        <w:rPr>
          <w:rStyle w:val="Emphasis"/>
          <w:rFonts w:asciiTheme="majorHAnsi" w:hAnsiTheme="majorHAnsi" w:cstheme="majorHAnsi"/>
        </w:rPr>
        <w:t xml:space="preserve"> resource </w:t>
      </w:r>
      <w:r w:rsidRPr="00B938C9">
        <w:rPr>
          <w:rStyle w:val="Emphasis"/>
          <w:rFonts w:asciiTheme="majorHAnsi" w:hAnsiTheme="majorHAnsi" w:cstheme="majorHAnsi"/>
          <w:highlight w:val="green"/>
        </w:rPr>
        <w:t>decoupling</w:t>
      </w:r>
      <w:r w:rsidRPr="00B938C9">
        <w:rPr>
          <w:rStyle w:val="Emphasis"/>
          <w:rFonts w:asciiTheme="majorHAnsi" w:hAnsiTheme="majorHAnsi" w:cstheme="majorHAnsi"/>
        </w:rPr>
        <w:t>, not to speak of sufficiently fast global absolute resource decoupling</w:t>
      </w:r>
      <w:r w:rsidRPr="00B938C9">
        <w:rPr>
          <w:rStyle w:val="StyleUnderline"/>
          <w:rFonts w:asciiTheme="majorHAnsi" w:hAnsiTheme="majorHAnsi" w:cstheme="majorHAnsi"/>
          <w:sz w:val="16"/>
          <w:u w:val="none"/>
        </w:rPr>
        <w:t xml:space="preserve">. This result in no way undermines the importance of the environmentally desirable outcomes, such as national level absolute decoupling between land and blue water use, reported in the articles in the survey. </w:t>
      </w:r>
      <w:r w:rsidRPr="00B938C9">
        <w:rPr>
          <w:rStyle w:val="StyleUnderline"/>
          <w:rFonts w:asciiTheme="majorHAnsi" w:hAnsiTheme="majorHAnsi" w:cstheme="majorHAnsi"/>
        </w:rPr>
        <w:t xml:space="preserve">However, it points out that with regard to the goal of ecological sustainability, the empirical evidence on decoupling is thin. </w:t>
      </w:r>
      <w:r w:rsidRPr="00B938C9">
        <w:rPr>
          <w:rStyle w:val="StyleUnderline"/>
          <w:rFonts w:asciiTheme="majorHAnsi" w:hAnsiTheme="majorHAnsi" w:cstheme="majorHAnsi"/>
          <w:sz w:val="16"/>
          <w:u w:val="none"/>
        </w:rPr>
        <w:t xml:space="preserve">Together the categorisation and the survey of research literature suggest that the (abstract) notion of decoupling needs qualification and precision when used in policy discussions. The notion is (empirically) so weakly founded that we agree with Antal and Van Den Bergh’s (2014, 7) conclusion: </w:t>
      </w:r>
      <w:r w:rsidRPr="00B938C9">
        <w:rPr>
          <w:rStyle w:val="Emphasis"/>
          <w:rFonts w:asciiTheme="majorHAnsi" w:hAnsiTheme="majorHAnsi" w:cstheme="majorHAnsi"/>
        </w:rPr>
        <w:t>“decoupling as a main or single strategy to combine economic and environmental aims should be judged as taking a very large risk with our common future.”</w:t>
      </w:r>
      <w:r w:rsidRPr="00B938C9">
        <w:rPr>
          <w:rStyle w:val="StyleUnderline"/>
          <w:rFonts w:asciiTheme="majorHAnsi" w:hAnsiTheme="majorHAnsi" w:cstheme="majorHAnsi"/>
          <w:sz w:val="16"/>
          <w:u w:val="none"/>
        </w:rPr>
        <w:t xml:space="preserve"> </w:t>
      </w:r>
      <w:r w:rsidRPr="00B938C9">
        <w:rPr>
          <w:rStyle w:val="StyleUnderline"/>
          <w:rFonts w:asciiTheme="majorHAnsi" w:hAnsiTheme="majorHAnsi" w:cstheme="majorHAnsi"/>
        </w:rPr>
        <w:t xml:space="preserve">This also means that </w:t>
      </w:r>
      <w:r w:rsidRPr="00B938C9">
        <w:rPr>
          <w:rStyle w:val="StyleUnderline"/>
          <w:rFonts w:asciiTheme="majorHAnsi" w:hAnsiTheme="majorHAnsi" w:cstheme="majorHAnsi"/>
          <w:highlight w:val="green"/>
        </w:rPr>
        <w:t>more attention should be given to conceptualisations of economy that do not rely on economic growth</w:t>
      </w:r>
      <w:r w:rsidRPr="00B938C9">
        <w:rPr>
          <w:rStyle w:val="StyleUnderline"/>
          <w:rFonts w:asciiTheme="majorHAnsi" w:hAnsiTheme="majorHAnsi" w:cstheme="majorHAnsi"/>
        </w:rPr>
        <w:t xml:space="preserve"> as the key route towards ecological sustainability and human wellbeing. </w:t>
      </w:r>
      <w:r w:rsidRPr="00B938C9">
        <w:rPr>
          <w:rStyle w:val="StyleUnderline"/>
          <w:rFonts w:asciiTheme="majorHAnsi" w:hAnsiTheme="majorHAnsi" w:cstheme="majorHAnsi"/>
          <w:sz w:val="16"/>
          <w:u w:val="none"/>
        </w:rPr>
        <w:t xml:space="preserve">The research literature in our review tells of the historical situation up to date, and </w:t>
      </w:r>
      <w:r w:rsidRPr="00B938C9">
        <w:rPr>
          <w:rStyle w:val="Emphasis"/>
          <w:rFonts w:asciiTheme="majorHAnsi" w:hAnsiTheme="majorHAnsi" w:cstheme="majorHAnsi"/>
        </w:rPr>
        <w:t>the evidence does not suggest that decoupling towards ecological sustainability is happening at a global (or even regional) scale.</w:t>
      </w:r>
      <w:r w:rsidRPr="00B938C9">
        <w:rPr>
          <w:rStyle w:val="StyleUnderline"/>
          <w:rFonts w:asciiTheme="majorHAnsi" w:hAnsiTheme="majorHAnsi" w:cstheme="majorHAnsi"/>
          <w:sz w:val="16"/>
          <w:u w:val="none"/>
        </w:rPr>
        <w:t xml:space="preserve"> The literature finds evidence of impact decoupling, especially between GHG emissions (such as COX and SOX emissions) in wealthy countries for certain periods of time, but not of economy-wide resource decoupling, least of all on the international and global scale. </w:t>
      </w:r>
      <w:r w:rsidRPr="00B938C9">
        <w:rPr>
          <w:rStyle w:val="Emphasis"/>
          <w:rFonts w:asciiTheme="majorHAnsi" w:hAnsiTheme="majorHAnsi" w:cstheme="majorHAnsi"/>
        </w:rPr>
        <w:t>Quite the opposite: there is evidence of increased material intensity and re-coupling</w:t>
      </w:r>
      <w:r w:rsidRPr="00B938C9">
        <w:rPr>
          <w:rStyle w:val="StyleUnderline"/>
          <w:rFonts w:asciiTheme="majorHAnsi" w:hAnsiTheme="majorHAnsi" w:cstheme="majorHAnsi"/>
          <w:sz w:val="16"/>
          <w:u w:val="none"/>
        </w:rPr>
        <w:t xml:space="preserve"> (Schandl et al. 2017, Woods et al. 2018).</w:t>
      </w:r>
    </w:p>
    <w:p w14:paraId="070B69A1"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Starlink is key to </w:t>
      </w:r>
      <w:r w:rsidRPr="00B938C9">
        <w:rPr>
          <w:rFonts w:asciiTheme="majorHAnsi" w:hAnsiTheme="majorHAnsi" w:cstheme="majorHAnsi"/>
          <w:u w:val="single"/>
        </w:rPr>
        <w:t>Precision Ag</w:t>
      </w:r>
      <w:r w:rsidRPr="00B938C9">
        <w:rPr>
          <w:rFonts w:asciiTheme="majorHAnsi" w:hAnsiTheme="majorHAnsi" w:cstheme="majorHAnsi"/>
        </w:rPr>
        <w:t xml:space="preserve"> – key to food sustainability and increasing food supply to account for exponential population growth. </w:t>
      </w:r>
    </w:p>
    <w:p w14:paraId="5BDFEFF9"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Greensight 21</w:t>
      </w:r>
      <w:r w:rsidRPr="00B938C9">
        <w:rPr>
          <w:rFonts w:asciiTheme="majorHAnsi" w:hAnsiTheme="majorHAnsi" w:cstheme="majorHAnsi"/>
        </w:rPr>
        <w:t xml:space="preserve"> 3-15-2021 "Can Starlink Save the World by Connecting Farms?" </w:t>
      </w:r>
      <w:hyperlink r:id="rId15" w:history="1">
        <w:r w:rsidRPr="00B938C9">
          <w:rPr>
            <w:rStyle w:val="Hyperlink"/>
            <w:rFonts w:asciiTheme="majorHAnsi" w:hAnsiTheme="majorHAnsi" w:cstheme="majorHAnsi"/>
          </w:rPr>
          <w:t>https://www.greensightag.com/logbook/can-starlink-save-the-world-by-connecting-farms/</w:t>
        </w:r>
      </w:hyperlink>
      <w:r w:rsidRPr="00B938C9">
        <w:rPr>
          <w:rFonts w:asciiTheme="majorHAnsi" w:hAnsiTheme="majorHAnsi" w:cstheme="majorHAnsi"/>
        </w:rPr>
        <w:t xml:space="preserve"> (Data Management Consulting Firm)//Elmer </w:t>
      </w:r>
    </w:p>
    <w:p w14:paraId="3905FCEC"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GreenSight innovates in a number of different areas, but one of the areas we are most passionate about is in agriculture. We’ve deployed our drone intelligence systems all over the world at all sorts of different facilities. </w:t>
      </w:r>
      <w:r w:rsidRPr="00B938C9">
        <w:rPr>
          <w:rStyle w:val="StyleUnderline"/>
          <w:rFonts w:asciiTheme="majorHAnsi" w:hAnsiTheme="majorHAnsi" w:cstheme="majorHAnsi"/>
        </w:rPr>
        <w:t xml:space="preserve">One of the most challenging has been deployments at farms, </w:t>
      </w:r>
      <w:r w:rsidRPr="00B938C9">
        <w:rPr>
          <w:rStyle w:val="Emphasis"/>
          <w:rFonts w:asciiTheme="majorHAnsi" w:hAnsiTheme="majorHAnsi" w:cstheme="majorHAnsi"/>
          <w:highlight w:val="green"/>
        </w:rPr>
        <w:t xml:space="preserve">and one of the biggest challenges </w:t>
      </w:r>
      <w:r w:rsidRPr="00B938C9">
        <w:rPr>
          <w:rStyle w:val="Emphasis"/>
          <w:rFonts w:asciiTheme="majorHAnsi" w:hAnsiTheme="majorHAnsi" w:cstheme="majorHAnsi"/>
          <w:highlight w:val="green"/>
          <w:bdr w:val="single" w:sz="18" w:space="0" w:color="auto"/>
        </w:rPr>
        <w:t>has been connectivity</w:t>
      </w:r>
      <w:r w:rsidRPr="00B938C9">
        <w:rPr>
          <w:rStyle w:val="StyleUnderline"/>
          <w:rFonts w:asciiTheme="majorHAnsi" w:hAnsiTheme="majorHAnsi" w:cstheme="majorHAnsi"/>
        </w:rPr>
        <w:t xml:space="preserve">. </w:t>
      </w:r>
      <w:r w:rsidRPr="00B938C9">
        <w:rPr>
          <w:rStyle w:val="Emphasis"/>
          <w:rFonts w:asciiTheme="majorHAnsi" w:hAnsiTheme="majorHAnsi" w:cstheme="majorHAnsi"/>
          <w:highlight w:val="green"/>
        </w:rPr>
        <w:t>Connected farms</w:t>
      </w:r>
      <w:r w:rsidRPr="00B938C9">
        <w:rPr>
          <w:rStyle w:val="StyleUnderline"/>
          <w:rFonts w:asciiTheme="majorHAnsi" w:hAnsiTheme="majorHAnsi" w:cstheme="majorHAnsi"/>
          <w:highlight w:val="green"/>
        </w:rPr>
        <w:t xml:space="preserve"> </w:t>
      </w:r>
      <w:r w:rsidRPr="00B938C9">
        <w:rPr>
          <w:rStyle w:val="Emphasis"/>
          <w:rFonts w:asciiTheme="majorHAnsi" w:hAnsiTheme="majorHAnsi" w:cstheme="majorHAnsi"/>
          <w:highlight w:val="green"/>
        </w:rPr>
        <w:t>are</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a </w:t>
      </w:r>
      <w:r w:rsidRPr="00B938C9">
        <w:rPr>
          <w:rStyle w:val="Emphasis"/>
          <w:rFonts w:asciiTheme="majorHAnsi" w:hAnsiTheme="majorHAnsi" w:cstheme="majorHAnsi"/>
          <w:highlight w:val="green"/>
        </w:rPr>
        <w:t xml:space="preserve">requirement to feed the world, </w:t>
      </w:r>
      <w:r w:rsidRPr="00B938C9">
        <w:rPr>
          <w:rStyle w:val="Emphasis"/>
          <w:rFonts w:asciiTheme="majorHAnsi" w:hAnsiTheme="majorHAnsi" w:cstheme="majorHAnsi"/>
          <w:highlight w:val="green"/>
          <w:bdr w:val="single" w:sz="18" w:space="0" w:color="auto"/>
        </w:rPr>
        <w:t>and Starlink will make that happen</w:t>
      </w:r>
      <w:r w:rsidRPr="00B938C9">
        <w:rPr>
          <w:rStyle w:val="StyleUnderline"/>
          <w:rFonts w:asciiTheme="majorHAnsi" w:hAnsiTheme="majorHAnsi" w:cstheme="majorHAnsi"/>
        </w:rPr>
        <w:t>.</w:t>
      </w:r>
      <w:r w:rsidRPr="00B938C9">
        <w:rPr>
          <w:rFonts w:asciiTheme="majorHAnsi" w:hAnsiTheme="majorHAnsi" w:cstheme="majorHAnsi"/>
          <w:sz w:val="16"/>
        </w:rPr>
        <w:t xml:space="preserve"> Most urban and suburban households in the United States have had easy and reasonably inexpensive access to high speed internet access for 20 years. </w:t>
      </w:r>
      <w:r w:rsidRPr="00B938C9">
        <w:rPr>
          <w:rStyle w:val="StyleUnderline"/>
          <w:rFonts w:asciiTheme="majorHAnsi" w:hAnsiTheme="majorHAnsi" w:cstheme="majorHAnsi"/>
        </w:rPr>
        <w:t xml:space="preserve">It is easy to forget that the situation is not the same for </w:t>
      </w:r>
      <w:r w:rsidRPr="00B938C9">
        <w:rPr>
          <w:rStyle w:val="Emphasis"/>
          <w:rFonts w:asciiTheme="majorHAnsi" w:hAnsiTheme="majorHAnsi" w:cstheme="majorHAnsi"/>
          <w:highlight w:val="green"/>
        </w:rPr>
        <w:t>rural areas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of the country. Many areas </w:t>
      </w:r>
      <w:r w:rsidRPr="00B938C9">
        <w:rPr>
          <w:rStyle w:val="Emphasis"/>
          <w:rFonts w:asciiTheme="majorHAnsi" w:hAnsiTheme="majorHAnsi" w:cstheme="majorHAnsi"/>
          <w:highlight w:val="green"/>
        </w:rPr>
        <w:t>have no access to</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high speed, “</w:t>
      </w:r>
      <w:r w:rsidRPr="00B938C9">
        <w:rPr>
          <w:rStyle w:val="Emphasis"/>
          <w:rFonts w:asciiTheme="majorHAnsi" w:hAnsiTheme="majorHAnsi" w:cstheme="majorHAnsi"/>
          <w:highlight w:val="green"/>
        </w:rPr>
        <w:t>broadband</w:t>
      </w:r>
      <w:r w:rsidRPr="00B938C9">
        <w:rPr>
          <w:rStyle w:val="StyleUnderline"/>
          <w:rFonts w:asciiTheme="majorHAnsi" w:hAnsiTheme="majorHAnsi" w:cstheme="majorHAnsi"/>
        </w:rPr>
        <w:t>”, internet access, with some having only dialup internet access in their homes</w:t>
      </w:r>
      <w:r w:rsidRPr="00B938C9">
        <w:rPr>
          <w:rFonts w:asciiTheme="majorHAnsi" w:hAnsiTheme="majorHAnsi" w:cstheme="majorHAnsi"/>
          <w:sz w:val="16"/>
        </w:rPr>
        <w:t xml:space="preserve">. According to the 2015 FCC broadband report, </w:t>
      </w:r>
      <w:r w:rsidRPr="00B938C9">
        <w:rPr>
          <w:rStyle w:val="Emphasis"/>
          <w:rFonts w:asciiTheme="majorHAnsi" w:hAnsiTheme="majorHAnsi" w:cstheme="majorHAnsi"/>
          <w:highlight w:val="green"/>
        </w:rPr>
        <w:t>only 53%</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of rural households have access to high speed internet, even using low standards for “high” speed</w:t>
      </w:r>
      <w:r w:rsidRPr="00B938C9">
        <w:rPr>
          <w:rFonts w:asciiTheme="majorHAnsi" w:hAnsiTheme="majorHAnsi" w:cstheme="majorHAnsi"/>
          <w:sz w:val="16"/>
        </w:rPr>
        <w:t xml:space="preserve">. On average farms have even less access, and that doesn’t even include high speed connectivity out in their fields. </w:t>
      </w:r>
      <w:r w:rsidRPr="00B938C9">
        <w:rPr>
          <w:rStyle w:val="StyleUnderline"/>
          <w:rFonts w:asciiTheme="majorHAnsi" w:hAnsiTheme="majorHAnsi" w:cstheme="majorHAnsi"/>
        </w:rPr>
        <w:t xml:space="preserve">Cellular service is spotty especially on large farms in primarily agricultural areas, and </w:t>
      </w:r>
      <w:r w:rsidRPr="00B938C9">
        <w:rPr>
          <w:rStyle w:val="Emphasis"/>
          <w:rFonts w:asciiTheme="majorHAnsi" w:hAnsiTheme="majorHAnsi" w:cstheme="majorHAnsi"/>
          <w:highlight w:val="green"/>
        </w:rPr>
        <w:t>legacy satellite systems</w:t>
      </w:r>
      <w:r w:rsidRPr="00B938C9">
        <w:rPr>
          <w:rStyle w:val="StyleUnderline"/>
          <w:rFonts w:asciiTheme="majorHAnsi" w:hAnsiTheme="majorHAnsi" w:cstheme="majorHAnsi"/>
          <w:highlight w:val="green"/>
        </w:rPr>
        <w:t xml:space="preserve"> </w:t>
      </w:r>
      <w:r w:rsidRPr="00B938C9">
        <w:rPr>
          <w:rStyle w:val="Emphasis"/>
          <w:rFonts w:asciiTheme="majorHAnsi" w:hAnsiTheme="majorHAnsi" w:cstheme="majorHAnsi"/>
          <w:highlight w:val="green"/>
          <w:bdr w:val="single" w:sz="18" w:space="0" w:color="auto"/>
        </w:rPr>
        <w:t>provide slow upload speeds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at expensive prices</w:t>
      </w:r>
      <w:r w:rsidRPr="00B938C9">
        <w:rPr>
          <w:rFonts w:asciiTheme="majorHAnsi" w:hAnsiTheme="majorHAnsi" w:cstheme="majorHAnsi"/>
          <w:sz w:val="16"/>
        </w:rPr>
        <w:t>. Utilizing modern internet connected technologies and cloud based systems that require constant, high speed access can be a challenge at best and potentially impossible</w:t>
      </w:r>
      <w:r w:rsidRPr="00B938C9">
        <w:rPr>
          <w:rStyle w:val="StyleUnderline"/>
          <w:rFonts w:asciiTheme="majorHAnsi" w:hAnsiTheme="majorHAnsi" w:cstheme="majorHAnsi"/>
        </w:rPr>
        <w:t xml:space="preserve">. A 2016 research study by Goldman and Sachs projected that </w:t>
      </w:r>
      <w:r w:rsidRPr="00B938C9">
        <w:rPr>
          <w:rStyle w:val="Emphasis"/>
          <w:rFonts w:asciiTheme="majorHAnsi" w:hAnsiTheme="majorHAnsi" w:cstheme="majorHAnsi"/>
          <w:highlight w:val="green"/>
        </w:rPr>
        <w:t>by 2050</w:t>
      </w:r>
      <w:r w:rsidRPr="00B938C9">
        <w:rPr>
          <w:rStyle w:val="StyleUnderline"/>
          <w:rFonts w:asciiTheme="majorHAnsi" w:hAnsiTheme="majorHAnsi" w:cstheme="majorHAnsi"/>
        </w:rPr>
        <w:t xml:space="preserve">, the </w:t>
      </w:r>
      <w:r w:rsidRPr="00B938C9">
        <w:rPr>
          <w:rStyle w:val="Emphasis"/>
          <w:rFonts w:asciiTheme="majorHAnsi" w:hAnsiTheme="majorHAnsi" w:cstheme="majorHAnsi"/>
          <w:highlight w:val="green"/>
        </w:rPr>
        <w:t>world’s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food </w:t>
      </w:r>
      <w:r w:rsidRPr="00B938C9">
        <w:rPr>
          <w:rStyle w:val="Emphasis"/>
          <w:rFonts w:asciiTheme="majorHAnsi" w:hAnsiTheme="majorHAnsi" w:cstheme="majorHAnsi"/>
          <w:highlight w:val="green"/>
        </w:rPr>
        <w:t>production efficiency</w:t>
      </w:r>
      <w:r w:rsidRPr="00B938C9">
        <w:rPr>
          <w:rStyle w:val="StyleUnderline"/>
          <w:rFonts w:asciiTheme="majorHAnsi" w:hAnsiTheme="majorHAnsi" w:cstheme="majorHAnsi"/>
          <w:highlight w:val="green"/>
        </w:rPr>
        <w:t xml:space="preserve"> </w:t>
      </w:r>
      <w:r w:rsidRPr="00B938C9">
        <w:rPr>
          <w:rStyle w:val="Emphasis"/>
          <w:rFonts w:asciiTheme="majorHAnsi" w:hAnsiTheme="majorHAnsi" w:cstheme="majorHAnsi"/>
          <w:highlight w:val="green"/>
        </w:rPr>
        <w:t xml:space="preserve">needs to </w:t>
      </w:r>
      <w:r w:rsidRPr="00B938C9">
        <w:rPr>
          <w:rStyle w:val="Emphasis"/>
          <w:rFonts w:asciiTheme="majorHAnsi" w:hAnsiTheme="majorHAnsi" w:cstheme="majorHAnsi"/>
          <w:highlight w:val="green"/>
          <w:bdr w:val="single" w:sz="18" w:space="0" w:color="auto"/>
        </w:rPr>
        <w:t>increase by 50% to support our growing population</w:t>
      </w:r>
      <w:r w:rsidRPr="00B938C9">
        <w:rPr>
          <w:rFonts w:asciiTheme="majorHAnsi" w:hAnsiTheme="majorHAnsi" w:cstheme="majorHAnsi"/>
          <w:sz w:val="16"/>
        </w:rPr>
        <w:t xml:space="preserve">. This paper backs up this conclusion with a lot of research, but the </w:t>
      </w:r>
      <w:r w:rsidRPr="00B938C9">
        <w:rPr>
          <w:rStyle w:val="StyleUnderline"/>
          <w:rFonts w:asciiTheme="majorHAnsi" w:hAnsiTheme="majorHAnsi" w:cstheme="majorHAnsi"/>
        </w:rPr>
        <w:t xml:space="preserve">fundamental conclusion is that farming land area is unlikely to increase nor will the number of farmers. </w:t>
      </w:r>
      <w:r w:rsidRPr="00B938C9">
        <w:rPr>
          <w:rStyle w:val="Emphasis"/>
          <w:rFonts w:asciiTheme="majorHAnsi" w:hAnsiTheme="majorHAnsi" w:cstheme="majorHAnsi"/>
          <w:highlight w:val="green"/>
        </w:rPr>
        <w:t xml:space="preserve">Increased global food production increases </w:t>
      </w:r>
      <w:r w:rsidRPr="00B938C9">
        <w:rPr>
          <w:rStyle w:val="Emphasis"/>
          <w:rFonts w:asciiTheme="majorHAnsi" w:hAnsiTheme="majorHAnsi" w:cstheme="majorHAnsi"/>
          <w:highlight w:val="green"/>
          <w:bdr w:val="single" w:sz="18" w:space="0" w:color="auto"/>
        </w:rPr>
        <w:t>must come from productivity boosts</w:t>
      </w:r>
      <w:r w:rsidRPr="00B938C9">
        <w:rPr>
          <w:rStyle w:val="StyleUnderline"/>
          <w:rFonts w:asciiTheme="majorHAnsi" w:hAnsiTheme="majorHAnsi" w:cstheme="majorHAnsi"/>
        </w:rPr>
        <w:t xml:space="preserve">. Researchers feel that productivity improvements from chemistry and genomics are unlikely to yield significant increases as they have in the past. They predict that the most likely area for these improvements are </w:t>
      </w:r>
      <w:r w:rsidRPr="00B938C9">
        <w:rPr>
          <w:rStyle w:val="Emphasis"/>
          <w:rFonts w:asciiTheme="majorHAnsi" w:hAnsiTheme="majorHAnsi" w:cstheme="majorHAnsi"/>
        </w:rPr>
        <w:t xml:space="preserve">with </w:t>
      </w:r>
      <w:r w:rsidRPr="00B938C9">
        <w:rPr>
          <w:rStyle w:val="Emphasis"/>
          <w:rFonts w:asciiTheme="majorHAnsi" w:hAnsiTheme="majorHAnsi" w:cstheme="majorHAnsi"/>
          <w:highlight w:val="green"/>
        </w:rPr>
        <w:t xml:space="preserve">precision farming </w:t>
      </w:r>
      <w:r w:rsidRPr="00B938C9">
        <w:rPr>
          <w:rStyle w:val="Emphasis"/>
          <w:rFonts w:asciiTheme="majorHAnsi" w:hAnsiTheme="majorHAnsi" w:cstheme="majorHAnsi"/>
        </w:rPr>
        <w:t>techniques</w:t>
      </w:r>
      <w:r w:rsidRPr="00B938C9">
        <w:rPr>
          <w:rStyle w:val="StyleUnderline"/>
          <w:rFonts w:asciiTheme="majorHAnsi" w:hAnsiTheme="majorHAnsi" w:cstheme="majorHAnsi"/>
        </w:rPr>
        <w:t>, notably precision planting and precision application of chemicals and water</w:t>
      </w:r>
      <w:r w:rsidRPr="00B938C9">
        <w:rPr>
          <w:rFonts w:asciiTheme="majorHAnsi" w:hAnsiTheme="majorHAnsi" w:cstheme="majorHAnsi"/>
          <w:sz w:val="16"/>
        </w:rPr>
        <w:t xml:space="preserve">. The term “Precision Agriculture” was coined in the late 1960s and 1970s in seminal research that projected that in the </w:t>
      </w:r>
      <w:r w:rsidRPr="00B938C9">
        <w:rPr>
          <w:rStyle w:val="StyleUnderline"/>
          <w:rFonts w:asciiTheme="majorHAnsi" w:hAnsiTheme="majorHAnsi" w:cstheme="majorHAnsi"/>
        </w:rPr>
        <w:t xml:space="preserve">future farming would be </w:t>
      </w:r>
      <w:r w:rsidRPr="00B938C9">
        <w:rPr>
          <w:rStyle w:val="Emphasis"/>
          <w:rFonts w:asciiTheme="majorHAnsi" w:hAnsiTheme="majorHAnsi" w:cstheme="majorHAnsi"/>
          <w:highlight w:val="green"/>
        </w:rPr>
        <w:t>driven</w:t>
      </w:r>
      <w:r w:rsidRPr="00B938C9">
        <w:rPr>
          <w:rStyle w:val="StyleUnderline"/>
          <w:rFonts w:asciiTheme="majorHAnsi" w:hAnsiTheme="majorHAnsi" w:cstheme="majorHAnsi"/>
          <w:highlight w:val="green"/>
        </w:rPr>
        <w:t xml:space="preserve"> </w:t>
      </w:r>
      <w:r w:rsidRPr="00B938C9">
        <w:rPr>
          <w:rStyle w:val="Emphasis"/>
          <w:rFonts w:asciiTheme="majorHAnsi" w:hAnsiTheme="majorHAnsi" w:cstheme="majorHAnsi"/>
          <w:highlight w:val="green"/>
        </w:rPr>
        <w:t>by data</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Precision RTK GPS can guide equipment with precision better than an inch. Drones and satellite mapping of fields using remote sensing can map out health and detect problems with the crops. In field </w:t>
      </w:r>
      <w:r w:rsidRPr="00B938C9">
        <w:rPr>
          <w:rStyle w:val="Emphasis"/>
          <w:rFonts w:asciiTheme="majorHAnsi" w:hAnsiTheme="majorHAnsi" w:cstheme="majorHAnsi"/>
          <w:highlight w:val="green"/>
        </w:rPr>
        <w:t>IoT sensors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will stream live data (such as our partners Soil Scout). </w:t>
      </w:r>
      <w:r w:rsidRPr="00B938C9">
        <w:rPr>
          <w:rStyle w:val="Emphasis"/>
          <w:rFonts w:asciiTheme="majorHAnsi" w:hAnsiTheme="majorHAnsi" w:cstheme="majorHAnsi"/>
          <w:highlight w:val="green"/>
        </w:rPr>
        <w:t>Soil genomics and analysis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can analyze macro and micro nutrient content of the soil and track the genetics of the soil microbiome (like our friends at Trace Genomics). </w:t>
      </w:r>
      <w:r w:rsidRPr="00B938C9">
        <w:rPr>
          <w:rStyle w:val="Emphasis"/>
          <w:rFonts w:asciiTheme="majorHAnsi" w:hAnsiTheme="majorHAnsi" w:cstheme="majorHAnsi"/>
          <w:highlight w:val="green"/>
        </w:rPr>
        <w:t>Robotic and automated farming equipment</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(like our partners at Monarch Tractor and Husqvarna are building) can vary applications and planting according to precomputed variable rate application maps.</w:t>
      </w:r>
      <w:r w:rsidRPr="00B938C9">
        <w:rPr>
          <w:rFonts w:asciiTheme="majorHAnsi" w:hAnsiTheme="majorHAnsi" w:cstheme="majorHAnsi"/>
          <w:sz w:val="16"/>
        </w:rPr>
        <w:t xml:space="preserve"> Despite all these breakthroughs, </w:t>
      </w:r>
      <w:r w:rsidRPr="00B938C9">
        <w:rPr>
          <w:rStyle w:val="Emphasis"/>
          <w:rFonts w:asciiTheme="majorHAnsi" w:hAnsiTheme="majorHAnsi" w:cstheme="majorHAnsi"/>
          <w:highlight w:val="green"/>
        </w:rPr>
        <w:t>precision farming</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techniques still </w:t>
      </w:r>
      <w:r w:rsidRPr="00B938C9">
        <w:rPr>
          <w:rStyle w:val="Emphasis"/>
          <w:rFonts w:asciiTheme="majorHAnsi" w:hAnsiTheme="majorHAnsi" w:cstheme="majorHAnsi"/>
          <w:highlight w:val="green"/>
        </w:rPr>
        <w:t>have a low penetration</w:t>
      </w:r>
      <w:r w:rsidRPr="00B938C9">
        <w:rPr>
          <w:rStyle w:val="StyleUnderline"/>
          <w:rFonts w:asciiTheme="majorHAnsi" w:hAnsiTheme="majorHAnsi" w:cstheme="majorHAnsi"/>
        </w:rPr>
        <w:t xml:space="preserve">. There are many reasons for this (more than could be discussed in this article!) </w:t>
      </w:r>
      <w:r w:rsidRPr="00B938C9">
        <w:rPr>
          <w:rStyle w:val="Emphasis"/>
          <w:rFonts w:asciiTheme="majorHAnsi" w:hAnsiTheme="majorHAnsi" w:cstheme="majorHAnsi"/>
        </w:rPr>
        <w:t>but one of them is inadequate connectivity.</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Most of these modern technologies </w:t>
      </w:r>
      <w:r w:rsidRPr="00B938C9">
        <w:rPr>
          <w:rStyle w:val="Emphasis"/>
          <w:rFonts w:asciiTheme="majorHAnsi" w:hAnsiTheme="majorHAnsi" w:cstheme="majorHAnsi"/>
          <w:highlight w:val="green"/>
        </w:rPr>
        <w:t>rely on access to the internet</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and in many cases it just isn’t possible. </w:t>
      </w:r>
      <w:r w:rsidRPr="00B938C9">
        <w:rPr>
          <w:rFonts w:asciiTheme="majorHAnsi" w:hAnsiTheme="majorHAnsi" w:cstheme="majorHAnsi"/>
          <w:sz w:val="1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B938C9">
        <w:rPr>
          <w:rStyle w:val="StyleUnderline"/>
          <w:rFonts w:asciiTheme="majorHAnsi" w:hAnsiTheme="majorHAnsi" w:cstheme="majorHAnsi"/>
        </w:rPr>
        <w:t>Even as infrastructure expands to more remote areas, there will always remain large swaths of rural america where conventional connectivity infrastructure is highly impractical</w:t>
      </w:r>
      <w:r w:rsidRPr="00B938C9">
        <w:rPr>
          <w:rFonts w:asciiTheme="majorHAnsi" w:hAnsiTheme="majorHAnsi" w:cstheme="majorHAnsi"/>
          <w:sz w:val="1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B938C9">
        <w:rPr>
          <w:rStyle w:val="Emphasis"/>
          <w:rFonts w:asciiTheme="majorHAnsi" w:hAnsiTheme="majorHAnsi" w:cstheme="majorHAnsi"/>
          <w:highlight w:val="green"/>
        </w:rPr>
        <w:t>Advanced sensing systems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like ours </w:t>
      </w:r>
      <w:r w:rsidRPr="00B938C9">
        <w:rPr>
          <w:rStyle w:val="Emphasis"/>
          <w:rFonts w:asciiTheme="majorHAnsi" w:hAnsiTheme="majorHAnsi" w:cstheme="majorHAnsi"/>
          <w:highlight w:val="green"/>
        </w:rPr>
        <w:t>have to</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be able to </w:t>
      </w:r>
      <w:r w:rsidRPr="00B938C9">
        <w:rPr>
          <w:rStyle w:val="Emphasis"/>
          <w:rFonts w:asciiTheme="majorHAnsi" w:hAnsiTheme="majorHAnsi" w:cstheme="majorHAnsi"/>
          <w:highlight w:val="green"/>
        </w:rPr>
        <w:t>integrate with connected robotic sprayers, harvesters and tractors</w:t>
      </w:r>
      <w:r w:rsidRPr="00B938C9">
        <w:rPr>
          <w:rStyle w:val="StyleUnderline"/>
          <w:rFonts w:asciiTheme="majorHAnsi" w:hAnsiTheme="majorHAnsi" w:cstheme="majorHAnsi"/>
        </w:rPr>
        <w:t xml:space="preserve">, </w:t>
      </w:r>
      <w:r w:rsidRPr="00B938C9">
        <w:rPr>
          <w:rStyle w:val="Emphasis"/>
          <w:rFonts w:asciiTheme="majorHAnsi" w:hAnsiTheme="majorHAnsi" w:cstheme="majorHAnsi"/>
          <w:highlight w:val="green"/>
          <w:bdr w:val="single" w:sz="18" w:space="0" w:color="auto"/>
        </w:rPr>
        <w:t>unlocking the productivity potential of precision agriculture</w:t>
      </w:r>
      <w:r w:rsidRPr="00B938C9">
        <w:rPr>
          <w:rStyle w:val="StyleUnderline"/>
          <w:rFonts w:asciiTheme="majorHAnsi" w:hAnsiTheme="majorHAnsi" w:cstheme="majorHAnsi"/>
        </w:rPr>
        <w:t>. Humanity needs precision agriculture, and connected data-driven systems will be a big part of that revolution</w:t>
      </w:r>
      <w:r w:rsidRPr="00B938C9">
        <w:rPr>
          <w:rFonts w:asciiTheme="majorHAnsi" w:hAnsiTheme="majorHAnsi" w:cstheme="majorHAnsi"/>
          <w:sz w:val="16"/>
        </w:rPr>
        <w:t xml:space="preserve">. Beyond the global necessity, the economics for farmers work too! A 2018 USDA studies indicate that connecting US farmland will unlock $50B in industry revenue. </w:t>
      </w:r>
      <w:r w:rsidRPr="00B938C9">
        <w:rPr>
          <w:rStyle w:val="StyleUnderline"/>
          <w:rFonts w:asciiTheme="majorHAnsi" w:hAnsiTheme="majorHAnsi" w:cstheme="majorHAnsi"/>
        </w:rPr>
        <w:t xml:space="preserve">We are extremely excited about </w:t>
      </w:r>
      <w:r w:rsidRPr="00B938C9">
        <w:rPr>
          <w:rStyle w:val="Emphasis"/>
          <w:rFonts w:asciiTheme="majorHAnsi" w:hAnsiTheme="majorHAnsi" w:cstheme="majorHAnsi"/>
          <w:highlight w:val="green"/>
        </w:rPr>
        <w:t>Starlink</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and its </w:t>
      </w:r>
      <w:r w:rsidRPr="00B938C9">
        <w:rPr>
          <w:rStyle w:val="Emphasis"/>
          <w:rFonts w:asciiTheme="majorHAnsi" w:hAnsiTheme="majorHAnsi" w:cstheme="majorHAnsi"/>
          <w:highlight w:val="green"/>
        </w:rPr>
        <w:t>potential</w:t>
      </w:r>
      <w:r w:rsidRPr="00B938C9">
        <w:rPr>
          <w:rStyle w:val="StyleUnderline"/>
          <w:rFonts w:asciiTheme="majorHAnsi" w:hAnsiTheme="majorHAnsi" w:cstheme="majorHAnsi"/>
          <w:highlight w:val="green"/>
        </w:rPr>
        <w:t xml:space="preserve"> </w:t>
      </w:r>
      <w:r w:rsidRPr="00B938C9">
        <w:rPr>
          <w:rStyle w:val="Emphasis"/>
          <w:rFonts w:asciiTheme="majorHAnsi" w:hAnsiTheme="majorHAnsi" w:cstheme="majorHAnsi"/>
          <w:highlight w:val="green"/>
          <w:bdr w:val="single" w:sz="18" w:space="0" w:color="auto"/>
        </w:rPr>
        <w:t>to bring cost effective internet connectivity to farms and rural areas.</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Starlink </w:t>
      </w:r>
      <w:r w:rsidRPr="00B938C9">
        <w:rPr>
          <w:rStyle w:val="Emphasis"/>
          <w:rFonts w:asciiTheme="majorHAnsi" w:hAnsiTheme="majorHAnsi" w:cstheme="majorHAnsi"/>
          <w:highlight w:val="green"/>
        </w:rPr>
        <w:t>levels the playing field for rural areas</w:t>
      </w:r>
      <w:r w:rsidRPr="00B938C9">
        <w:rPr>
          <w:rStyle w:val="StyleUnderline"/>
          <w:rFonts w:asciiTheme="majorHAnsi" w:hAnsiTheme="majorHAnsi" w:cstheme="majorHAnsi"/>
        </w:rPr>
        <w:t xml:space="preserve">, enabling high speed connectivity everywhere. No longer will farmers have to wait for high speed wired connectivity to come to their area or install a complex mesh network on their property. </w:t>
      </w:r>
      <w:r w:rsidRPr="00B938C9">
        <w:rPr>
          <w:rStyle w:val="Emphasis"/>
          <w:rFonts w:asciiTheme="majorHAnsi" w:hAnsiTheme="majorHAnsi" w:cstheme="majorHAnsi"/>
          <w:highlight w:val="green"/>
        </w:rPr>
        <w:t>IoT data</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can be </w:t>
      </w:r>
      <w:r w:rsidRPr="00B938C9">
        <w:rPr>
          <w:rStyle w:val="Emphasis"/>
          <w:rFonts w:asciiTheme="majorHAnsi" w:hAnsiTheme="majorHAnsi" w:cstheme="majorHAnsi"/>
          <w:highlight w:val="green"/>
        </w:rPr>
        <w:t>streamed</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 xml:space="preserve">from fields as </w:t>
      </w:r>
      <w:r w:rsidRPr="00B938C9">
        <w:rPr>
          <w:rStyle w:val="Emphasis"/>
          <w:rFonts w:asciiTheme="majorHAnsi" w:hAnsiTheme="majorHAnsi" w:cstheme="majorHAnsi"/>
          <w:highlight w:val="green"/>
        </w:rPr>
        <w:t>easily</w:t>
      </w:r>
      <w:r w:rsidRPr="00B938C9">
        <w:rPr>
          <w:rStyle w:val="StyleUnderline"/>
          <w:rFonts w:asciiTheme="majorHAnsi" w:hAnsiTheme="majorHAnsi" w:cstheme="majorHAnsi"/>
          <w:highlight w:val="green"/>
        </w:rPr>
        <w:t xml:space="preserve"> </w:t>
      </w:r>
      <w:r w:rsidRPr="00B938C9">
        <w:rPr>
          <w:rStyle w:val="StyleUnderline"/>
          <w:rFonts w:asciiTheme="majorHAnsi" w:hAnsiTheme="majorHAnsi" w:cstheme="majorHAnsi"/>
        </w:rPr>
        <w:t>as it now streams from urban homes. Starlink will be a catalyzing force for chance, advancing access to precision agriculture globally and contributing to solving global food challenges.</w:t>
      </w:r>
    </w:p>
    <w:p w14:paraId="35C4BEEE" w14:textId="77777777" w:rsidR="00B938C9" w:rsidRPr="00B938C9" w:rsidRDefault="00B938C9" w:rsidP="00B938C9">
      <w:pPr>
        <w:rPr>
          <w:rFonts w:asciiTheme="majorHAnsi" w:hAnsiTheme="majorHAnsi" w:cstheme="majorHAnsi"/>
          <w:sz w:val="16"/>
        </w:rPr>
      </w:pPr>
    </w:p>
    <w:p w14:paraId="57DD7817"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Capitalism </w:t>
      </w:r>
      <w:r w:rsidRPr="00B938C9">
        <w:rPr>
          <w:rFonts w:asciiTheme="majorHAnsi" w:hAnsiTheme="majorHAnsi" w:cstheme="majorHAnsi"/>
          <w:u w:val="single"/>
        </w:rPr>
        <w:t>is sustainable</w:t>
      </w:r>
      <w:r w:rsidRPr="00B938C9">
        <w:rPr>
          <w:rFonts w:asciiTheme="majorHAnsi" w:hAnsiTheme="majorHAnsi" w:cstheme="majorHAnsi"/>
        </w:rPr>
        <w:t xml:space="preserve"> - Tech Innovation drives dematerialization that makes Cap Sustainable AND solves warming</w:t>
      </w:r>
    </w:p>
    <w:p w14:paraId="6654FD12"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McAfee 19</w:t>
      </w:r>
      <w:r w:rsidRPr="00B938C9">
        <w:rPr>
          <w:rFonts w:asciiTheme="majorHAnsi" w:hAnsiTheme="majorHAnsi" w:cstheme="majorHAnsi"/>
        </w:rPr>
        <w:t>,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657D78E6"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B938C9">
        <w:rPr>
          <w:rFonts w:asciiTheme="majorHAnsi" w:hAnsiTheme="majorHAnsi" w:cstheme="majorHAnsi"/>
          <w:u w:val="single"/>
        </w:rPr>
        <w:t xml:space="preserve">I'm confident that </w:t>
      </w:r>
      <w:r w:rsidRPr="00B938C9">
        <w:rPr>
          <w:rFonts w:asciiTheme="majorHAnsi" w:hAnsiTheme="majorHAnsi" w:cstheme="majorHAnsi"/>
          <w:highlight w:val="green"/>
          <w:u w:val="single"/>
        </w:rPr>
        <w:t>the Second Machine Age will mark</w:t>
      </w:r>
      <w:r w:rsidRPr="00B938C9">
        <w:rPr>
          <w:rFonts w:asciiTheme="majorHAnsi" w:hAnsiTheme="majorHAnsi" w:cstheme="majorHAnsi"/>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B938C9">
        <w:rPr>
          <w:rFonts w:asciiTheme="majorHAnsi" w:hAnsiTheme="majorHAnsi" w:cstheme="majorHAnsi"/>
          <w:sz w:val="16"/>
        </w:rPr>
        <w:t xml:space="preserve">. The work of </w:t>
      </w:r>
      <w:r w:rsidRPr="00B938C9">
        <w:rPr>
          <w:rFonts w:asciiTheme="majorHAnsi" w:hAnsiTheme="majorHAnsi" w:cstheme="majorHAnsi"/>
          <w:u w:val="single"/>
        </w:rPr>
        <w:t>Paul Romer</w:t>
      </w:r>
      <w:r w:rsidRPr="00B938C9">
        <w:rPr>
          <w:rFonts w:asciiTheme="majorHAnsi" w:hAnsiTheme="majorHAnsi" w:cstheme="majorHAnsi"/>
          <w:sz w:val="16"/>
        </w:rPr>
        <w:t xml:space="preserve">, who shared the </w:t>
      </w:r>
      <w:r w:rsidRPr="00B938C9">
        <w:rPr>
          <w:rFonts w:asciiTheme="majorHAnsi" w:hAnsiTheme="majorHAnsi" w:cstheme="majorHAnsi"/>
          <w:u w:val="single"/>
        </w:rPr>
        <w:t>2018 Nobel Prize in economics, is one of the sources of this confidence</w:t>
      </w:r>
      <w:r w:rsidRPr="00B938C9">
        <w:rPr>
          <w:rFonts w:asciiTheme="majorHAnsi" w:hAnsiTheme="majorHAnsi" w:cstheme="majorHAnsi"/>
          <w:sz w:val="16"/>
        </w:rPr>
        <w:t xml:space="preserve">. Growth Mindset Romer's largest contribution to economics was to show that </w:t>
      </w:r>
      <w:r w:rsidRPr="00B938C9">
        <w:rPr>
          <w:rFonts w:asciiTheme="majorHAnsi" w:hAnsiTheme="majorHAnsi" w:cstheme="majorHAnsi"/>
          <w:b/>
          <w:bCs/>
          <w:u w:val="single"/>
        </w:rPr>
        <w:t>it's best not to think of new technologies as something that companies buy and bring in from the outside, but instead as something they create themselves</w:t>
      </w:r>
      <w:r w:rsidRPr="00B938C9">
        <w:rPr>
          <w:rFonts w:asciiTheme="majorHAnsi" w:hAnsiTheme="majorHAnsi" w:cstheme="majorHAnsi"/>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B938C9">
        <w:rPr>
          <w:rFonts w:asciiTheme="majorHAnsi" w:hAnsiTheme="majorHAnsi" w:cstheme="majorHAnsi"/>
          <w:u w:val="single"/>
        </w:rPr>
        <w:t xml:space="preserve">So far, all this seems like a pretty standard argument for how the first two horsemen work together. Romer's brilliance was to highlight the importance of two key attributes of the </w:t>
      </w:r>
      <w:r w:rsidRPr="00B938C9">
        <w:rPr>
          <w:rFonts w:asciiTheme="majorHAnsi" w:hAnsiTheme="majorHAnsi" w:cstheme="majorHAnsi"/>
          <w:highlight w:val="green"/>
          <w:u w:val="single"/>
        </w:rPr>
        <w:t>tech</w:t>
      </w:r>
      <w:r w:rsidRPr="00B938C9">
        <w:rPr>
          <w:rFonts w:asciiTheme="majorHAnsi" w:hAnsiTheme="majorHAnsi" w:cstheme="majorHAnsi"/>
          <w:u w:val="single"/>
        </w:rPr>
        <w:t xml:space="preserve">nological </w:t>
      </w:r>
      <w:r w:rsidRPr="00B938C9">
        <w:rPr>
          <w:rFonts w:asciiTheme="majorHAnsi" w:hAnsiTheme="majorHAnsi" w:cstheme="majorHAnsi"/>
          <w:highlight w:val="green"/>
          <w:u w:val="single"/>
        </w:rPr>
        <w:t>ideas</w:t>
      </w:r>
      <w:r w:rsidRPr="00B938C9">
        <w:rPr>
          <w:rFonts w:asciiTheme="majorHAnsi" w:hAnsiTheme="majorHAnsi" w:cstheme="majorHAnsi"/>
          <w:u w:val="single"/>
        </w:rPr>
        <w:t xml:space="preserve"> companies come up with as they pursue profits.</w:t>
      </w:r>
      <w:r w:rsidRPr="00B938C9">
        <w:rPr>
          <w:rFonts w:asciiTheme="majorHAnsi" w:hAnsiTheme="majorHAnsi" w:cstheme="majorHAnsi"/>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B938C9">
        <w:rPr>
          <w:rFonts w:asciiTheme="majorHAnsi" w:hAnsiTheme="majorHAnsi" w:cstheme="majorHAnsi"/>
          <w:u w:val="single"/>
        </w:rPr>
        <w:t>This means that companies can kind of prevent others from using them. They do this by keeping the technologies secret (such as the exact recipe for Coca-Cola), filing for patents and other intellectual-property protection, and so on.</w:t>
      </w:r>
      <w:r w:rsidRPr="00B938C9">
        <w:rPr>
          <w:rFonts w:asciiTheme="majorHAnsi" w:hAnsiTheme="majorHAnsi" w:cstheme="majorHAnsi"/>
          <w:sz w:val="16"/>
        </w:rPr>
        <w:t xml:space="preserve"> However, none of these measures is perfect (hence the words partially and kind of). Trade secrets leak. Patents expire, and even before they expire, they must describe the invention they're claiming and so let others study it. </w:t>
      </w:r>
      <w:r w:rsidRPr="00B938C9">
        <w:rPr>
          <w:rFonts w:asciiTheme="majorHAnsi" w:hAnsiTheme="majorHAnsi" w:cstheme="majorHAnsi"/>
          <w:u w:val="single"/>
        </w:rPr>
        <w:t xml:space="preserve">Partial excludability is a beautiful thing. It provides strong incentives for companies to create useful, profit-enhancing new technologies that they alone can benefit from for a time, yet it also ensures that the </w:t>
      </w:r>
      <w:r w:rsidRPr="00B938C9">
        <w:rPr>
          <w:rFonts w:asciiTheme="majorHAnsi" w:hAnsiTheme="majorHAnsi" w:cstheme="majorHAnsi"/>
          <w:b/>
          <w:bCs/>
          <w:u w:val="single"/>
        </w:rPr>
        <w:t xml:space="preserve">new </w:t>
      </w:r>
      <w:r w:rsidRPr="00B938C9">
        <w:rPr>
          <w:rFonts w:asciiTheme="majorHAnsi" w:hAnsiTheme="majorHAnsi" w:cstheme="majorHAnsi"/>
          <w:b/>
          <w:bCs/>
          <w:highlight w:val="green"/>
          <w:u w:val="single"/>
        </w:rPr>
        <w:t>techs</w:t>
      </w:r>
      <w:r w:rsidRPr="00B938C9">
        <w:rPr>
          <w:rFonts w:asciiTheme="majorHAnsi" w:hAnsiTheme="majorHAnsi" w:cstheme="majorHAnsi"/>
          <w:b/>
          <w:bCs/>
          <w:u w:val="single"/>
        </w:rPr>
        <w:t xml:space="preserve"> will eventually "</w:t>
      </w:r>
      <w:r w:rsidRPr="00B938C9">
        <w:rPr>
          <w:rFonts w:asciiTheme="majorHAnsi" w:hAnsiTheme="majorHAnsi" w:cstheme="majorHAnsi"/>
          <w:b/>
          <w:bCs/>
          <w:highlight w:val="green"/>
          <w:u w:val="single"/>
        </w:rPr>
        <w:t>spill over</w:t>
      </w:r>
      <w:r w:rsidRPr="00B938C9">
        <w:rPr>
          <w:rFonts w:asciiTheme="majorHAnsi" w:hAnsiTheme="majorHAnsi" w:cstheme="majorHAnsi"/>
          <w:u w:val="single"/>
        </w:rPr>
        <w:t>"—that with time they’ll diffuse and get adopted by more and more companies, even if that's not what their originators want</w:t>
      </w:r>
      <w:r w:rsidRPr="00B938C9">
        <w:rPr>
          <w:rFonts w:asciiTheme="majorHAnsi" w:hAnsiTheme="majorHAnsi" w:cstheme="majorHAnsi"/>
          <w:sz w:val="16"/>
        </w:rPr>
        <w:t xml:space="preserve">. Romer equated tech progress to the production by companies of nonrivalrous, partially excludable ideas and showed that these ideas cause an economy to grow. </w:t>
      </w:r>
      <w:r w:rsidRPr="00B938C9">
        <w:rPr>
          <w:rFonts w:asciiTheme="majorHAnsi" w:hAnsiTheme="majorHAnsi" w:cstheme="majorHAnsi"/>
          <w:u w:val="single"/>
        </w:rPr>
        <w:t xml:space="preserve">What's more, he also demonstrated that this </w:t>
      </w:r>
      <w:r w:rsidRPr="00B938C9">
        <w:rPr>
          <w:rFonts w:asciiTheme="majorHAnsi" w:hAnsiTheme="majorHAnsi" w:cstheme="majorHAnsi"/>
          <w:b/>
          <w:bCs/>
          <w:highlight w:val="green"/>
          <w:u w:val="single"/>
        </w:rPr>
        <w:t>idea-fueled growth</w:t>
      </w:r>
      <w:r w:rsidRPr="00B938C9">
        <w:rPr>
          <w:rFonts w:asciiTheme="majorHAnsi" w:hAnsiTheme="majorHAnsi" w:cstheme="majorHAnsi"/>
          <w:u w:val="single"/>
        </w:rPr>
        <w:t xml:space="preserve"> doesn't have to slow down with time. It's </w:t>
      </w:r>
      <w:r w:rsidRPr="00B938C9">
        <w:rPr>
          <w:rFonts w:asciiTheme="majorHAnsi" w:hAnsiTheme="majorHAnsi" w:cstheme="majorHAnsi"/>
          <w:b/>
          <w:bCs/>
          <w:highlight w:val="green"/>
          <w:u w:val="single"/>
        </w:rPr>
        <w:t>not constrained by</w:t>
      </w:r>
      <w:r w:rsidRPr="00B938C9">
        <w:rPr>
          <w:rFonts w:asciiTheme="majorHAnsi" w:hAnsiTheme="majorHAnsi" w:cstheme="majorHAnsi"/>
          <w:b/>
          <w:bCs/>
          <w:u w:val="single"/>
        </w:rPr>
        <w:t xml:space="preserve"> </w:t>
      </w:r>
      <w:r w:rsidRPr="00B938C9">
        <w:rPr>
          <w:rFonts w:asciiTheme="majorHAnsi" w:hAnsiTheme="majorHAnsi" w:cstheme="majorHAnsi"/>
          <w:u w:val="single"/>
        </w:rPr>
        <w:t xml:space="preserve">the size of the </w:t>
      </w:r>
      <w:r w:rsidRPr="00B938C9">
        <w:rPr>
          <w:rFonts w:asciiTheme="majorHAnsi" w:hAnsiTheme="majorHAnsi" w:cstheme="majorHAnsi"/>
          <w:b/>
          <w:bCs/>
          <w:highlight w:val="green"/>
          <w:u w:val="single"/>
        </w:rPr>
        <w:t>labor</w:t>
      </w:r>
      <w:r w:rsidRPr="00B938C9">
        <w:rPr>
          <w:rFonts w:asciiTheme="majorHAnsi" w:hAnsiTheme="majorHAnsi" w:cstheme="majorHAnsi"/>
          <w:highlight w:val="green"/>
          <w:u w:val="single"/>
        </w:rPr>
        <w:t xml:space="preserve"> force</w:t>
      </w:r>
      <w:r w:rsidRPr="00B938C9">
        <w:rPr>
          <w:rFonts w:asciiTheme="majorHAnsi" w:hAnsiTheme="majorHAnsi" w:cstheme="majorHAnsi"/>
          <w:u w:val="single"/>
        </w:rPr>
        <w:t xml:space="preserve">, the amount of natural </w:t>
      </w:r>
      <w:r w:rsidRPr="00B938C9">
        <w:rPr>
          <w:rFonts w:asciiTheme="majorHAnsi" w:hAnsiTheme="majorHAnsi" w:cstheme="majorHAnsi"/>
          <w:b/>
          <w:bCs/>
          <w:highlight w:val="green"/>
          <w:u w:val="single"/>
        </w:rPr>
        <w:t>resources</w:t>
      </w:r>
      <w:r w:rsidRPr="00B938C9">
        <w:rPr>
          <w:rFonts w:asciiTheme="majorHAnsi" w:hAnsiTheme="majorHAnsi" w:cstheme="majorHAnsi"/>
          <w:u w:val="single"/>
        </w:rPr>
        <w:t>, or other such factors</w:t>
      </w:r>
      <w:r w:rsidRPr="00B938C9">
        <w:rPr>
          <w:rFonts w:asciiTheme="majorHAnsi" w:hAnsiTheme="majorHAnsi" w:cstheme="majorHAnsi"/>
          <w:sz w:val="16"/>
        </w:rPr>
        <w:t xml:space="preserve">. Instead, economic growth is limited </w:t>
      </w:r>
      <w:r w:rsidRPr="00B938C9">
        <w:rPr>
          <w:rFonts w:asciiTheme="majorHAnsi" w:hAnsiTheme="majorHAnsi" w:cstheme="majorHAnsi"/>
          <w:highlight w:val="green"/>
          <w:u w:val="single"/>
        </w:rPr>
        <w:t>only by</w:t>
      </w:r>
      <w:r w:rsidRPr="00B938C9">
        <w:rPr>
          <w:rFonts w:asciiTheme="majorHAnsi" w:hAnsiTheme="majorHAnsi" w:cstheme="majorHAnsi"/>
          <w:u w:val="single"/>
        </w:rPr>
        <w:t xml:space="preserve"> the </w:t>
      </w:r>
      <w:r w:rsidRPr="00B938C9">
        <w:rPr>
          <w:rFonts w:asciiTheme="majorHAnsi" w:hAnsiTheme="majorHAnsi" w:cstheme="majorHAnsi"/>
          <w:highlight w:val="green"/>
          <w:u w:val="single"/>
        </w:rPr>
        <w:t>idea-generating capacity</w:t>
      </w:r>
      <w:r w:rsidRPr="00B938C9">
        <w:rPr>
          <w:rFonts w:asciiTheme="majorHAnsi" w:hAnsiTheme="majorHAnsi" w:cstheme="majorHAnsi"/>
          <w:u w:val="single"/>
        </w:rPr>
        <w:t xml:space="preserve"> of the people within a market.</w:t>
      </w:r>
      <w:r w:rsidRPr="00B938C9">
        <w:rPr>
          <w:rFonts w:asciiTheme="majorHAnsi" w:hAnsiTheme="majorHAnsi" w:cstheme="majorHAnsi"/>
          <w:sz w:val="16"/>
        </w:rPr>
        <w:t xml:space="preserve"> Romer called this capacity "</w:t>
      </w:r>
      <w:r w:rsidRPr="00B938C9">
        <w:rPr>
          <w:rFonts w:asciiTheme="majorHAnsi" w:hAnsiTheme="majorHAnsi" w:cstheme="majorHAnsi"/>
          <w:u w:val="single"/>
        </w:rPr>
        <w:t>human capital</w:t>
      </w:r>
      <w:r w:rsidRPr="00B938C9">
        <w:rPr>
          <w:rFonts w:asciiTheme="majorHAnsi" w:hAnsiTheme="majorHAnsi" w:cstheme="majorHAnsi"/>
          <w:sz w:val="16"/>
        </w:rPr>
        <w:t>" and said at the end of his 1990 paper, "The most interesting positive implication of the model is that an economy with a larger total stock of human capital will experience faster growth." This notion, which has come to be called "</w:t>
      </w:r>
      <w:r w:rsidRPr="00B938C9">
        <w:rPr>
          <w:rFonts w:asciiTheme="majorHAnsi" w:hAnsiTheme="majorHAnsi" w:cstheme="majorHAnsi"/>
          <w:highlight w:val="green"/>
          <w:u w:val="single"/>
        </w:rPr>
        <w:t>increasing returns to scale</w:t>
      </w:r>
      <w:r w:rsidRPr="00B938C9">
        <w:rPr>
          <w:rFonts w:asciiTheme="majorHAnsi" w:hAnsiTheme="majorHAnsi" w:cstheme="majorHAnsi"/>
          <w:u w:val="single"/>
        </w:rPr>
        <w:t xml:space="preserve">," </w:t>
      </w:r>
      <w:r w:rsidRPr="00B938C9">
        <w:rPr>
          <w:rFonts w:asciiTheme="majorHAnsi" w:hAnsiTheme="majorHAnsi" w:cstheme="majorHAnsi"/>
          <w:highlight w:val="green"/>
          <w:u w:val="single"/>
        </w:rPr>
        <w:t>is</w:t>
      </w:r>
      <w:r w:rsidRPr="00B938C9">
        <w:rPr>
          <w:rFonts w:asciiTheme="majorHAnsi" w:hAnsiTheme="majorHAnsi" w:cstheme="majorHAnsi"/>
          <w:u w:val="single"/>
        </w:rPr>
        <w:t xml:space="preserve"> as </w:t>
      </w:r>
      <w:r w:rsidRPr="00B938C9">
        <w:rPr>
          <w:rFonts w:asciiTheme="majorHAnsi" w:hAnsiTheme="majorHAnsi" w:cstheme="majorHAnsi"/>
          <w:highlight w:val="green"/>
          <w:u w:val="single"/>
        </w:rPr>
        <w:t>powerful</w:t>
      </w:r>
      <w:r w:rsidRPr="00B938C9">
        <w:rPr>
          <w:rFonts w:asciiTheme="majorHAnsi" w:hAnsiTheme="majorHAnsi" w:cstheme="majorHAnsi"/>
          <w:u w:val="single"/>
        </w:rPr>
        <w:t xml:space="preserve"> as it is counterintuitive. Most formal models of economic growth, as well as the informal mental ones most of us walk around with, feature decreasing returns—growth slows down as the overall economy gets bigger</w:t>
      </w:r>
      <w:r w:rsidRPr="00B938C9">
        <w:rPr>
          <w:rFonts w:asciiTheme="majorHAnsi" w:hAnsiTheme="majorHAnsi" w:cstheme="majorHAnsi"/>
          <w:sz w:val="16"/>
        </w:rPr>
        <w:t xml:space="preserve">. This makes intuitive sense; it just feels like it would be easier to experience 5 percent growth in a $1 billion economy than a $1 trillion one. </w:t>
      </w:r>
      <w:r w:rsidRPr="00B938C9">
        <w:rPr>
          <w:rFonts w:asciiTheme="majorHAnsi" w:hAnsiTheme="majorHAnsi" w:cstheme="majorHAnsi"/>
          <w:u w:val="single"/>
        </w:rPr>
        <w:t>But Romer showed that as long as that economy continued to add to its human capital—the overall ability of its people to come up with new technologies and put them to use—it could actually grow faster even as it grew bigger</w:t>
      </w:r>
      <w:r w:rsidRPr="00B938C9">
        <w:rPr>
          <w:rFonts w:asciiTheme="majorHAnsi" w:hAnsiTheme="majorHAnsi" w:cstheme="majorHAnsi"/>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B938C9">
        <w:rPr>
          <w:rFonts w:asciiTheme="majorHAnsi" w:hAnsiTheme="majorHAnsi" w:cstheme="majorHAnsi"/>
          <w:u w:val="single"/>
        </w:rPr>
        <w:t xml:space="preserve">First, countless examples show us how good these tools are at fulfilling the central role of </w:t>
      </w:r>
      <w:r w:rsidRPr="00B938C9">
        <w:rPr>
          <w:rFonts w:asciiTheme="majorHAnsi" w:hAnsiTheme="majorHAnsi" w:cstheme="majorHAnsi"/>
          <w:highlight w:val="green"/>
          <w:u w:val="single"/>
        </w:rPr>
        <w:t>tech</w:t>
      </w:r>
      <w:r w:rsidRPr="00B938C9">
        <w:rPr>
          <w:rFonts w:asciiTheme="majorHAnsi" w:hAnsiTheme="majorHAnsi" w:cstheme="majorHAnsi"/>
          <w:u w:val="single"/>
        </w:rPr>
        <w:t xml:space="preserve">nology, which is to provide "instructions that we follow for </w:t>
      </w:r>
      <w:r w:rsidRPr="00B938C9">
        <w:rPr>
          <w:rFonts w:asciiTheme="majorHAnsi" w:hAnsiTheme="majorHAnsi" w:cstheme="majorHAnsi"/>
          <w:highlight w:val="green"/>
          <w:u w:val="single"/>
        </w:rPr>
        <w:t>combin</w:t>
      </w:r>
      <w:r w:rsidRPr="00B938C9">
        <w:rPr>
          <w:rFonts w:asciiTheme="majorHAnsi" w:hAnsiTheme="majorHAnsi" w:cstheme="majorHAnsi"/>
          <w:u w:val="single"/>
        </w:rPr>
        <w:t xml:space="preserve">ing </w:t>
      </w:r>
      <w:r w:rsidRPr="00B938C9">
        <w:rPr>
          <w:rFonts w:asciiTheme="majorHAnsi" w:hAnsiTheme="majorHAnsi" w:cstheme="majorHAnsi"/>
          <w:highlight w:val="green"/>
          <w:u w:val="single"/>
        </w:rPr>
        <w:t>raw materials</w:t>
      </w:r>
      <w:r w:rsidRPr="00B938C9">
        <w:rPr>
          <w:rFonts w:asciiTheme="majorHAnsi" w:hAnsiTheme="majorHAnsi" w:cstheme="majorHAnsi"/>
          <w:u w:val="single"/>
        </w:rPr>
        <w:t xml:space="preserve">." Since raw materials cost money, profit-maximizing companies are particularly keen to </w:t>
      </w:r>
      <w:r w:rsidRPr="00B938C9">
        <w:rPr>
          <w:rFonts w:asciiTheme="majorHAnsi" w:hAnsiTheme="majorHAnsi" w:cstheme="majorHAnsi"/>
          <w:highlight w:val="green"/>
          <w:u w:val="single"/>
        </w:rPr>
        <w:t>find ways to use fewer</w:t>
      </w:r>
      <w:r w:rsidRPr="00B938C9">
        <w:rPr>
          <w:rFonts w:asciiTheme="majorHAnsi" w:hAnsiTheme="majorHAnsi" w:cstheme="majorHAnsi"/>
          <w:u w:val="single"/>
        </w:rPr>
        <w:t xml:space="preserve"> of them</w:t>
      </w:r>
      <w:r w:rsidRPr="00B938C9">
        <w:rPr>
          <w:rFonts w:asciiTheme="majorHAnsi" w:hAnsiTheme="majorHAnsi" w:cstheme="majorHAnsi"/>
          <w:sz w:val="16"/>
        </w:rPr>
        <w:t xml:space="preserve">. So they </w:t>
      </w:r>
      <w:r w:rsidRPr="00B938C9">
        <w:rPr>
          <w:rFonts w:asciiTheme="majorHAnsi" w:hAnsiTheme="majorHAnsi" w:cstheme="majorHAnsi"/>
          <w:u w:val="single"/>
        </w:rPr>
        <w:t>use digital tools to come up with beer cans that use less aluminum, car engines that use less steel and less gas, mapping software that removes the need for paper atlases, and so on and so on</w:t>
      </w:r>
      <w:r w:rsidRPr="00B938C9">
        <w:rPr>
          <w:rFonts w:asciiTheme="majorHAnsi" w:hAnsiTheme="majorHAnsi" w:cstheme="majorHAnsi"/>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B938C9">
        <w:rPr>
          <w:rFonts w:asciiTheme="majorHAnsi" w:hAnsiTheme="majorHAnsi" w:cstheme="majorHAnsi"/>
          <w:u w:val="single"/>
        </w:rPr>
        <w:t xml:space="preserve">In advanced economies such as America's, </w:t>
      </w:r>
      <w:r w:rsidRPr="00B938C9">
        <w:rPr>
          <w:rFonts w:asciiTheme="majorHAnsi" w:hAnsiTheme="majorHAnsi" w:cstheme="majorHAnsi"/>
          <w:highlight w:val="green"/>
          <w:u w:val="single"/>
        </w:rPr>
        <w:t xml:space="preserve">the cumulative impact </w:t>
      </w:r>
      <w:r w:rsidRPr="00B938C9">
        <w:rPr>
          <w:rFonts w:asciiTheme="majorHAnsi" w:hAnsiTheme="majorHAnsi" w:cstheme="majorHAnsi"/>
          <w:u w:val="single"/>
        </w:rPr>
        <w:t xml:space="preserve">of this combination of capitalism and tech progress </w:t>
      </w:r>
      <w:r w:rsidRPr="00B938C9">
        <w:rPr>
          <w:rFonts w:asciiTheme="majorHAnsi" w:hAnsiTheme="majorHAnsi" w:cstheme="majorHAnsi"/>
          <w:highlight w:val="green"/>
          <w:u w:val="single"/>
        </w:rPr>
        <w:t>is</w:t>
      </w:r>
      <w:r w:rsidRPr="00B938C9">
        <w:rPr>
          <w:rFonts w:asciiTheme="majorHAnsi" w:hAnsiTheme="majorHAnsi" w:cstheme="majorHAnsi"/>
          <w:u w:val="single"/>
        </w:rPr>
        <w:t xml:space="preserve"> clear: </w:t>
      </w:r>
      <w:r w:rsidRPr="00B938C9">
        <w:rPr>
          <w:rFonts w:asciiTheme="majorHAnsi" w:hAnsiTheme="majorHAnsi" w:cstheme="majorHAnsi"/>
          <w:b/>
          <w:bCs/>
          <w:highlight w:val="green"/>
          <w:u w:val="single"/>
        </w:rPr>
        <w:t>absolute dematerialization</w:t>
      </w:r>
      <w:r w:rsidRPr="00B938C9">
        <w:rPr>
          <w:rFonts w:asciiTheme="majorHAnsi" w:hAnsiTheme="majorHAnsi" w:cstheme="majorHAnsi"/>
          <w:u w:val="single"/>
        </w:rPr>
        <w:t xml:space="preserve"> of the economy and society, </w:t>
      </w:r>
      <w:r w:rsidRPr="00B938C9">
        <w:rPr>
          <w:rFonts w:asciiTheme="majorHAnsi" w:hAnsiTheme="majorHAnsi" w:cstheme="majorHAnsi"/>
          <w:b/>
          <w:bCs/>
          <w:u w:val="single"/>
        </w:rPr>
        <w:t>and thus a smaller footprint on our planet</w:t>
      </w:r>
      <w:r w:rsidRPr="00B938C9">
        <w:rPr>
          <w:rFonts w:asciiTheme="majorHAnsi" w:hAnsiTheme="majorHAnsi" w:cstheme="majorHAnsi"/>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B938C9">
        <w:rPr>
          <w:rFonts w:asciiTheme="majorHAnsi" w:hAnsiTheme="majorHAnsi" w:cstheme="majorHAnsi"/>
          <w:b/>
          <w:bCs/>
          <w:highlight w:val="green"/>
          <w:u w:val="single"/>
          <w:bdr w:val="single" w:sz="4" w:space="0" w:color="auto"/>
        </w:rPr>
        <w:t xml:space="preserve">There's no reason to expect </w:t>
      </w:r>
      <w:r w:rsidRPr="00B938C9">
        <w:rPr>
          <w:rFonts w:asciiTheme="majorHAnsi" w:hAnsiTheme="majorHAnsi" w:cstheme="majorHAnsi"/>
          <w:b/>
          <w:bCs/>
          <w:u w:val="single"/>
          <w:bdr w:val="single" w:sz="4" w:space="0" w:color="auto"/>
        </w:rPr>
        <w:t xml:space="preserve">that the two horsemen of </w:t>
      </w:r>
      <w:r w:rsidRPr="00B938C9">
        <w:rPr>
          <w:rFonts w:asciiTheme="majorHAnsi" w:hAnsiTheme="majorHAnsi" w:cstheme="majorHAnsi"/>
          <w:b/>
          <w:bCs/>
          <w:highlight w:val="green"/>
          <w:u w:val="single"/>
          <w:bdr w:val="single" w:sz="4" w:space="0" w:color="auto"/>
        </w:rPr>
        <w:t xml:space="preserve">capitalism </w:t>
      </w:r>
      <w:r w:rsidRPr="00B938C9">
        <w:rPr>
          <w:rFonts w:asciiTheme="majorHAnsi" w:hAnsiTheme="majorHAnsi" w:cstheme="majorHAnsi"/>
          <w:b/>
          <w:bCs/>
          <w:u w:val="single"/>
          <w:bdr w:val="single" w:sz="4" w:space="0" w:color="auto"/>
        </w:rPr>
        <w:t xml:space="preserve">and tech progress </w:t>
      </w:r>
      <w:r w:rsidRPr="00B938C9">
        <w:rPr>
          <w:rFonts w:asciiTheme="majorHAnsi" w:hAnsiTheme="majorHAnsi" w:cstheme="majorHAnsi"/>
          <w:b/>
          <w:bCs/>
          <w:highlight w:val="green"/>
          <w:u w:val="single"/>
          <w:bdr w:val="single" w:sz="4" w:space="0" w:color="auto"/>
        </w:rPr>
        <w:t xml:space="preserve">will stop </w:t>
      </w:r>
      <w:r w:rsidRPr="00B938C9">
        <w:rPr>
          <w:rFonts w:asciiTheme="majorHAnsi" w:hAnsiTheme="majorHAnsi" w:cstheme="majorHAnsi"/>
          <w:u w:val="single"/>
        </w:rPr>
        <w:t xml:space="preserve">riding together anytime soon. Quite the contrary. Romer's insights reveal that they're likely to gallop faster and farther as economies grow. Our Brighter, Lighter Future The world still has </w:t>
      </w:r>
      <w:r w:rsidRPr="00B938C9">
        <w:rPr>
          <w:rFonts w:asciiTheme="majorHAnsi" w:hAnsiTheme="majorHAnsi" w:cstheme="majorHAnsi"/>
          <w:highlight w:val="green"/>
          <w:u w:val="single"/>
        </w:rPr>
        <w:t>billions of</w:t>
      </w:r>
      <w:r w:rsidRPr="00B938C9">
        <w:rPr>
          <w:rFonts w:asciiTheme="majorHAnsi" w:hAnsiTheme="majorHAnsi" w:cstheme="majorHAnsi"/>
          <w:u w:val="single"/>
        </w:rPr>
        <w:t xml:space="preserve"> desperately </w:t>
      </w:r>
      <w:r w:rsidRPr="00B938C9">
        <w:rPr>
          <w:rFonts w:asciiTheme="majorHAnsi" w:hAnsiTheme="majorHAnsi" w:cstheme="majorHAnsi"/>
          <w:highlight w:val="green"/>
          <w:u w:val="single"/>
        </w:rPr>
        <w:t>poor people</w:t>
      </w:r>
      <w:r w:rsidRPr="00B938C9">
        <w:rPr>
          <w:rFonts w:asciiTheme="majorHAnsi" w:hAnsiTheme="majorHAnsi" w:cstheme="majorHAnsi"/>
          <w:u w:val="single"/>
        </w:rPr>
        <w:t xml:space="preserve">, but they won't remain that way. All available evidence strongly suggests that most </w:t>
      </w:r>
      <w:r w:rsidRPr="00B938C9">
        <w:rPr>
          <w:rFonts w:asciiTheme="majorHAnsi" w:hAnsiTheme="majorHAnsi" w:cstheme="majorHAnsi"/>
          <w:highlight w:val="green"/>
          <w:u w:val="single"/>
        </w:rPr>
        <w:t>will become much wealthier</w:t>
      </w:r>
      <w:r w:rsidRPr="00B938C9">
        <w:rPr>
          <w:rFonts w:asciiTheme="majorHAnsi" w:hAnsiTheme="majorHAnsi" w:cstheme="majorHAnsi"/>
          <w:u w:val="single"/>
        </w:rPr>
        <w:t xml:space="preserve"> in the years and decades ahead</w:t>
      </w:r>
      <w:r w:rsidRPr="00B938C9">
        <w:rPr>
          <w:rFonts w:asciiTheme="majorHAnsi" w:hAnsiTheme="majorHAnsi" w:cstheme="majorHAnsi"/>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B938C9">
        <w:rPr>
          <w:rFonts w:asciiTheme="majorHAnsi" w:hAnsiTheme="majorHAnsi" w:cstheme="majorHAnsi"/>
          <w:highlight w:val="green"/>
          <w:u w:val="single"/>
        </w:rPr>
        <w:t>Malthus'</w:t>
      </w:r>
      <w:r w:rsidRPr="00B938C9">
        <w:rPr>
          <w:rFonts w:asciiTheme="majorHAnsi" w:hAnsiTheme="majorHAnsi" w:cstheme="majorHAnsi"/>
          <w:u w:val="single"/>
        </w:rPr>
        <w:t xml:space="preserve">s </w:t>
      </w:r>
      <w:r w:rsidRPr="00B938C9">
        <w:rPr>
          <w:rFonts w:asciiTheme="majorHAnsi" w:hAnsiTheme="majorHAnsi" w:cstheme="majorHAnsi"/>
          <w:highlight w:val="green"/>
          <w:u w:val="single"/>
        </w:rPr>
        <w:t>and Jevons</w:t>
      </w:r>
      <w:r w:rsidRPr="00B938C9">
        <w:rPr>
          <w:rFonts w:asciiTheme="majorHAnsi" w:hAnsiTheme="majorHAnsi" w:cstheme="majorHAnsi"/>
          <w:u w:val="single"/>
        </w:rPr>
        <w:t xml:space="preserve">'s ideas </w:t>
      </w:r>
      <w:r w:rsidRPr="00B938C9">
        <w:rPr>
          <w:rFonts w:asciiTheme="majorHAnsi" w:hAnsiTheme="majorHAnsi" w:cstheme="majorHAnsi"/>
          <w:highlight w:val="green"/>
          <w:u w:val="single"/>
        </w:rPr>
        <w:t>gave way</w:t>
      </w:r>
      <w:r w:rsidRPr="00B938C9">
        <w:rPr>
          <w:rFonts w:asciiTheme="majorHAnsi" w:hAnsiTheme="majorHAnsi" w:cstheme="majorHAnsi"/>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B938C9">
        <w:rPr>
          <w:rFonts w:asciiTheme="majorHAnsi" w:hAnsiTheme="majorHAnsi" w:cstheme="majorHAnsi"/>
          <w:highlight w:val="green"/>
          <w:u w:val="single"/>
        </w:rPr>
        <w:t>As</w:t>
      </w:r>
      <w:r w:rsidRPr="00B938C9">
        <w:rPr>
          <w:rFonts w:asciiTheme="majorHAnsi" w:hAnsiTheme="majorHAnsi" w:cstheme="majorHAnsi"/>
          <w:u w:val="single"/>
        </w:rPr>
        <w:t xml:space="preserve"> today’s </w:t>
      </w:r>
      <w:r w:rsidRPr="00B938C9">
        <w:rPr>
          <w:rFonts w:asciiTheme="majorHAnsi" w:hAnsiTheme="majorHAnsi" w:cstheme="majorHAnsi"/>
          <w:highlight w:val="green"/>
          <w:u w:val="single"/>
        </w:rPr>
        <w:t>poor countries get richer</w:t>
      </w:r>
      <w:r w:rsidRPr="00B938C9">
        <w:rPr>
          <w:rFonts w:asciiTheme="majorHAnsi" w:hAnsiTheme="majorHAnsi" w:cstheme="majorHAnsi"/>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B938C9">
        <w:rPr>
          <w:rFonts w:asciiTheme="majorHAnsi" w:hAnsiTheme="majorHAnsi" w:cstheme="majorHAnsi"/>
          <w:highlight w:val="green"/>
          <w:u w:val="single"/>
        </w:rPr>
        <w:t>they'll consume</w:t>
      </w:r>
      <w:r w:rsidRPr="00B938C9">
        <w:rPr>
          <w:rFonts w:asciiTheme="majorHAnsi" w:hAnsiTheme="majorHAnsi" w:cstheme="majorHAnsi"/>
          <w:u w:val="single"/>
        </w:rPr>
        <w:t xml:space="preserve"> more, but they'll also consume much </w:t>
      </w:r>
      <w:r w:rsidRPr="00B938C9">
        <w:rPr>
          <w:rFonts w:asciiTheme="majorHAnsi" w:hAnsiTheme="majorHAnsi" w:cstheme="majorHAnsi"/>
          <w:highlight w:val="green"/>
          <w:u w:val="single"/>
        </w:rPr>
        <w:t>differently</w:t>
      </w:r>
      <w:r w:rsidRPr="00B938C9">
        <w:rPr>
          <w:rFonts w:asciiTheme="majorHAnsi" w:hAnsiTheme="majorHAnsi" w:cstheme="majorHAnsi"/>
          <w:u w:val="single"/>
        </w:rPr>
        <w:t xml:space="preserve"> from earlier generations. They won't read physical newspapers and magazines. </w:t>
      </w:r>
      <w:r w:rsidRPr="00B938C9">
        <w:rPr>
          <w:rFonts w:asciiTheme="majorHAnsi" w:hAnsiTheme="majorHAnsi" w:cstheme="majorHAnsi"/>
          <w:highlight w:val="green"/>
          <w:u w:val="single"/>
        </w:rPr>
        <w:t>They'll get</w:t>
      </w:r>
      <w:r w:rsidRPr="00B938C9">
        <w:rPr>
          <w:rFonts w:asciiTheme="majorHAnsi" w:hAnsiTheme="majorHAnsi" w:cstheme="majorHAnsi"/>
          <w:u w:val="single"/>
        </w:rPr>
        <w:t xml:space="preserve"> a great deal of their </w:t>
      </w:r>
      <w:r w:rsidRPr="00B938C9">
        <w:rPr>
          <w:rFonts w:asciiTheme="majorHAnsi" w:hAnsiTheme="majorHAnsi" w:cstheme="majorHAnsi"/>
          <w:highlight w:val="green"/>
          <w:u w:val="single"/>
        </w:rPr>
        <w:t>power from renewables</w:t>
      </w:r>
      <w:r w:rsidRPr="00B938C9">
        <w:rPr>
          <w:rFonts w:asciiTheme="majorHAnsi" w:hAnsiTheme="majorHAnsi" w:cstheme="majorHAnsi"/>
          <w:u w:val="single"/>
        </w:rPr>
        <w:t xml:space="preserve"> and (one hopes) nuclear because these energy sources will be the cheapest</w:t>
      </w:r>
      <w:r w:rsidRPr="00B938C9">
        <w:rPr>
          <w:rFonts w:asciiTheme="majorHAnsi" w:hAnsiTheme="majorHAnsi" w:cstheme="majorHAnsi"/>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B938C9">
        <w:rPr>
          <w:rFonts w:asciiTheme="majorHAnsi" w:hAnsiTheme="majorHAnsi" w:cstheme="majorHAnsi"/>
          <w:b/>
          <w:bCs/>
          <w:u w:val="single"/>
        </w:rPr>
        <w:t xml:space="preserve">As </w:t>
      </w:r>
      <w:r w:rsidRPr="00B938C9">
        <w:rPr>
          <w:rFonts w:asciiTheme="majorHAnsi" w:hAnsiTheme="majorHAnsi" w:cstheme="majorHAnsi"/>
          <w:b/>
          <w:bCs/>
          <w:highlight w:val="green"/>
          <w:u w:val="single"/>
        </w:rPr>
        <w:t>3-D printing</w:t>
      </w:r>
      <w:r w:rsidRPr="00B938C9">
        <w:rPr>
          <w:rFonts w:asciiTheme="majorHAnsi" w:hAnsiTheme="majorHAnsi" w:cstheme="majorHAnsi"/>
          <w:u w:val="single"/>
        </w:rPr>
        <w:t xml:space="preserve"> improves and becomes cheaper, it </w:t>
      </w:r>
      <w:r w:rsidRPr="00B938C9">
        <w:rPr>
          <w:rFonts w:asciiTheme="majorHAnsi" w:hAnsiTheme="majorHAnsi" w:cstheme="majorHAnsi"/>
          <w:highlight w:val="green"/>
          <w:u w:val="single"/>
        </w:rPr>
        <w:t>will spread</w:t>
      </w:r>
      <w:r w:rsidRPr="00B938C9">
        <w:rPr>
          <w:rFonts w:asciiTheme="majorHAnsi" w:hAnsiTheme="majorHAnsi" w:cstheme="majorHAnsi"/>
          <w:u w:val="single"/>
        </w:rPr>
        <w:t xml:space="preserve"> to automobile engine blocks, manifolds and other complicated arrangements of pipes, airplane struts and wings, and countless other parts. Because 3-D printing </w:t>
      </w:r>
      <w:r w:rsidRPr="00B938C9">
        <w:rPr>
          <w:rFonts w:asciiTheme="majorHAnsi" w:hAnsiTheme="majorHAnsi" w:cstheme="majorHAnsi"/>
          <w:b/>
          <w:bCs/>
          <w:highlight w:val="green"/>
          <w:u w:val="single"/>
          <w:bdr w:val="single" w:sz="4" w:space="0" w:color="auto"/>
        </w:rPr>
        <w:t>generates</w:t>
      </w:r>
      <w:r w:rsidRPr="00B938C9">
        <w:rPr>
          <w:rFonts w:asciiTheme="majorHAnsi" w:hAnsiTheme="majorHAnsi" w:cstheme="majorHAnsi"/>
          <w:b/>
          <w:bCs/>
          <w:u w:val="single"/>
          <w:bdr w:val="single" w:sz="4" w:space="0" w:color="auto"/>
        </w:rPr>
        <w:t xml:space="preserve"> virtually </w:t>
      </w:r>
      <w:r w:rsidRPr="00B938C9">
        <w:rPr>
          <w:rFonts w:asciiTheme="majorHAnsi" w:hAnsiTheme="majorHAnsi" w:cstheme="majorHAnsi"/>
          <w:b/>
          <w:bCs/>
          <w:highlight w:val="green"/>
          <w:u w:val="single"/>
          <w:bdr w:val="single" w:sz="4" w:space="0" w:color="auto"/>
        </w:rPr>
        <w:t>no waste</w:t>
      </w:r>
      <w:r w:rsidRPr="00B938C9">
        <w:rPr>
          <w:rFonts w:asciiTheme="majorHAnsi" w:hAnsiTheme="majorHAnsi" w:cstheme="majorHAnsi"/>
          <w:u w:val="single"/>
        </w:rPr>
        <w:t xml:space="preserve"> and doesn't require massive molds, it accelerates dematerialization</w:t>
      </w:r>
      <w:r w:rsidRPr="00B938C9">
        <w:rPr>
          <w:rFonts w:asciiTheme="majorHAnsi" w:hAnsiTheme="majorHAnsi" w:cstheme="majorHAnsi"/>
          <w:sz w:val="16"/>
        </w:rPr>
        <w:t xml:space="preserve">. </w:t>
      </w:r>
    </w:p>
    <w:p w14:paraId="1993F5D6"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Capitalist Peace Theory is True – it’s </w:t>
      </w:r>
      <w:r w:rsidRPr="00B938C9">
        <w:rPr>
          <w:rFonts w:asciiTheme="majorHAnsi" w:hAnsiTheme="majorHAnsi" w:cstheme="majorHAnsi"/>
          <w:u w:val="single"/>
        </w:rPr>
        <w:t>anti-Imperialist</w:t>
      </w:r>
      <w:r w:rsidRPr="00B938C9">
        <w:rPr>
          <w:rFonts w:asciiTheme="majorHAnsi" w:hAnsiTheme="majorHAnsi" w:cstheme="majorHAnsi"/>
        </w:rPr>
        <w:t>.</w:t>
      </w:r>
    </w:p>
    <w:p w14:paraId="5C4AC3E5"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Mousseau 19</w:t>
      </w:r>
      <w:r w:rsidRPr="00B938C9">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3B4A0806"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Is war becoming obsolete? </w:t>
      </w:r>
      <w:r w:rsidRPr="00B938C9">
        <w:rPr>
          <w:rStyle w:val="StyleUnderline"/>
          <w:rFonts w:asciiTheme="majorHAnsi" w:hAnsiTheme="majorHAnsi" w:cstheme="majorHAnsi"/>
          <w:sz w:val="24"/>
        </w:rPr>
        <w:t xml:space="preserve">There is </w:t>
      </w:r>
      <w:r w:rsidRPr="00B938C9">
        <w:rPr>
          <w:rStyle w:val="Emphasis"/>
          <w:rFonts w:asciiTheme="majorHAnsi" w:hAnsiTheme="majorHAnsi" w:cstheme="majorHAnsi"/>
          <w:sz w:val="24"/>
        </w:rPr>
        <w:t>wide agreement</w:t>
      </w:r>
      <w:r w:rsidRPr="00B938C9">
        <w:rPr>
          <w:rStyle w:val="StyleUnderline"/>
          <w:rFonts w:asciiTheme="majorHAnsi" w:hAnsiTheme="majorHAnsi" w:cstheme="majorHAnsi"/>
          <w:sz w:val="24"/>
        </w:rPr>
        <w:t xml:space="preserve"> among scholars that </w:t>
      </w:r>
      <w:r w:rsidRPr="00B938C9">
        <w:rPr>
          <w:rStyle w:val="StyleUnderline"/>
          <w:rFonts w:asciiTheme="majorHAnsi" w:hAnsiTheme="majorHAnsi" w:cstheme="majorHAnsi"/>
          <w:sz w:val="24"/>
          <w:highlight w:val="green"/>
        </w:rPr>
        <w:t xml:space="preserve">war has been in </w:t>
      </w:r>
      <w:r w:rsidRPr="00B938C9">
        <w:rPr>
          <w:rStyle w:val="Emphasis"/>
          <w:rFonts w:asciiTheme="majorHAnsi" w:hAnsiTheme="majorHAnsi" w:cstheme="majorHAnsi"/>
          <w:sz w:val="24"/>
          <w:highlight w:val="green"/>
        </w:rPr>
        <w:t>sharp decline</w:t>
      </w:r>
      <w:r w:rsidRPr="00B938C9">
        <w:rPr>
          <w:rStyle w:val="StyleUnderline"/>
          <w:rFonts w:asciiTheme="majorHAnsi" w:hAnsiTheme="majorHAnsi" w:cstheme="majorHAnsi"/>
          <w:sz w:val="24"/>
        </w:rPr>
        <w:t xml:space="preserve"> </w:t>
      </w:r>
      <w:r w:rsidRPr="00B938C9">
        <w:rPr>
          <w:rFonts w:asciiTheme="majorHAnsi" w:hAnsiTheme="majorHAnsi" w:cstheme="majorHAnsi"/>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B938C9">
        <w:rPr>
          <w:rStyle w:val="Emphasis"/>
          <w:rFonts w:asciiTheme="majorHAnsi" w:hAnsiTheme="majorHAnsi" w:cstheme="majorHAnsi"/>
          <w:sz w:val="24"/>
        </w:rPr>
        <w:t>there is no Thucydides Trap</w:t>
      </w:r>
      <w:r w:rsidRPr="00B938C9">
        <w:rPr>
          <w:rFonts w:asciiTheme="majorHAnsi" w:hAnsiTheme="majorHAnsi" w:cstheme="majorHAnsi"/>
          <w:sz w:val="16"/>
        </w:rPr>
        <w:t xml:space="preserve"> in international politics. </w:t>
      </w:r>
      <w:r w:rsidRPr="00B938C9">
        <w:rPr>
          <w:rStyle w:val="StyleUnderline"/>
          <w:rFonts w:asciiTheme="majorHAnsi" w:hAnsiTheme="majorHAnsi" w:cstheme="majorHAnsi"/>
          <w:sz w:val="24"/>
        </w:rPr>
        <w:t xml:space="preserve">Rather, the world is </w:t>
      </w:r>
      <w:r w:rsidRPr="00B938C9">
        <w:rPr>
          <w:rStyle w:val="Emphasis"/>
          <w:rFonts w:asciiTheme="majorHAnsi" w:hAnsiTheme="majorHAnsi" w:cstheme="majorHAnsi"/>
          <w:sz w:val="24"/>
        </w:rPr>
        <w:t xml:space="preserve">moving rapidly </w:t>
      </w:r>
      <w:r w:rsidRPr="00B938C9">
        <w:rPr>
          <w:rStyle w:val="Emphasis"/>
          <w:rFonts w:asciiTheme="majorHAnsi" w:hAnsiTheme="majorHAnsi" w:cstheme="majorHAnsi"/>
          <w:sz w:val="24"/>
          <w:highlight w:val="green"/>
        </w:rPr>
        <w:t>toward permanent peace</w:t>
      </w:r>
      <w:r w:rsidRPr="00B938C9">
        <w:rPr>
          <w:rStyle w:val="StyleUnderline"/>
          <w:rFonts w:asciiTheme="majorHAnsi" w:hAnsiTheme="majorHAnsi" w:cstheme="majorHAnsi"/>
          <w:sz w:val="24"/>
        </w:rPr>
        <w:t xml:space="preserve">, </w:t>
      </w:r>
      <w:r w:rsidRPr="00B938C9">
        <w:rPr>
          <w:rStyle w:val="Emphasis"/>
          <w:rFonts w:asciiTheme="majorHAnsi" w:hAnsiTheme="majorHAnsi" w:cstheme="majorHAnsi"/>
          <w:sz w:val="24"/>
        </w:rPr>
        <w:t>possibly in our lifetime</w:t>
      </w:r>
      <w:r w:rsidRPr="00B938C9">
        <w:rPr>
          <w:rFonts w:asciiTheme="majorHAnsi" w:hAnsiTheme="majorHAnsi" w:cstheme="majorHAnsi"/>
          <w:sz w:val="16"/>
        </w:rPr>
        <w:t xml:space="preserve">. Drawing on economic norms theory,4 I show that </w:t>
      </w:r>
      <w:r w:rsidRPr="00B938C9">
        <w:rPr>
          <w:rStyle w:val="StyleUnderline"/>
          <w:rFonts w:asciiTheme="majorHAnsi" w:hAnsiTheme="majorHAnsi" w:cstheme="majorHAnsi"/>
          <w:sz w:val="24"/>
        </w:rPr>
        <w:t xml:space="preserve">what sometimes appears to be a Thucydides Trap may instead be a function of factors </w:t>
      </w:r>
      <w:r w:rsidRPr="00B938C9">
        <w:rPr>
          <w:rStyle w:val="Emphasis"/>
          <w:rFonts w:asciiTheme="majorHAnsi" w:hAnsiTheme="majorHAnsi" w:cstheme="majorHAnsi"/>
          <w:sz w:val="24"/>
        </w:rPr>
        <w:t>strictly internal</w:t>
      </w:r>
      <w:r w:rsidRPr="00B938C9">
        <w:rPr>
          <w:rStyle w:val="StyleUnderline"/>
          <w:rFonts w:asciiTheme="majorHAnsi" w:hAnsiTheme="majorHAnsi" w:cstheme="majorHAnsi"/>
          <w:sz w:val="24"/>
        </w:rPr>
        <w:t xml:space="preserve"> to states and that these factors </w:t>
      </w:r>
      <w:r w:rsidRPr="00B938C9">
        <w:rPr>
          <w:rStyle w:val="Emphasis"/>
          <w:rFonts w:asciiTheme="majorHAnsi" w:hAnsiTheme="majorHAnsi" w:cstheme="majorHAnsi"/>
          <w:sz w:val="24"/>
        </w:rPr>
        <w:t>vary</w:t>
      </w:r>
      <w:r w:rsidRPr="00B938C9">
        <w:rPr>
          <w:rStyle w:val="StyleUnderline"/>
          <w:rFonts w:asciiTheme="majorHAnsi" w:hAnsiTheme="majorHAnsi" w:cstheme="majorHAnsi"/>
          <w:sz w:val="24"/>
        </w:rPr>
        <w:t xml:space="preserve"> among them</w:t>
      </w:r>
      <w:r w:rsidRPr="00B938C9">
        <w:rPr>
          <w:rFonts w:asciiTheme="majorHAnsi" w:hAnsiTheme="majorHAnsi" w:cstheme="majorHAnsi"/>
          <w:sz w:val="16"/>
        </w:rPr>
        <w:t xml:space="preserve">. In brief, </w:t>
      </w:r>
      <w:r w:rsidRPr="00B938C9">
        <w:rPr>
          <w:rStyle w:val="StyleUnderline"/>
          <w:rFonts w:asciiTheme="majorHAnsi" w:hAnsiTheme="majorHAnsi" w:cstheme="majorHAnsi"/>
          <w:sz w:val="24"/>
        </w:rPr>
        <w:t xml:space="preserve">leaders of </w:t>
      </w:r>
      <w:r w:rsidRPr="00B938C9">
        <w:rPr>
          <w:rStyle w:val="StyleUnderline"/>
          <w:rFonts w:asciiTheme="majorHAnsi" w:hAnsiTheme="majorHAnsi" w:cstheme="majorHAnsi"/>
          <w:sz w:val="24"/>
          <w:highlight w:val="green"/>
        </w:rPr>
        <w:t>states with</w:t>
      </w:r>
      <w:r w:rsidRPr="00B938C9">
        <w:rPr>
          <w:rStyle w:val="StyleUnderline"/>
          <w:rFonts w:asciiTheme="majorHAnsi" w:hAnsiTheme="majorHAnsi" w:cstheme="majorHAnsi"/>
          <w:sz w:val="24"/>
        </w:rPr>
        <w:t xml:space="preserve"> advanced </w:t>
      </w:r>
      <w:r w:rsidRPr="00B938C9">
        <w:rPr>
          <w:rStyle w:val="StyleUnderline"/>
          <w:rFonts w:asciiTheme="majorHAnsi" w:hAnsiTheme="majorHAnsi" w:cstheme="majorHAnsi"/>
          <w:sz w:val="24"/>
          <w:highlight w:val="green"/>
        </w:rPr>
        <w:t>market</w:t>
      </w:r>
      <w:r w:rsidRPr="00B938C9">
        <w:rPr>
          <w:rStyle w:val="StyleUnderline"/>
          <w:rFonts w:asciiTheme="majorHAnsi" w:hAnsiTheme="majorHAnsi" w:cstheme="majorHAnsi"/>
          <w:sz w:val="24"/>
        </w:rPr>
        <w:t xml:space="preserve">-oriented </w:t>
      </w:r>
      <w:r w:rsidRPr="00B938C9">
        <w:rPr>
          <w:rStyle w:val="StyleUnderline"/>
          <w:rFonts w:asciiTheme="majorHAnsi" w:hAnsiTheme="majorHAnsi" w:cstheme="majorHAnsi"/>
          <w:sz w:val="24"/>
          <w:highlight w:val="green"/>
        </w:rPr>
        <w:t>economies have</w:t>
      </w:r>
      <w:r w:rsidRPr="00B938C9">
        <w:rPr>
          <w:rStyle w:val="StyleUnderline"/>
          <w:rFonts w:asciiTheme="majorHAnsi" w:hAnsiTheme="majorHAnsi" w:cstheme="majorHAnsi"/>
          <w:sz w:val="24"/>
        </w:rPr>
        <w:t xml:space="preserve"> </w:t>
      </w:r>
      <w:r w:rsidRPr="00B938C9">
        <w:rPr>
          <w:rStyle w:val="Emphasis"/>
          <w:rFonts w:asciiTheme="majorHAnsi" w:hAnsiTheme="majorHAnsi" w:cstheme="majorHAnsi"/>
          <w:sz w:val="24"/>
        </w:rPr>
        <w:t xml:space="preserve">foremost </w:t>
      </w:r>
      <w:r w:rsidRPr="00B938C9">
        <w:rPr>
          <w:rStyle w:val="Emphasis"/>
          <w:rFonts w:asciiTheme="majorHAnsi" w:hAnsiTheme="majorHAnsi" w:cstheme="majorHAnsi"/>
          <w:sz w:val="24"/>
          <w:highlight w:val="green"/>
        </w:rPr>
        <w:t>interests</w:t>
      </w:r>
      <w:r w:rsidRPr="00B938C9">
        <w:rPr>
          <w:rStyle w:val="StyleUnderline"/>
          <w:rFonts w:asciiTheme="majorHAnsi" w:hAnsiTheme="majorHAnsi" w:cstheme="majorHAnsi"/>
          <w:sz w:val="24"/>
          <w:highlight w:val="green"/>
        </w:rPr>
        <w:t xml:space="preserve"> in</w:t>
      </w:r>
      <w:r w:rsidRPr="00B938C9">
        <w:rPr>
          <w:rStyle w:val="StyleUnderline"/>
          <w:rFonts w:asciiTheme="majorHAnsi" w:hAnsiTheme="majorHAnsi" w:cstheme="majorHAnsi"/>
          <w:sz w:val="24"/>
        </w:rPr>
        <w:t xml:space="preserve"> the principle of </w:t>
      </w:r>
      <w:r w:rsidRPr="00B938C9">
        <w:rPr>
          <w:rStyle w:val="Emphasis"/>
          <w:rFonts w:asciiTheme="majorHAnsi" w:hAnsiTheme="majorHAnsi" w:cstheme="majorHAnsi"/>
          <w:sz w:val="24"/>
        </w:rPr>
        <w:t>self-determination</w:t>
      </w:r>
      <w:r w:rsidRPr="00B938C9">
        <w:rPr>
          <w:rStyle w:val="StyleUnderline"/>
          <w:rFonts w:asciiTheme="majorHAnsi" w:hAnsiTheme="majorHAnsi" w:cstheme="majorHAnsi"/>
          <w:sz w:val="24"/>
        </w:rPr>
        <w:t xml:space="preserve"> for all states, large and small, as the foundation for </w:t>
      </w:r>
      <w:r w:rsidRPr="00B938C9">
        <w:rPr>
          <w:rStyle w:val="StyleUnderline"/>
          <w:rFonts w:asciiTheme="majorHAnsi" w:hAnsiTheme="majorHAnsi" w:cstheme="majorHAnsi"/>
          <w:sz w:val="24"/>
          <w:highlight w:val="green"/>
        </w:rPr>
        <w:t xml:space="preserve">a </w:t>
      </w:r>
      <w:r w:rsidRPr="00B938C9">
        <w:rPr>
          <w:rStyle w:val="Emphasis"/>
          <w:rFonts w:asciiTheme="majorHAnsi" w:hAnsiTheme="majorHAnsi" w:cstheme="majorHAnsi"/>
          <w:sz w:val="24"/>
          <w:highlight w:val="green"/>
        </w:rPr>
        <w:t>robust global marketplace</w:t>
      </w:r>
      <w:r w:rsidRPr="00B938C9">
        <w:rPr>
          <w:rStyle w:val="StyleUnderline"/>
          <w:rFonts w:asciiTheme="majorHAnsi" w:hAnsiTheme="majorHAnsi" w:cstheme="majorHAnsi"/>
          <w:sz w:val="24"/>
        </w:rPr>
        <w:t xml:space="preserve">. </w:t>
      </w:r>
      <w:r w:rsidRPr="00B938C9">
        <w:rPr>
          <w:rStyle w:val="Emphasis"/>
          <w:rFonts w:asciiTheme="majorHAnsi" w:hAnsiTheme="majorHAnsi" w:cstheme="majorHAnsi"/>
          <w:sz w:val="24"/>
          <w:highlight w:val="green"/>
        </w:rPr>
        <w:t>War</w:t>
      </w:r>
      <w:r w:rsidRPr="00B938C9">
        <w:rPr>
          <w:rStyle w:val="StyleUnderline"/>
          <w:rFonts w:asciiTheme="majorHAnsi" w:hAnsiTheme="majorHAnsi" w:cstheme="majorHAnsi"/>
          <w:sz w:val="24"/>
        </w:rPr>
        <w:t xml:space="preserve"> among these states, </w:t>
      </w:r>
      <w:r w:rsidRPr="00B938C9">
        <w:rPr>
          <w:rStyle w:val="Emphasis"/>
          <w:rFonts w:asciiTheme="majorHAnsi" w:hAnsiTheme="majorHAnsi" w:cstheme="majorHAnsi"/>
          <w:sz w:val="24"/>
        </w:rPr>
        <w:t>even making preparations</w:t>
      </w:r>
      <w:r w:rsidRPr="00B938C9">
        <w:rPr>
          <w:rStyle w:val="StyleUnderline"/>
          <w:rFonts w:asciiTheme="majorHAnsi" w:hAnsiTheme="majorHAnsi" w:cstheme="majorHAnsi"/>
          <w:sz w:val="24"/>
        </w:rPr>
        <w:t xml:space="preserve"> for war, is </w:t>
      </w:r>
      <w:r w:rsidRPr="00B938C9">
        <w:rPr>
          <w:rStyle w:val="Emphasis"/>
          <w:rFonts w:asciiTheme="majorHAnsi" w:hAnsiTheme="majorHAnsi" w:cstheme="majorHAnsi"/>
          <w:sz w:val="24"/>
          <w:highlight w:val="green"/>
        </w:rPr>
        <w:t>not possible</w:t>
      </w:r>
      <w:r w:rsidRPr="00B938C9">
        <w:rPr>
          <w:rStyle w:val="StyleUnderline"/>
          <w:rFonts w:asciiTheme="majorHAnsi" w:hAnsiTheme="majorHAnsi" w:cstheme="majorHAnsi"/>
          <w:sz w:val="24"/>
          <w:highlight w:val="green"/>
        </w:rPr>
        <w:t>, because</w:t>
      </w:r>
      <w:r w:rsidRPr="00B938C9">
        <w:rPr>
          <w:rStyle w:val="StyleUnderline"/>
          <w:rFonts w:asciiTheme="majorHAnsi" w:hAnsiTheme="majorHAnsi" w:cstheme="majorHAnsi"/>
          <w:sz w:val="24"/>
        </w:rPr>
        <w:t xml:space="preserve"> they are in </w:t>
      </w:r>
      <w:r w:rsidRPr="00B938C9">
        <w:rPr>
          <w:rStyle w:val="StyleUnderline"/>
          <w:rFonts w:asciiTheme="majorHAnsi" w:hAnsiTheme="majorHAnsi" w:cstheme="majorHAnsi"/>
          <w:sz w:val="24"/>
          <w:highlight w:val="green"/>
        </w:rPr>
        <w:t xml:space="preserve">a </w:t>
      </w:r>
      <w:r w:rsidRPr="00B938C9">
        <w:rPr>
          <w:rStyle w:val="Emphasis"/>
          <w:rFonts w:asciiTheme="majorHAnsi" w:hAnsiTheme="majorHAnsi" w:cstheme="majorHAnsi"/>
          <w:sz w:val="24"/>
          <w:highlight w:val="green"/>
        </w:rPr>
        <w:t>natural alliance</w:t>
      </w:r>
      <w:r w:rsidRPr="00B938C9">
        <w:rPr>
          <w:rStyle w:val="Emphasis"/>
          <w:rFonts w:asciiTheme="majorHAnsi" w:hAnsiTheme="majorHAnsi" w:cstheme="majorHAnsi"/>
          <w:sz w:val="24"/>
        </w:rPr>
        <w:t xml:space="preserve"> to preserve</w:t>
      </w:r>
      <w:r w:rsidRPr="00B938C9">
        <w:rPr>
          <w:rStyle w:val="StyleUnderline"/>
          <w:rFonts w:asciiTheme="majorHAnsi" w:hAnsiTheme="majorHAnsi" w:cstheme="majorHAnsi"/>
          <w:sz w:val="24"/>
        </w:rPr>
        <w:t xml:space="preserve"> and </w:t>
      </w:r>
      <w:r w:rsidRPr="00B938C9">
        <w:rPr>
          <w:rStyle w:val="Emphasis"/>
          <w:rFonts w:asciiTheme="majorHAnsi" w:hAnsiTheme="majorHAnsi" w:cstheme="majorHAnsi"/>
          <w:sz w:val="24"/>
          <w:highlight w:val="green"/>
        </w:rPr>
        <w:t>protect</w:t>
      </w:r>
      <w:r w:rsidRPr="00B938C9">
        <w:rPr>
          <w:rStyle w:val="Emphasis"/>
          <w:rFonts w:asciiTheme="majorHAnsi" w:hAnsiTheme="majorHAnsi" w:cstheme="majorHAnsi"/>
          <w:sz w:val="24"/>
        </w:rPr>
        <w:t xml:space="preserve"> the global </w:t>
      </w:r>
      <w:r w:rsidRPr="00B938C9">
        <w:rPr>
          <w:rStyle w:val="Emphasis"/>
          <w:rFonts w:asciiTheme="majorHAnsi" w:hAnsiTheme="majorHAnsi" w:cstheme="majorHAnsi"/>
          <w:sz w:val="24"/>
          <w:highlight w:val="green"/>
        </w:rPr>
        <w:t>order</w:t>
      </w:r>
      <w:r w:rsidRPr="00B938C9">
        <w:rPr>
          <w:rFonts w:asciiTheme="majorHAnsi" w:hAnsiTheme="majorHAnsi" w:cstheme="majorHAnsi"/>
          <w:sz w:val="16"/>
        </w:rPr>
        <w:t xml:space="preserve">. In contrast, </w:t>
      </w:r>
      <w:r w:rsidRPr="00B938C9">
        <w:rPr>
          <w:rStyle w:val="StyleUnderline"/>
          <w:rFonts w:asciiTheme="majorHAnsi" w:hAnsiTheme="majorHAnsi" w:cstheme="majorHAnsi"/>
          <w:sz w:val="24"/>
        </w:rPr>
        <w:t xml:space="preserve">leaders of </w:t>
      </w:r>
      <w:r w:rsidRPr="00B938C9">
        <w:rPr>
          <w:rStyle w:val="StyleUnderline"/>
          <w:rFonts w:asciiTheme="majorHAnsi" w:hAnsiTheme="majorHAnsi" w:cstheme="majorHAnsi"/>
          <w:sz w:val="24"/>
          <w:highlight w:val="green"/>
        </w:rPr>
        <w:t>states</w:t>
      </w:r>
      <w:r w:rsidRPr="00B938C9">
        <w:rPr>
          <w:rStyle w:val="StyleUnderline"/>
          <w:rFonts w:asciiTheme="majorHAnsi" w:hAnsiTheme="majorHAnsi" w:cstheme="majorHAnsi"/>
          <w:sz w:val="24"/>
        </w:rPr>
        <w:t xml:space="preserve"> </w:t>
      </w:r>
      <w:r w:rsidRPr="00B938C9">
        <w:rPr>
          <w:rStyle w:val="StyleUnderline"/>
          <w:rFonts w:asciiTheme="majorHAnsi" w:hAnsiTheme="majorHAnsi" w:cstheme="majorHAnsi"/>
          <w:sz w:val="24"/>
          <w:highlight w:val="green"/>
        </w:rPr>
        <w:t xml:space="preserve">with </w:t>
      </w:r>
      <w:r w:rsidRPr="00B938C9">
        <w:rPr>
          <w:rStyle w:val="Emphasis"/>
          <w:rFonts w:asciiTheme="majorHAnsi" w:hAnsiTheme="majorHAnsi" w:cstheme="majorHAnsi"/>
          <w:sz w:val="24"/>
          <w:highlight w:val="green"/>
        </w:rPr>
        <w:t>weak</w:t>
      </w:r>
      <w:r w:rsidRPr="00B938C9">
        <w:rPr>
          <w:rStyle w:val="Emphasis"/>
          <w:rFonts w:asciiTheme="majorHAnsi" w:hAnsiTheme="majorHAnsi" w:cstheme="majorHAnsi"/>
          <w:sz w:val="24"/>
        </w:rPr>
        <w:t xml:space="preserve"> internal </w:t>
      </w:r>
      <w:r w:rsidRPr="00B938C9">
        <w:rPr>
          <w:rStyle w:val="Emphasis"/>
          <w:rFonts w:asciiTheme="majorHAnsi" w:hAnsiTheme="majorHAnsi" w:cstheme="majorHAnsi"/>
          <w:sz w:val="24"/>
          <w:highlight w:val="green"/>
        </w:rPr>
        <w:t>markets</w:t>
      </w:r>
      <w:r w:rsidRPr="00B938C9">
        <w:rPr>
          <w:rStyle w:val="StyleUnderline"/>
          <w:rFonts w:asciiTheme="majorHAnsi" w:hAnsiTheme="majorHAnsi" w:cstheme="majorHAnsi"/>
          <w:sz w:val="24"/>
          <w:highlight w:val="green"/>
        </w:rPr>
        <w:t xml:space="preserve"> have </w:t>
      </w:r>
      <w:r w:rsidRPr="00B938C9">
        <w:rPr>
          <w:rStyle w:val="Emphasis"/>
          <w:rFonts w:asciiTheme="majorHAnsi" w:hAnsiTheme="majorHAnsi" w:cstheme="majorHAnsi"/>
          <w:sz w:val="24"/>
          <w:highlight w:val="green"/>
        </w:rPr>
        <w:t>little interest</w:t>
      </w:r>
      <w:r w:rsidRPr="00B938C9">
        <w:rPr>
          <w:rStyle w:val="StyleUnderline"/>
          <w:rFonts w:asciiTheme="majorHAnsi" w:hAnsiTheme="majorHAnsi" w:cstheme="majorHAnsi"/>
          <w:sz w:val="24"/>
        </w:rPr>
        <w:t xml:space="preserve"> in the global marketplace; they </w:t>
      </w:r>
      <w:r w:rsidRPr="00B938C9">
        <w:rPr>
          <w:rStyle w:val="StyleUnderline"/>
          <w:rFonts w:asciiTheme="majorHAnsi" w:hAnsiTheme="majorHAnsi" w:cstheme="majorHAnsi"/>
          <w:sz w:val="24"/>
          <w:highlight w:val="green"/>
        </w:rPr>
        <w:t>pursue</w:t>
      </w:r>
      <w:r w:rsidRPr="00B938C9">
        <w:rPr>
          <w:rStyle w:val="StyleUnderline"/>
          <w:rFonts w:asciiTheme="majorHAnsi" w:hAnsiTheme="majorHAnsi" w:cstheme="majorHAnsi"/>
          <w:sz w:val="24"/>
        </w:rPr>
        <w:t xml:space="preserve"> wealth </w:t>
      </w:r>
      <w:r w:rsidRPr="00B938C9">
        <w:rPr>
          <w:rStyle w:val="Emphasis"/>
          <w:rFonts w:asciiTheme="majorHAnsi" w:hAnsiTheme="majorHAnsi" w:cstheme="majorHAnsi"/>
          <w:sz w:val="24"/>
        </w:rPr>
        <w:t>not through commerce</w:t>
      </w:r>
      <w:r w:rsidRPr="00B938C9">
        <w:rPr>
          <w:rStyle w:val="StyleUnderline"/>
          <w:rFonts w:asciiTheme="majorHAnsi" w:hAnsiTheme="majorHAnsi" w:cstheme="majorHAnsi"/>
          <w:sz w:val="24"/>
        </w:rPr>
        <w:t xml:space="preserve">, but </w:t>
      </w:r>
      <w:r w:rsidRPr="00B938C9">
        <w:rPr>
          <w:rStyle w:val="StyleUnderline"/>
          <w:rFonts w:asciiTheme="majorHAnsi" w:hAnsiTheme="majorHAnsi" w:cstheme="majorHAnsi"/>
          <w:sz w:val="24"/>
          <w:highlight w:val="green"/>
        </w:rPr>
        <w:t xml:space="preserve">through </w:t>
      </w:r>
      <w:r w:rsidRPr="00B938C9">
        <w:rPr>
          <w:rStyle w:val="Emphasis"/>
          <w:rFonts w:asciiTheme="majorHAnsi" w:hAnsiTheme="majorHAnsi" w:cstheme="majorHAnsi"/>
          <w:sz w:val="24"/>
          <w:highlight w:val="green"/>
        </w:rPr>
        <w:t>wars of expansion</w:t>
      </w:r>
      <w:r w:rsidRPr="00B938C9">
        <w:rPr>
          <w:rStyle w:val="StyleUnderline"/>
          <w:rFonts w:asciiTheme="majorHAnsi" w:hAnsiTheme="majorHAnsi" w:cstheme="majorHAnsi"/>
          <w:sz w:val="24"/>
        </w:rPr>
        <w:t xml:space="preserve"> and </w:t>
      </w:r>
      <w:r w:rsidRPr="00B938C9">
        <w:rPr>
          <w:rStyle w:val="Emphasis"/>
          <w:rFonts w:asciiTheme="majorHAnsi" w:hAnsiTheme="majorHAnsi" w:cstheme="majorHAnsi"/>
          <w:sz w:val="24"/>
        </w:rPr>
        <w:t>demands for tribute</w:t>
      </w:r>
      <w:r w:rsidRPr="00B938C9">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2222B43C" w14:textId="77777777" w:rsidR="00B938C9" w:rsidRPr="00B938C9" w:rsidRDefault="00B938C9" w:rsidP="00B938C9">
      <w:pPr>
        <w:rPr>
          <w:rStyle w:val="StyleUnderline"/>
          <w:rFonts w:asciiTheme="majorHAnsi" w:hAnsiTheme="majorHAnsi" w:cstheme="majorHAnsi"/>
        </w:rPr>
      </w:pPr>
    </w:p>
    <w:p w14:paraId="28692469"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Rejection of capitalism causes massive transition wars</w:t>
      </w:r>
    </w:p>
    <w:p w14:paraId="64A695FA" w14:textId="77777777" w:rsidR="00B938C9" w:rsidRPr="00B938C9" w:rsidRDefault="00B938C9" w:rsidP="00B938C9">
      <w:pPr>
        <w:rPr>
          <w:rFonts w:asciiTheme="majorHAnsi" w:hAnsiTheme="majorHAnsi" w:cstheme="majorHAnsi"/>
          <w:color w:val="000000"/>
          <w:sz w:val="12"/>
        </w:rPr>
      </w:pPr>
      <w:r w:rsidRPr="00B938C9">
        <w:rPr>
          <w:rStyle w:val="Style13ptBold"/>
          <w:rFonts w:asciiTheme="majorHAnsi" w:eastAsiaTheme="majorEastAsia" w:hAnsiTheme="majorHAnsi" w:cstheme="majorHAnsi"/>
        </w:rPr>
        <w:t>Harris 03.</w:t>
      </w:r>
      <w:r w:rsidRPr="00B938C9">
        <w:rPr>
          <w:rFonts w:asciiTheme="majorHAnsi" w:hAnsiTheme="majorHAnsi" w:cstheme="majorHAnsi"/>
        </w:rPr>
        <w:t xml:space="preserve"> Lee, Analyst – Hoover Institution and Author of The Suicide of Reason, “The Intellectual Origins of America-Bashing”, Policy Review, January, http://www.hoover.org/publications/policyreview/3458371.html</w:t>
      </w:r>
    </w:p>
    <w:p w14:paraId="65D47CBF" w14:textId="77777777" w:rsidR="00B938C9" w:rsidRPr="00B938C9" w:rsidRDefault="00B938C9" w:rsidP="00B938C9">
      <w:pPr>
        <w:rPr>
          <w:rFonts w:asciiTheme="majorHAnsi" w:hAnsiTheme="majorHAnsi" w:cstheme="majorHAnsi"/>
          <w:sz w:val="14"/>
        </w:rPr>
      </w:pPr>
      <w:r w:rsidRPr="00B938C9">
        <w:rPr>
          <w:rFonts w:asciiTheme="majorHAnsi" w:hAnsiTheme="majorHAnsi" w:cstheme="majorHAnsi"/>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B938C9">
        <w:rPr>
          <w:rStyle w:val="StyleUnderline"/>
          <w:rFonts w:asciiTheme="majorHAnsi" w:hAnsiTheme="majorHAnsi" w:cstheme="majorHAnsi"/>
        </w:rPr>
        <w:t xml:space="preserve">the </w:t>
      </w:r>
      <w:r w:rsidRPr="00B938C9">
        <w:rPr>
          <w:rStyle w:val="StyleUnderline"/>
          <w:rFonts w:asciiTheme="majorHAnsi" w:hAnsiTheme="majorHAnsi" w:cstheme="majorHAnsi"/>
          <w:highlight w:val="green"/>
        </w:rPr>
        <w:t>capitalist class</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could not be</w:t>
      </w:r>
      <w:r w:rsidRPr="00B938C9">
        <w:rPr>
          <w:rStyle w:val="StyleUnderline"/>
          <w:rFonts w:asciiTheme="majorHAnsi" w:hAnsiTheme="majorHAnsi" w:cstheme="majorHAnsi"/>
        </w:rPr>
        <w:t xml:space="preserve"> realistically </w:t>
      </w:r>
      <w:r w:rsidRPr="00B938C9">
        <w:rPr>
          <w:rStyle w:val="StyleUnderline"/>
          <w:rFonts w:asciiTheme="majorHAnsi" w:hAnsiTheme="majorHAnsi" w:cstheme="majorHAnsi"/>
          <w:highlight w:val="green"/>
        </w:rPr>
        <w:t>expected</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to relinquish</w:t>
      </w:r>
      <w:r w:rsidRPr="00B938C9">
        <w:rPr>
          <w:rStyle w:val="StyleUnderline"/>
          <w:rFonts w:asciiTheme="majorHAnsi" w:hAnsiTheme="majorHAnsi" w:cstheme="majorHAnsi"/>
        </w:rPr>
        <w:t xml:space="preserve"> control of </w:t>
      </w:r>
      <w:r w:rsidRPr="00B938C9">
        <w:rPr>
          <w:rStyle w:val="StyleUnderline"/>
          <w:rFonts w:asciiTheme="majorHAnsi" w:hAnsiTheme="majorHAnsi" w:cstheme="majorHAnsi"/>
          <w:highlight w:val="green"/>
        </w:rPr>
        <w:t>the state</w:t>
      </w:r>
      <w:r w:rsidRPr="00B938C9">
        <w:rPr>
          <w:rStyle w:val="StyleUnderline"/>
          <w:rFonts w:asciiTheme="majorHAnsi" w:hAnsiTheme="majorHAnsi" w:cstheme="majorHAnsi"/>
        </w:rPr>
        <w:t xml:space="preserve"> </w:t>
      </w:r>
      <w:r w:rsidRPr="00B938C9">
        <w:rPr>
          <w:rFonts w:asciiTheme="majorHAnsi" w:hAnsiTheme="majorHAnsi" w:cstheme="majorHAnsi"/>
          <w:sz w:val="14"/>
        </w:rPr>
        <w:t xml:space="preserve">apparatus </w:t>
      </w:r>
      <w:r w:rsidRPr="00B938C9">
        <w:rPr>
          <w:rStyle w:val="StyleUnderline"/>
          <w:rFonts w:asciiTheme="majorHAnsi" w:hAnsiTheme="majorHAnsi" w:cstheme="majorHAnsi"/>
          <w:highlight w:val="green"/>
        </w:rPr>
        <w:t>and</w:t>
      </w:r>
      <w:r w:rsidRPr="00B938C9">
        <w:rPr>
          <w:rFonts w:asciiTheme="majorHAnsi" w:hAnsiTheme="majorHAnsi" w:cstheme="majorHAnsi"/>
          <w:sz w:val="14"/>
        </w:rPr>
        <w:t xml:space="preserve">, with it, </w:t>
      </w:r>
      <w:r w:rsidRPr="00B938C9">
        <w:rPr>
          <w:rStyle w:val="StyleUnderline"/>
          <w:rFonts w:asciiTheme="majorHAnsi" w:hAnsiTheme="majorHAnsi" w:cstheme="majorHAnsi"/>
        </w:rPr>
        <w:t xml:space="preserve">the monopoly of </w:t>
      </w:r>
      <w:r w:rsidRPr="00B938C9">
        <w:rPr>
          <w:rStyle w:val="StyleUnderline"/>
          <w:rFonts w:asciiTheme="majorHAnsi" w:hAnsiTheme="majorHAnsi" w:cstheme="majorHAnsi"/>
          <w:highlight w:val="green"/>
        </w:rPr>
        <w:t>force</w:t>
      </w:r>
      <w:r w:rsidRPr="00B938C9">
        <w:rPr>
          <w:rFonts w:asciiTheme="majorHAnsi" w:hAnsiTheme="majorHAnsi" w:cstheme="majorHAnsi"/>
          <w:sz w:val="14"/>
        </w:rPr>
        <w:t xml:space="preserve">. In this, Marx was absolutely correct. </w:t>
      </w:r>
      <w:r w:rsidRPr="00B938C9">
        <w:rPr>
          <w:rStyle w:val="StyleUnderline"/>
          <w:rFonts w:asciiTheme="majorHAnsi" w:hAnsiTheme="majorHAnsi" w:cstheme="majorHAnsi"/>
          <w:highlight w:val="green"/>
        </w:rPr>
        <w:t>No</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capitalist society</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has</w:t>
      </w:r>
      <w:r w:rsidRPr="00B938C9">
        <w:rPr>
          <w:rStyle w:val="StyleUnderline"/>
          <w:rFonts w:asciiTheme="majorHAnsi" w:hAnsiTheme="majorHAnsi" w:cstheme="majorHAnsi"/>
        </w:rPr>
        <w:t xml:space="preserve"> ever willingly </w:t>
      </w:r>
      <w:r w:rsidRPr="00B938C9">
        <w:rPr>
          <w:rStyle w:val="StyleUnderline"/>
          <w:rFonts w:asciiTheme="majorHAnsi" w:hAnsiTheme="majorHAnsi" w:cstheme="majorHAnsi"/>
          <w:highlight w:val="green"/>
        </w:rPr>
        <w:t>liquidated</w:t>
      </w:r>
      <w:r w:rsidRPr="00B938C9">
        <w:rPr>
          <w:rStyle w:val="StyleUnderline"/>
          <w:rFonts w:asciiTheme="majorHAnsi" w:hAnsiTheme="majorHAnsi" w:cstheme="majorHAnsi"/>
        </w:rPr>
        <w:t xml:space="preserve"> itself, </w:t>
      </w:r>
      <w:r w:rsidRPr="00B938C9">
        <w:rPr>
          <w:rStyle w:val="StyleUnderline"/>
          <w:rFonts w:asciiTheme="majorHAnsi" w:hAnsiTheme="majorHAnsi" w:cstheme="majorHAnsi"/>
          <w:highlight w:val="green"/>
        </w:rPr>
        <w:t>and it is utopian</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to</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think</w:t>
      </w:r>
      <w:r w:rsidRPr="00B938C9">
        <w:rPr>
          <w:rStyle w:val="StyleUnderline"/>
          <w:rFonts w:asciiTheme="majorHAnsi" w:hAnsiTheme="majorHAnsi" w:cstheme="majorHAnsi"/>
        </w:rPr>
        <w:t xml:space="preserve"> that </w:t>
      </w:r>
      <w:r w:rsidRPr="00B938C9">
        <w:rPr>
          <w:rStyle w:val="StyleUnderline"/>
          <w:rFonts w:asciiTheme="majorHAnsi" w:hAnsiTheme="majorHAnsi" w:cstheme="majorHAnsi"/>
          <w:highlight w:val="green"/>
        </w:rPr>
        <w:t>any</w:t>
      </w:r>
      <w:r w:rsidRPr="00B938C9">
        <w:rPr>
          <w:rStyle w:val="StyleUnderline"/>
          <w:rFonts w:asciiTheme="majorHAnsi" w:hAnsiTheme="majorHAnsi" w:cstheme="majorHAnsi"/>
        </w:rPr>
        <w:t xml:space="preserve"> ever </w:t>
      </w:r>
      <w:r w:rsidRPr="00B938C9">
        <w:rPr>
          <w:rStyle w:val="StyleUnderline"/>
          <w:rFonts w:asciiTheme="majorHAnsi" w:hAnsiTheme="majorHAnsi" w:cstheme="majorHAnsi"/>
          <w:highlight w:val="green"/>
        </w:rPr>
        <w:t>will</w:t>
      </w:r>
      <w:r w:rsidRPr="00B938C9">
        <w:rPr>
          <w:rFonts w:asciiTheme="majorHAnsi" w:hAnsiTheme="majorHAnsi" w:cstheme="majorHAnsi"/>
          <w:sz w:val="14"/>
        </w:rPr>
        <w:t xml:space="preserve">. Therefore, </w:t>
      </w:r>
      <w:r w:rsidRPr="00B938C9">
        <w:rPr>
          <w:rStyle w:val="StyleUnderline"/>
          <w:rFonts w:asciiTheme="majorHAnsi" w:hAnsiTheme="majorHAnsi" w:cstheme="majorHAnsi"/>
        </w:rPr>
        <w:t xml:space="preserve">in order to achieve </w:t>
      </w:r>
      <w:r w:rsidRPr="00B938C9">
        <w:rPr>
          <w:rFonts w:asciiTheme="majorHAnsi" w:hAnsiTheme="majorHAnsi" w:cstheme="majorHAnsi"/>
          <w:sz w:val="14"/>
        </w:rPr>
        <w:t xml:space="preserve">the goal of </w:t>
      </w:r>
      <w:r w:rsidRPr="00B938C9">
        <w:rPr>
          <w:rStyle w:val="StyleUnderline"/>
          <w:rFonts w:asciiTheme="majorHAnsi" w:hAnsiTheme="majorHAnsi" w:cstheme="majorHAnsi"/>
        </w:rPr>
        <w:t xml:space="preserve">socialism, </w:t>
      </w:r>
      <w:r w:rsidRPr="00B938C9">
        <w:rPr>
          <w:rStyle w:val="StyleUnderline"/>
          <w:rFonts w:asciiTheme="majorHAnsi" w:hAnsiTheme="majorHAnsi" w:cstheme="majorHAnsi"/>
          <w:highlight w:val="green"/>
        </w:rPr>
        <w:t>nothing short of</w:t>
      </w:r>
      <w:r w:rsidRPr="00B938C9">
        <w:rPr>
          <w:rFonts w:asciiTheme="majorHAnsi" w:hAnsiTheme="majorHAnsi" w:cstheme="majorHAnsi"/>
          <w:sz w:val="14"/>
        </w:rPr>
        <w:t xml:space="preserve"> a complete </w:t>
      </w:r>
      <w:r w:rsidRPr="00B938C9">
        <w:rPr>
          <w:rStyle w:val="StyleUnderline"/>
          <w:rFonts w:asciiTheme="majorHAnsi" w:hAnsiTheme="majorHAnsi" w:cstheme="majorHAnsi"/>
          <w:highlight w:val="green"/>
        </w:rPr>
        <w:t>revolution would do</w:t>
      </w:r>
      <w:r w:rsidRPr="00B938C9">
        <w:rPr>
          <w:rStyle w:val="StyleUnderline"/>
          <w:rFonts w:asciiTheme="majorHAnsi" w:hAnsiTheme="majorHAnsi" w:cstheme="majorHAnsi"/>
        </w:rPr>
        <w:t xml:space="preserve">; and this means, </w:t>
      </w:r>
      <w:r w:rsidRPr="00B938C9">
        <w:rPr>
          <w:rStyle w:val="StyleUnderline"/>
          <w:rFonts w:asciiTheme="majorHAnsi" w:hAnsiTheme="majorHAnsi" w:cstheme="majorHAnsi"/>
          <w:highlight w:val="green"/>
        </w:rPr>
        <w:t>in</w:t>
      </w:r>
      <w:r w:rsidRPr="00B938C9">
        <w:rPr>
          <w:rStyle w:val="StyleUnderline"/>
          <w:rFonts w:asciiTheme="majorHAnsi" w:hAnsiTheme="majorHAnsi" w:cstheme="majorHAnsi"/>
        </w:rPr>
        <w:t xml:space="preserve"> point of fact, </w:t>
      </w:r>
      <w:r w:rsidRPr="00B938C9">
        <w:rPr>
          <w:rStyle w:val="StyleUnderline"/>
          <w:rFonts w:asciiTheme="majorHAnsi" w:hAnsiTheme="majorHAnsi" w:cstheme="majorHAnsi"/>
          <w:highlight w:val="green"/>
        </w:rPr>
        <w:t>a full-fledged</w:t>
      </w:r>
      <w:r w:rsidRPr="00B938C9">
        <w:rPr>
          <w:rFonts w:asciiTheme="majorHAnsi" w:hAnsiTheme="majorHAnsi" w:cstheme="majorHAnsi"/>
          <w:sz w:val="14"/>
        </w:rPr>
        <w:t xml:space="preserve"> civil </w:t>
      </w:r>
      <w:r w:rsidRPr="00B938C9">
        <w:rPr>
          <w:rStyle w:val="StyleUnderline"/>
          <w:rFonts w:asciiTheme="majorHAnsi" w:hAnsiTheme="majorHAnsi" w:cstheme="majorHAnsi"/>
          <w:highlight w:val="green"/>
        </w:rPr>
        <w:t>war</w:t>
      </w:r>
      <w:r w:rsidRPr="00B938C9">
        <w:rPr>
          <w:rFonts w:asciiTheme="majorHAnsi" w:hAnsiTheme="majorHAnsi" w:cstheme="majorHAnsi"/>
          <w:sz w:val="14"/>
        </w:rPr>
        <w:t xml:space="preserve"> not just within one society, but </w:t>
      </w:r>
      <w:r w:rsidRPr="00B938C9">
        <w:rPr>
          <w:rStyle w:val="StyleUnderline"/>
          <w:rFonts w:asciiTheme="majorHAnsi" w:hAnsiTheme="majorHAnsi" w:cstheme="majorHAnsi"/>
          <w:highlight w:val="green"/>
        </w:rPr>
        <w:t>across the globe</w:t>
      </w:r>
      <w:r w:rsidRPr="00B938C9">
        <w:rPr>
          <w:rStyle w:val="StyleUnderline"/>
          <w:rFonts w:asciiTheme="majorHAnsi" w:hAnsiTheme="majorHAnsi" w:cstheme="majorHAnsi"/>
        </w:rPr>
        <w:t xml:space="preserve">. </w:t>
      </w:r>
      <w:r w:rsidRPr="00B938C9">
        <w:rPr>
          <w:rStyle w:val="StyleUnderline"/>
          <w:rFonts w:asciiTheme="majorHAnsi" w:hAnsiTheme="majorHAnsi" w:cstheme="majorHAnsi"/>
          <w:highlight w:val="green"/>
        </w:rPr>
        <w:t>Without</w:t>
      </w:r>
      <w:r w:rsidRPr="00B938C9">
        <w:rPr>
          <w:rFonts w:asciiTheme="majorHAnsi" w:hAnsiTheme="majorHAnsi" w:cstheme="majorHAnsi"/>
          <w:sz w:val="14"/>
        </w:rPr>
        <w:t xml:space="preserve"> this </w:t>
      </w:r>
      <w:r w:rsidRPr="00B938C9">
        <w:rPr>
          <w:rStyle w:val="StyleUnderline"/>
          <w:rFonts w:asciiTheme="majorHAnsi" w:hAnsiTheme="majorHAnsi" w:cstheme="majorHAnsi"/>
          <w:highlight w:val="green"/>
        </w:rPr>
        <w:t>catastrophic upheaval, capitalism would remain</w:t>
      </w:r>
      <w:r w:rsidRPr="00B938C9">
        <w:rPr>
          <w:rStyle w:val="StyleUnderline"/>
          <w:rFonts w:asciiTheme="majorHAnsi" w:hAnsiTheme="majorHAnsi" w:cstheme="majorHAnsi"/>
        </w:rPr>
        <w:t xml:space="preserve"> completely </w:t>
      </w:r>
      <w:r w:rsidRPr="00B938C9">
        <w:rPr>
          <w:rStyle w:val="StyleUnderline"/>
          <w:rFonts w:asciiTheme="majorHAnsi" w:hAnsiTheme="majorHAnsi" w:cstheme="majorHAnsi"/>
          <w:highlight w:val="green"/>
        </w:rPr>
        <w:t>in control</w:t>
      </w:r>
      <w:r w:rsidRPr="00B938C9">
        <w:rPr>
          <w:rStyle w:val="StyleUnderline"/>
          <w:rFonts w:asciiTheme="majorHAnsi" w:hAnsiTheme="majorHAnsi" w:cstheme="majorHAnsi"/>
        </w:rPr>
        <w:t xml:space="preserve"> </w:t>
      </w:r>
      <w:r w:rsidRPr="00B938C9">
        <w:rPr>
          <w:rFonts w:asciiTheme="majorHAnsi" w:hAnsiTheme="majorHAnsi" w:cstheme="majorHAnsi"/>
          <w:sz w:val="14"/>
        </w:rPr>
        <w:t>of the social order and all socialist schemes would be reduced to pipe dreams.</w:t>
      </w:r>
    </w:p>
    <w:p w14:paraId="23C29EEE" w14:textId="77777777" w:rsidR="00B938C9" w:rsidRPr="00B938C9" w:rsidRDefault="00B938C9" w:rsidP="00B938C9">
      <w:pPr>
        <w:rPr>
          <w:rFonts w:asciiTheme="majorHAnsi" w:hAnsiTheme="majorHAnsi" w:cstheme="majorHAnsi"/>
          <w:sz w:val="14"/>
        </w:rPr>
      </w:pPr>
    </w:p>
    <w:p w14:paraId="7C57C761"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Extinction</w:t>
      </w:r>
    </w:p>
    <w:p w14:paraId="4E88D9E9"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Nyquist 5.</w:t>
      </w:r>
      <w:r w:rsidRPr="00B938C9">
        <w:rPr>
          <w:rFonts w:asciiTheme="majorHAnsi" w:hAnsiTheme="majorHAnsi" w:cstheme="majorHAnsi"/>
        </w:rPr>
        <w:t xml:space="preserve"> J.R. renowned expert in geopolitics and international relations, WorldNetDaily contributing editor, “The Political Consequences of a Financial Crash,” February 4, www.financialsense.com/stormw...2005/0204.html</w:t>
      </w:r>
    </w:p>
    <w:p w14:paraId="731C9B47" w14:textId="77777777" w:rsidR="00B938C9" w:rsidRPr="00B938C9" w:rsidRDefault="00B938C9" w:rsidP="00B938C9">
      <w:pPr>
        <w:rPr>
          <w:rFonts w:asciiTheme="majorHAnsi" w:hAnsiTheme="majorHAnsi" w:cstheme="majorHAnsi"/>
          <w:szCs w:val="26"/>
        </w:rPr>
      </w:pPr>
      <w:r w:rsidRPr="00B938C9">
        <w:rPr>
          <w:rFonts w:asciiTheme="majorHAnsi" w:hAnsiTheme="majorHAnsi" w:cstheme="majorHAnsi"/>
          <w:szCs w:val="26"/>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B938C9">
        <w:rPr>
          <w:rFonts w:asciiTheme="majorHAnsi" w:hAnsiTheme="majorHAnsi" w:cstheme="majorHAnsi"/>
          <w:b/>
          <w:sz w:val="26"/>
          <w:szCs w:val="26"/>
          <w:u w:val="single"/>
        </w:rPr>
        <w:t xml:space="preserve">the formation of </w:t>
      </w:r>
      <w:r w:rsidRPr="00B938C9">
        <w:rPr>
          <w:rFonts w:asciiTheme="majorHAnsi" w:hAnsiTheme="majorHAnsi" w:cstheme="majorHAnsi"/>
          <w:b/>
          <w:sz w:val="26"/>
          <w:szCs w:val="26"/>
          <w:highlight w:val="green"/>
          <w:u w:val="single"/>
        </w:rPr>
        <w:t>anti-cap</w:t>
      </w:r>
      <w:r w:rsidRPr="00B938C9">
        <w:rPr>
          <w:rFonts w:asciiTheme="majorHAnsi" w:hAnsiTheme="majorHAnsi" w:cstheme="majorHAnsi"/>
          <w:b/>
          <w:sz w:val="26"/>
          <w:szCs w:val="26"/>
          <w:u w:val="single"/>
        </w:rPr>
        <w:t xml:space="preserve">italist </w:t>
      </w:r>
      <w:r w:rsidRPr="00B938C9">
        <w:rPr>
          <w:rFonts w:asciiTheme="majorHAnsi" w:hAnsiTheme="majorHAnsi" w:cstheme="majorHAnsi"/>
          <w:b/>
          <w:sz w:val="26"/>
          <w:szCs w:val="26"/>
          <w:highlight w:val="green"/>
          <w:u w:val="single"/>
        </w:rPr>
        <w:t>majorities and a turning away from</w:t>
      </w:r>
      <w:r w:rsidRPr="00B938C9">
        <w:rPr>
          <w:rFonts w:asciiTheme="majorHAnsi" w:hAnsiTheme="majorHAnsi" w:cstheme="majorHAnsi"/>
          <w:b/>
          <w:sz w:val="26"/>
          <w:szCs w:val="26"/>
          <w:u w:val="single"/>
        </w:rPr>
        <w:t xml:space="preserve"> the </w:t>
      </w:r>
      <w:r w:rsidRPr="00B938C9">
        <w:rPr>
          <w:rFonts w:asciiTheme="majorHAnsi" w:hAnsiTheme="majorHAnsi" w:cstheme="majorHAnsi"/>
          <w:b/>
          <w:sz w:val="26"/>
          <w:szCs w:val="26"/>
          <w:highlight w:val="green"/>
          <w:u w:val="single"/>
        </w:rPr>
        <w:t>free market</w:t>
      </w:r>
      <w:r w:rsidRPr="00B938C9">
        <w:rPr>
          <w:rFonts w:asciiTheme="majorHAnsi" w:hAnsiTheme="majorHAnsi" w:cstheme="majorHAnsi"/>
          <w:b/>
          <w:sz w:val="26"/>
          <w:szCs w:val="26"/>
          <w:u w:val="single"/>
        </w:rPr>
        <w:t xml:space="preserve"> system. The danger here is not merely economic. The political left openly </w:t>
      </w:r>
      <w:r w:rsidRPr="00B938C9">
        <w:rPr>
          <w:rFonts w:asciiTheme="majorHAnsi" w:hAnsiTheme="majorHAnsi" w:cstheme="majorHAnsi"/>
          <w:b/>
          <w:sz w:val="26"/>
          <w:szCs w:val="26"/>
          <w:highlight w:val="green"/>
          <w:u w:val="single"/>
        </w:rPr>
        <w:t xml:space="preserve">favors the </w:t>
      </w:r>
      <w:r w:rsidRPr="00B938C9">
        <w:rPr>
          <w:rFonts w:asciiTheme="majorHAnsi" w:hAnsiTheme="majorHAnsi" w:cstheme="majorHAnsi"/>
          <w:b/>
          <w:sz w:val="26"/>
          <w:szCs w:val="26"/>
          <w:u w:val="single"/>
        </w:rPr>
        <w:t xml:space="preserve">collapse of America’s strategic position abroad. The </w:t>
      </w:r>
      <w:r w:rsidRPr="00B938C9">
        <w:rPr>
          <w:rFonts w:asciiTheme="majorHAnsi" w:hAnsiTheme="majorHAnsi" w:cstheme="majorHAnsi"/>
          <w:b/>
          <w:sz w:val="26"/>
          <w:szCs w:val="26"/>
          <w:highlight w:val="green"/>
          <w:u w:val="single"/>
        </w:rPr>
        <w:t>withdrawal</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of the</w:t>
      </w:r>
      <w:r w:rsidRPr="00B938C9">
        <w:rPr>
          <w:rFonts w:asciiTheme="majorHAnsi" w:hAnsiTheme="majorHAnsi" w:cstheme="majorHAnsi"/>
          <w:b/>
          <w:sz w:val="26"/>
          <w:szCs w:val="26"/>
          <w:u w:val="single"/>
        </w:rPr>
        <w:t xml:space="preserve"> </w:t>
      </w:r>
      <w:r w:rsidRPr="00B938C9">
        <w:rPr>
          <w:rFonts w:asciiTheme="majorHAnsi" w:hAnsiTheme="majorHAnsi" w:cstheme="majorHAnsi"/>
          <w:b/>
          <w:iCs/>
          <w:sz w:val="26"/>
          <w:szCs w:val="26"/>
          <w:highlight w:val="green"/>
          <w:u w:val="single"/>
          <w:bdr w:val="single" w:sz="8" w:space="0" w:color="auto"/>
        </w:rPr>
        <w:t>U</w:t>
      </w:r>
      <w:r w:rsidRPr="00B938C9">
        <w:rPr>
          <w:rFonts w:asciiTheme="majorHAnsi" w:hAnsiTheme="majorHAnsi" w:cstheme="majorHAnsi"/>
          <w:b/>
          <w:sz w:val="26"/>
          <w:szCs w:val="26"/>
          <w:u w:val="single"/>
        </w:rPr>
        <w:t xml:space="preserve">nited </w:t>
      </w:r>
      <w:r w:rsidRPr="00B938C9">
        <w:rPr>
          <w:rFonts w:asciiTheme="majorHAnsi" w:hAnsiTheme="majorHAnsi" w:cstheme="majorHAnsi"/>
          <w:b/>
          <w:iCs/>
          <w:sz w:val="26"/>
          <w:szCs w:val="26"/>
          <w:highlight w:val="green"/>
          <w:u w:val="single"/>
          <w:bdr w:val="single" w:sz="8" w:space="0" w:color="auto"/>
        </w:rPr>
        <w:t>S</w:t>
      </w:r>
      <w:r w:rsidRPr="00B938C9">
        <w:rPr>
          <w:rFonts w:asciiTheme="majorHAnsi" w:hAnsiTheme="majorHAnsi" w:cstheme="majorHAnsi"/>
          <w:b/>
          <w:sz w:val="26"/>
          <w:szCs w:val="26"/>
          <w:u w:val="single"/>
        </w:rPr>
        <w:t xml:space="preserve">tates </w:t>
      </w:r>
      <w:r w:rsidRPr="00B938C9">
        <w:rPr>
          <w:rFonts w:asciiTheme="majorHAnsi" w:hAnsiTheme="majorHAnsi" w:cstheme="majorHAnsi"/>
          <w:b/>
          <w:sz w:val="26"/>
          <w:szCs w:val="26"/>
          <w:highlight w:val="green"/>
          <w:u w:val="single"/>
        </w:rPr>
        <w:t>from the Middle East</w:t>
      </w:r>
      <w:r w:rsidRPr="00B938C9">
        <w:rPr>
          <w:rFonts w:asciiTheme="majorHAnsi" w:hAnsiTheme="majorHAnsi" w:cstheme="majorHAnsi"/>
          <w:b/>
          <w:sz w:val="26"/>
          <w:szCs w:val="26"/>
          <w:u w:val="single"/>
        </w:rPr>
        <w:t xml:space="preserve">, the </w:t>
      </w:r>
      <w:r w:rsidRPr="00B938C9">
        <w:rPr>
          <w:rFonts w:asciiTheme="majorHAnsi" w:hAnsiTheme="majorHAnsi" w:cstheme="majorHAnsi"/>
          <w:b/>
          <w:sz w:val="26"/>
          <w:szCs w:val="26"/>
          <w:highlight w:val="green"/>
          <w:u w:val="single"/>
        </w:rPr>
        <w:t>Far East and Europe</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would</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catastrophically impact</w:t>
      </w:r>
      <w:r w:rsidRPr="00B938C9">
        <w:rPr>
          <w:rFonts w:asciiTheme="majorHAnsi" w:hAnsiTheme="majorHAnsi" w:cstheme="majorHAnsi"/>
          <w:b/>
          <w:sz w:val="26"/>
          <w:szCs w:val="26"/>
          <w:u w:val="single"/>
        </w:rPr>
        <w:t xml:space="preserve"> an international system that presently allows </w:t>
      </w:r>
      <w:r w:rsidRPr="00B938C9">
        <w:rPr>
          <w:rFonts w:asciiTheme="majorHAnsi" w:hAnsiTheme="majorHAnsi" w:cstheme="majorHAnsi"/>
          <w:b/>
          <w:sz w:val="26"/>
          <w:szCs w:val="26"/>
          <w:highlight w:val="green"/>
          <w:u w:val="single"/>
        </w:rPr>
        <w:t>6 billion</w:t>
      </w:r>
      <w:r w:rsidRPr="00B938C9">
        <w:rPr>
          <w:rFonts w:asciiTheme="majorHAnsi" w:hAnsiTheme="majorHAnsi" w:cstheme="majorHAnsi"/>
          <w:b/>
          <w:sz w:val="26"/>
          <w:szCs w:val="26"/>
          <w:u w:val="single"/>
        </w:rPr>
        <w:t xml:space="preserve"> people to live on the earth’s surface </w:t>
      </w:r>
      <w:r w:rsidRPr="00B938C9">
        <w:rPr>
          <w:rFonts w:asciiTheme="majorHAnsi" w:hAnsiTheme="majorHAnsi" w:cstheme="majorHAnsi"/>
          <w:b/>
          <w:sz w:val="26"/>
          <w:szCs w:val="26"/>
          <w:highlight w:val="green"/>
          <w:u w:val="single"/>
        </w:rPr>
        <w:t>in</w:t>
      </w:r>
      <w:r w:rsidRPr="00B938C9">
        <w:rPr>
          <w:rFonts w:asciiTheme="majorHAnsi" w:hAnsiTheme="majorHAnsi" w:cstheme="majorHAnsi"/>
          <w:b/>
          <w:sz w:val="26"/>
          <w:szCs w:val="26"/>
          <w:u w:val="single"/>
        </w:rPr>
        <w:t xml:space="preserve"> relative </w:t>
      </w:r>
      <w:r w:rsidRPr="00B938C9">
        <w:rPr>
          <w:rFonts w:asciiTheme="majorHAnsi" w:hAnsiTheme="majorHAnsi" w:cstheme="majorHAnsi"/>
          <w:b/>
          <w:sz w:val="26"/>
          <w:szCs w:val="26"/>
          <w:highlight w:val="green"/>
          <w:u w:val="single"/>
        </w:rPr>
        <w:t>peace</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Should anti-capitalist dogmas overwhelm the global market</w:t>
      </w:r>
      <w:r w:rsidRPr="00B938C9">
        <w:rPr>
          <w:rFonts w:asciiTheme="majorHAnsi" w:hAnsiTheme="majorHAnsi" w:cstheme="majorHAnsi"/>
          <w:b/>
          <w:sz w:val="26"/>
          <w:szCs w:val="26"/>
          <w:u w:val="single"/>
        </w:rPr>
        <w:t xml:space="preserve"> and trading system that evolved under American leadership, the planet’s economy would contract and untold </w:t>
      </w:r>
      <w:r w:rsidRPr="00B938C9">
        <w:rPr>
          <w:rFonts w:asciiTheme="majorHAnsi" w:hAnsiTheme="majorHAnsi" w:cstheme="majorHAnsi"/>
          <w:b/>
          <w:sz w:val="26"/>
          <w:szCs w:val="26"/>
          <w:highlight w:val="green"/>
          <w:u w:val="single"/>
        </w:rPr>
        <w:t>millions would die of starvation</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Nationalistic totalitarianism</w:t>
      </w:r>
      <w:r w:rsidRPr="00B938C9">
        <w:rPr>
          <w:rFonts w:asciiTheme="majorHAnsi" w:hAnsiTheme="majorHAnsi" w:cstheme="majorHAnsi"/>
          <w:b/>
          <w:sz w:val="26"/>
          <w:szCs w:val="26"/>
          <w:u w:val="single"/>
        </w:rPr>
        <w:t xml:space="preserve">, fueled by a politics of blame, </w:t>
      </w:r>
      <w:r w:rsidRPr="00B938C9">
        <w:rPr>
          <w:rFonts w:asciiTheme="majorHAnsi" w:hAnsiTheme="majorHAnsi" w:cstheme="majorHAnsi"/>
          <w:b/>
          <w:sz w:val="26"/>
          <w:szCs w:val="26"/>
          <w:highlight w:val="green"/>
          <w:u w:val="single"/>
        </w:rPr>
        <w:t>would</w:t>
      </w:r>
      <w:r w:rsidRPr="00B938C9">
        <w:rPr>
          <w:rFonts w:asciiTheme="majorHAnsi" w:hAnsiTheme="majorHAnsi" w:cstheme="majorHAnsi"/>
          <w:b/>
          <w:sz w:val="26"/>
          <w:szCs w:val="26"/>
          <w:u w:val="single"/>
        </w:rPr>
        <w:t xml:space="preserve"> once again </w:t>
      </w:r>
      <w:r w:rsidRPr="00B938C9">
        <w:rPr>
          <w:rFonts w:asciiTheme="majorHAnsi" w:hAnsiTheme="majorHAnsi" w:cstheme="majorHAnsi"/>
          <w:b/>
          <w:sz w:val="26"/>
          <w:szCs w:val="26"/>
          <w:highlight w:val="green"/>
          <w:u w:val="single"/>
        </w:rPr>
        <w:t>bring war to Asia and Europe</w:t>
      </w:r>
      <w:r w:rsidRPr="00B938C9">
        <w:rPr>
          <w:rFonts w:asciiTheme="majorHAnsi" w:hAnsiTheme="majorHAnsi" w:cstheme="majorHAnsi"/>
          <w:b/>
          <w:sz w:val="26"/>
          <w:szCs w:val="26"/>
          <w:u w:val="single"/>
        </w:rPr>
        <w:t>.</w:t>
      </w:r>
      <w:r w:rsidRPr="00B938C9">
        <w:rPr>
          <w:rFonts w:asciiTheme="majorHAnsi" w:hAnsiTheme="majorHAnsi" w:cstheme="majorHAnsi"/>
          <w:szCs w:val="26"/>
        </w:rPr>
        <w:t xml:space="preserve"> But </w:t>
      </w:r>
      <w:r w:rsidRPr="00B938C9">
        <w:rPr>
          <w:rFonts w:asciiTheme="majorHAnsi" w:hAnsiTheme="majorHAnsi" w:cstheme="majorHAnsi"/>
          <w:b/>
          <w:sz w:val="26"/>
          <w:szCs w:val="26"/>
          <w:u w:val="single"/>
        </w:rPr>
        <w:t xml:space="preserve">this time the war would be </w:t>
      </w:r>
      <w:r w:rsidRPr="00B938C9">
        <w:rPr>
          <w:rFonts w:asciiTheme="majorHAnsi" w:hAnsiTheme="majorHAnsi" w:cstheme="majorHAnsi"/>
          <w:b/>
          <w:sz w:val="26"/>
          <w:szCs w:val="26"/>
          <w:highlight w:val="green"/>
          <w:u w:val="single"/>
        </w:rPr>
        <w:t>waged</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with</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mass destruction weapons</w:t>
      </w:r>
      <w:r w:rsidRPr="00B938C9">
        <w:rPr>
          <w:rFonts w:asciiTheme="majorHAnsi" w:hAnsiTheme="majorHAnsi" w:cstheme="majorHAnsi"/>
          <w:b/>
          <w:sz w:val="26"/>
          <w:szCs w:val="26"/>
          <w:u w:val="single"/>
        </w:rPr>
        <w:t xml:space="preserve"> </w:t>
      </w:r>
      <w:r w:rsidRPr="00B938C9">
        <w:rPr>
          <w:rFonts w:asciiTheme="majorHAnsi" w:hAnsiTheme="majorHAnsi" w:cstheme="majorHAnsi"/>
          <w:szCs w:val="26"/>
        </w:rPr>
        <w:t xml:space="preserve">and the United States would be blamed because it is the center of global capitalism. Furthermore, </w:t>
      </w:r>
      <w:r w:rsidRPr="00B938C9">
        <w:rPr>
          <w:rFonts w:asciiTheme="majorHAnsi" w:hAnsiTheme="majorHAnsi" w:cstheme="majorHAnsi"/>
          <w:b/>
          <w:sz w:val="26"/>
          <w:szCs w:val="26"/>
          <w:u w:val="single"/>
        </w:rPr>
        <w:t xml:space="preserve">if the anti-capitalist party gains power in Washington, </w:t>
      </w:r>
      <w:r w:rsidRPr="00B938C9">
        <w:rPr>
          <w:rFonts w:asciiTheme="majorHAnsi" w:hAnsiTheme="majorHAnsi" w:cstheme="majorHAnsi"/>
          <w:b/>
          <w:sz w:val="26"/>
          <w:szCs w:val="26"/>
          <w:highlight w:val="green"/>
          <w:u w:val="single"/>
        </w:rPr>
        <w:t>we can expect to</w:t>
      </w:r>
      <w:r w:rsidRPr="00B938C9">
        <w:rPr>
          <w:rFonts w:asciiTheme="majorHAnsi" w:hAnsiTheme="majorHAnsi" w:cstheme="majorHAnsi"/>
          <w:b/>
          <w:sz w:val="26"/>
          <w:szCs w:val="26"/>
          <w:u w:val="single"/>
        </w:rPr>
        <w:t xml:space="preserve"> see policies of appeasement and unilateral disarmament enacted. </w:t>
      </w:r>
      <w:r w:rsidRPr="00B938C9">
        <w:rPr>
          <w:rFonts w:asciiTheme="majorHAnsi" w:hAnsiTheme="majorHAnsi" w:cstheme="majorHAnsi"/>
          <w:b/>
          <w:sz w:val="26"/>
          <w:szCs w:val="26"/>
          <w:highlight w:val="green"/>
          <w:u w:val="single"/>
        </w:rPr>
        <w:t>American appeasement and disarmament</w:t>
      </w:r>
      <w:r w:rsidRPr="00B938C9">
        <w:rPr>
          <w:rFonts w:asciiTheme="majorHAnsi" w:hAnsiTheme="majorHAnsi" w:cstheme="majorHAnsi"/>
          <w:b/>
          <w:sz w:val="26"/>
          <w:szCs w:val="26"/>
          <w:u w:val="single"/>
        </w:rPr>
        <w:t xml:space="preserve">, in this context, would be an admission of guilt before the court of world opinion. </w:t>
      </w:r>
      <w:r w:rsidRPr="00B938C9">
        <w:rPr>
          <w:rFonts w:asciiTheme="majorHAnsi" w:hAnsiTheme="majorHAnsi" w:cstheme="majorHAnsi"/>
          <w:b/>
          <w:sz w:val="26"/>
          <w:szCs w:val="26"/>
          <w:highlight w:val="green"/>
          <w:u w:val="single"/>
        </w:rPr>
        <w:t>Russia and China</w:t>
      </w:r>
      <w:r w:rsidRPr="00B938C9">
        <w:rPr>
          <w:rFonts w:asciiTheme="majorHAnsi" w:hAnsiTheme="majorHAnsi" w:cstheme="majorHAnsi"/>
          <w:b/>
          <w:sz w:val="26"/>
          <w:szCs w:val="26"/>
          <w:u w:val="single"/>
        </w:rPr>
        <w:t>,</w:t>
      </w:r>
      <w:r w:rsidRPr="00B938C9">
        <w:rPr>
          <w:rFonts w:asciiTheme="majorHAnsi" w:hAnsiTheme="majorHAnsi" w:cstheme="majorHAnsi"/>
          <w:szCs w:val="26"/>
        </w:rPr>
        <w:t xml:space="preserve"> above all, </w:t>
      </w:r>
      <w:r w:rsidRPr="00B938C9">
        <w:rPr>
          <w:rFonts w:asciiTheme="majorHAnsi" w:hAnsiTheme="majorHAnsi" w:cstheme="majorHAnsi"/>
          <w:b/>
          <w:sz w:val="26"/>
          <w:szCs w:val="26"/>
          <w:highlight w:val="green"/>
          <w:u w:val="single"/>
        </w:rPr>
        <w:t>would exploit this</w:t>
      </w:r>
      <w:r w:rsidRPr="00B938C9">
        <w:rPr>
          <w:rFonts w:asciiTheme="majorHAnsi" w:hAnsiTheme="majorHAnsi" w:cstheme="majorHAnsi"/>
          <w:szCs w:val="26"/>
        </w:rPr>
        <w:t xml:space="preserve"> admission </w:t>
      </w:r>
      <w:r w:rsidRPr="00B938C9">
        <w:rPr>
          <w:rFonts w:asciiTheme="majorHAnsi" w:hAnsiTheme="majorHAnsi" w:cstheme="majorHAnsi"/>
          <w:b/>
          <w:sz w:val="26"/>
          <w:szCs w:val="26"/>
          <w:highlight w:val="green"/>
          <w:u w:val="single"/>
        </w:rPr>
        <w:t>to</w:t>
      </w:r>
      <w:r w:rsidRPr="00B938C9">
        <w:rPr>
          <w:rFonts w:asciiTheme="majorHAnsi" w:hAnsiTheme="majorHAnsi" w:cstheme="majorHAnsi"/>
          <w:b/>
          <w:sz w:val="26"/>
          <w:szCs w:val="26"/>
          <w:u w:val="single"/>
        </w:rPr>
        <w:t xml:space="preserve"> </w:t>
      </w:r>
      <w:r w:rsidRPr="00B938C9">
        <w:rPr>
          <w:rFonts w:asciiTheme="majorHAnsi" w:hAnsiTheme="majorHAnsi" w:cstheme="majorHAnsi"/>
          <w:b/>
          <w:sz w:val="26"/>
          <w:szCs w:val="26"/>
          <w:highlight w:val="green"/>
          <w:u w:val="single"/>
        </w:rPr>
        <w:t>justify aggressive wars</w:t>
      </w:r>
      <w:r w:rsidRPr="00B938C9">
        <w:rPr>
          <w:rFonts w:asciiTheme="majorHAnsi" w:hAnsiTheme="majorHAnsi" w:cstheme="majorHAnsi"/>
          <w:b/>
          <w:sz w:val="26"/>
          <w:szCs w:val="26"/>
          <w:u w:val="single"/>
        </w:rPr>
        <w:t xml:space="preserve">, invasions </w:t>
      </w:r>
      <w:r w:rsidRPr="00B938C9">
        <w:rPr>
          <w:rFonts w:asciiTheme="majorHAnsi" w:hAnsiTheme="majorHAnsi" w:cstheme="majorHAnsi"/>
          <w:b/>
          <w:sz w:val="26"/>
          <w:szCs w:val="26"/>
          <w:highlight w:val="green"/>
          <w:u w:val="single"/>
        </w:rPr>
        <w:t>and mass destruction</w:t>
      </w:r>
      <w:r w:rsidRPr="00B938C9">
        <w:rPr>
          <w:rFonts w:asciiTheme="majorHAnsi" w:hAnsiTheme="majorHAnsi" w:cstheme="majorHAnsi"/>
          <w:b/>
          <w:sz w:val="26"/>
          <w:szCs w:val="26"/>
          <w:u w:val="single"/>
        </w:rPr>
        <w:t xml:space="preserve"> attacks</w:t>
      </w:r>
      <w:r w:rsidRPr="00B938C9">
        <w:rPr>
          <w:rFonts w:asciiTheme="majorHAnsi" w:hAnsiTheme="majorHAnsi" w:cstheme="majorHAnsi"/>
          <w:szCs w:val="26"/>
        </w:rPr>
        <w:t>. A future financial crash, therefore, must be prevented at all costs.</w:t>
      </w:r>
    </w:p>
    <w:p w14:paraId="2B7DF89E" w14:textId="77777777" w:rsidR="00B938C9" w:rsidRPr="00B938C9" w:rsidRDefault="00B938C9" w:rsidP="00B938C9">
      <w:pPr>
        <w:pStyle w:val="Heading4"/>
        <w:rPr>
          <w:rFonts w:asciiTheme="majorHAnsi" w:hAnsiTheme="majorHAnsi" w:cstheme="majorHAnsi"/>
        </w:rPr>
      </w:pPr>
      <w:r w:rsidRPr="00B938C9">
        <w:rPr>
          <w:rFonts w:asciiTheme="majorHAnsi" w:hAnsiTheme="majorHAnsi" w:cstheme="majorHAnsi"/>
        </w:rPr>
        <w:t xml:space="preserve">Profit and growth are key to </w:t>
      </w:r>
      <w:r w:rsidRPr="00B938C9">
        <w:rPr>
          <w:rFonts w:asciiTheme="majorHAnsi" w:hAnsiTheme="majorHAnsi" w:cstheme="majorHAnsi"/>
          <w:u w:val="single"/>
        </w:rPr>
        <w:t>space colonization</w:t>
      </w:r>
      <w:r w:rsidRPr="00B938C9">
        <w:rPr>
          <w:rFonts w:asciiTheme="majorHAnsi" w:hAnsiTheme="majorHAnsi" w:cstheme="majorHAnsi"/>
        </w:rPr>
        <w:t xml:space="preserve">---extinction. </w:t>
      </w:r>
    </w:p>
    <w:p w14:paraId="1AB788C3" w14:textId="77777777" w:rsidR="00B938C9" w:rsidRPr="00B938C9" w:rsidRDefault="00B938C9" w:rsidP="00B938C9">
      <w:pPr>
        <w:rPr>
          <w:rFonts w:asciiTheme="majorHAnsi" w:hAnsiTheme="majorHAnsi" w:cstheme="majorHAnsi"/>
        </w:rPr>
      </w:pPr>
      <w:r w:rsidRPr="00B938C9">
        <w:rPr>
          <w:rStyle w:val="Style13ptBold"/>
          <w:rFonts w:asciiTheme="majorHAnsi" w:hAnsiTheme="majorHAnsi" w:cstheme="majorHAnsi"/>
        </w:rPr>
        <w:t xml:space="preserve">Kovic '19 </w:t>
      </w:r>
      <w:r w:rsidRPr="00B938C9">
        <w:rPr>
          <w:rFonts w:asciiTheme="majorHAnsi" w:hAnsiTheme="majorHAnsi" w:cstheme="majorHAnsi"/>
        </w:rPr>
        <w:t xml:space="preserve">[Marko; March 2019; co-founder president of the Zurich Institute of Public Affairs Research; "The future of energy," https://osf.io/preprints/socarxiv/aswz9/download] </w:t>
      </w:r>
    </w:p>
    <w:p w14:paraId="0E065FA2" w14:textId="77777777" w:rsidR="00B938C9" w:rsidRPr="00B938C9" w:rsidRDefault="00B938C9" w:rsidP="00B938C9">
      <w:pPr>
        <w:rPr>
          <w:rFonts w:asciiTheme="majorHAnsi" w:hAnsiTheme="majorHAnsi" w:cstheme="majorHAnsi"/>
          <w:sz w:val="16"/>
        </w:rPr>
      </w:pPr>
      <w:r w:rsidRPr="00B938C9">
        <w:rPr>
          <w:rStyle w:val="StyleUnderline"/>
          <w:rFonts w:asciiTheme="majorHAnsi" w:hAnsiTheme="majorHAnsi" w:cstheme="majorHAnsi"/>
        </w:rPr>
        <w:t>Ideally</w:t>
      </w:r>
      <w:r w:rsidRPr="00B938C9">
        <w:rPr>
          <w:rFonts w:asciiTheme="majorHAnsi" w:hAnsiTheme="majorHAnsi" w:cstheme="majorHAnsi"/>
          <w:sz w:val="16"/>
        </w:rPr>
        <w:t xml:space="preserve">, the </w:t>
      </w:r>
      <w:r w:rsidRPr="00B938C9">
        <w:rPr>
          <w:rStyle w:val="StyleUnderline"/>
          <w:rFonts w:asciiTheme="majorHAnsi" w:hAnsiTheme="majorHAnsi" w:cstheme="majorHAnsi"/>
        </w:rPr>
        <w:t>mitigation of climate risks will</w:t>
      </w:r>
      <w:r w:rsidRPr="00B938C9">
        <w:rPr>
          <w:rFonts w:asciiTheme="majorHAnsi" w:hAnsiTheme="majorHAnsi" w:cstheme="majorHAnsi"/>
          <w:sz w:val="16"/>
        </w:rPr>
        <w:t xml:space="preserve"> </w:t>
      </w:r>
      <w:r w:rsidRPr="00B938C9">
        <w:rPr>
          <w:rStyle w:val="Emphasis"/>
          <w:rFonts w:asciiTheme="majorHAnsi" w:hAnsiTheme="majorHAnsi" w:cstheme="majorHAnsi"/>
        </w:rPr>
        <w:t>coincide</w:t>
      </w:r>
      <w:r w:rsidRPr="00B938C9">
        <w:rPr>
          <w:rFonts w:asciiTheme="majorHAnsi" w:hAnsiTheme="majorHAnsi" w:cstheme="majorHAnsi"/>
          <w:sz w:val="16"/>
        </w:rPr>
        <w:t xml:space="preserve"> </w:t>
      </w:r>
      <w:r w:rsidRPr="00B938C9">
        <w:rPr>
          <w:rStyle w:val="StyleUnderline"/>
          <w:rFonts w:asciiTheme="majorHAnsi" w:hAnsiTheme="majorHAnsi" w:cstheme="majorHAnsi"/>
        </w:rPr>
        <w:t>with and</w:t>
      </w:r>
      <w:r w:rsidRPr="00B938C9">
        <w:rPr>
          <w:rFonts w:asciiTheme="majorHAnsi" w:hAnsiTheme="majorHAnsi" w:cstheme="majorHAnsi"/>
          <w:sz w:val="16"/>
        </w:rPr>
        <w:t xml:space="preserve"> </w:t>
      </w:r>
      <w:r w:rsidRPr="00B938C9">
        <w:rPr>
          <w:rStyle w:val="Emphasis"/>
          <w:rFonts w:asciiTheme="majorHAnsi" w:hAnsiTheme="majorHAnsi" w:cstheme="majorHAnsi"/>
        </w:rPr>
        <w:t>contribute</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to the development of improved or even entirely novel </w:t>
      </w:r>
      <w:r w:rsidRPr="00B938C9">
        <w:rPr>
          <w:rStyle w:val="Emphasis"/>
          <w:rFonts w:asciiTheme="majorHAnsi" w:hAnsiTheme="majorHAnsi" w:cstheme="majorHAnsi"/>
        </w:rPr>
        <w:t>sources of energy</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that will increase the </w:t>
      </w:r>
      <w:r w:rsidRPr="00B938C9">
        <w:rPr>
          <w:rStyle w:val="Emphasis"/>
          <w:rFonts w:asciiTheme="majorHAnsi" w:hAnsiTheme="majorHAnsi" w:cstheme="majorHAnsi"/>
        </w:rPr>
        <w:t>long-term chances of humankind’s survival</w:t>
      </w:r>
      <w:r w:rsidRPr="00B938C9">
        <w:rPr>
          <w:rFonts w:asciiTheme="majorHAnsi" w:hAnsiTheme="majorHAnsi" w:cstheme="majorHAnsi"/>
          <w:sz w:val="16"/>
        </w:rPr>
        <w:t xml:space="preserve"> </w:t>
      </w:r>
      <w:r w:rsidRPr="00B938C9">
        <w:rPr>
          <w:rStyle w:val="StyleUnderline"/>
          <w:rFonts w:asciiTheme="majorHAnsi" w:hAnsiTheme="majorHAnsi" w:cstheme="majorHAnsi"/>
        </w:rPr>
        <w:t>by means of</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space colonization</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This </w:t>
      </w:r>
      <w:r w:rsidRPr="00B938C9">
        <w:rPr>
          <w:rStyle w:val="StyleUnderline"/>
          <w:rFonts w:asciiTheme="majorHAnsi" w:hAnsiTheme="majorHAnsi" w:cstheme="majorHAnsi"/>
          <w:highlight w:val="green"/>
        </w:rPr>
        <w:t>is</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not an un</w:t>
      </w:r>
      <w:r w:rsidRPr="00B938C9">
        <w:rPr>
          <w:rStyle w:val="Emphasis"/>
          <w:rFonts w:asciiTheme="majorHAnsi" w:hAnsiTheme="majorHAnsi" w:cstheme="majorHAnsi"/>
          <w:highlight w:val="green"/>
        </w:rPr>
        <w:t>realistic</w:t>
      </w:r>
      <w:r w:rsidRPr="00B938C9">
        <w:rPr>
          <w:rStyle w:val="Emphasis"/>
          <w:rFonts w:asciiTheme="majorHAnsi" w:hAnsiTheme="majorHAnsi" w:cstheme="majorHAnsi"/>
        </w:rPr>
        <w:t xml:space="preserve"> expectation</w:t>
      </w:r>
      <w:r w:rsidRPr="00B938C9">
        <w:rPr>
          <w:rFonts w:asciiTheme="majorHAnsi" w:hAnsiTheme="majorHAnsi" w:cstheme="majorHAnsi"/>
          <w:sz w:val="16"/>
        </w:rPr>
        <w:t xml:space="preserve">, </w:t>
      </w:r>
      <w:r w:rsidRPr="00B938C9">
        <w:rPr>
          <w:rStyle w:val="StyleUnderline"/>
          <w:rFonts w:asciiTheme="majorHAnsi" w:hAnsiTheme="majorHAnsi" w:cstheme="majorHAnsi"/>
        </w:rPr>
        <w:t>given that the mitigation of climate risks consists</w:t>
      </w:r>
      <w:r w:rsidRPr="00B938C9">
        <w:rPr>
          <w:rFonts w:asciiTheme="majorHAnsi" w:hAnsiTheme="majorHAnsi" w:cstheme="majorHAnsi"/>
          <w:sz w:val="16"/>
        </w:rPr>
        <w:t xml:space="preserve">, to a large degree, </w:t>
      </w:r>
      <w:r w:rsidRPr="00B938C9">
        <w:rPr>
          <w:rStyle w:val="StyleUnderline"/>
          <w:rFonts w:asciiTheme="majorHAnsi" w:hAnsiTheme="majorHAnsi" w:cstheme="majorHAnsi"/>
        </w:rPr>
        <w:t>of replacing fossil fuels with other, less harmful sources of energy</w:t>
      </w:r>
      <w:r w:rsidRPr="00B938C9">
        <w:rPr>
          <w:rFonts w:asciiTheme="majorHAnsi" w:hAnsiTheme="majorHAnsi" w:cstheme="majorHAnsi"/>
          <w:sz w:val="16"/>
        </w:rPr>
        <w:t xml:space="preserve">. However, </w:t>
      </w:r>
      <w:r w:rsidRPr="00B938C9">
        <w:rPr>
          <w:rStyle w:val="StyleUnderline"/>
          <w:rFonts w:asciiTheme="majorHAnsi" w:hAnsiTheme="majorHAnsi" w:cstheme="majorHAnsi"/>
          <w:highlight w:val="green"/>
        </w:rPr>
        <w:t>some climate</w:t>
      </w:r>
      <w:r w:rsidRPr="00B938C9">
        <w:rPr>
          <w:rStyle w:val="StyleUnderline"/>
          <w:rFonts w:asciiTheme="majorHAnsi" w:hAnsiTheme="majorHAnsi" w:cstheme="majorHAnsi"/>
        </w:rPr>
        <w:t xml:space="preserve"> change mitigation </w:t>
      </w:r>
      <w:r w:rsidRPr="00B938C9">
        <w:rPr>
          <w:rStyle w:val="StyleUnderline"/>
          <w:rFonts w:asciiTheme="majorHAnsi" w:hAnsiTheme="majorHAnsi" w:cstheme="majorHAnsi"/>
          <w:highlight w:val="green"/>
        </w:rPr>
        <w:t>strategies</w:t>
      </w:r>
      <w:r w:rsidRPr="00B938C9">
        <w:rPr>
          <w:rStyle w:val="StyleUnderline"/>
          <w:rFonts w:asciiTheme="majorHAnsi" w:hAnsiTheme="majorHAnsi" w:cstheme="majorHAnsi"/>
        </w:rPr>
        <w:t xml:space="preserve"> might actually</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harm</w:t>
      </w:r>
      <w:r w:rsidRPr="00B938C9">
        <w:rPr>
          <w:rStyle w:val="Emphasis"/>
          <w:rFonts w:asciiTheme="majorHAnsi" w:hAnsiTheme="majorHAnsi" w:cstheme="majorHAnsi"/>
        </w:rPr>
        <w:t xml:space="preserve"> the </w:t>
      </w:r>
      <w:r w:rsidRPr="00B938C9">
        <w:rPr>
          <w:rStyle w:val="Emphasis"/>
          <w:rFonts w:asciiTheme="majorHAnsi" w:hAnsiTheme="majorHAnsi" w:cstheme="majorHAnsi"/>
          <w:highlight w:val="green"/>
        </w:rPr>
        <w:t>long-term prospects</w:t>
      </w:r>
      <w:r w:rsidRPr="00B938C9">
        <w:rPr>
          <w:rStyle w:val="Emphasis"/>
          <w:rFonts w:asciiTheme="majorHAnsi" w:hAnsiTheme="majorHAnsi" w:cstheme="majorHAnsi"/>
        </w:rPr>
        <w:t xml:space="preserve"> of humankind</w:t>
      </w:r>
      <w:r w:rsidRPr="00B938C9">
        <w:rPr>
          <w:rFonts w:asciiTheme="majorHAnsi" w:hAnsiTheme="majorHAnsi" w:cstheme="majorHAnsi"/>
          <w:sz w:val="16"/>
        </w:rPr>
        <w:t>.</w:t>
      </w:r>
    </w:p>
    <w:p w14:paraId="258F8592"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First, </w:t>
      </w:r>
      <w:r w:rsidRPr="00B938C9">
        <w:rPr>
          <w:rStyle w:val="StyleUnderline"/>
          <w:rFonts w:asciiTheme="majorHAnsi" w:hAnsiTheme="majorHAnsi" w:cstheme="majorHAnsi"/>
          <w:highlight w:val="green"/>
        </w:rPr>
        <w:t>it is possible</w:t>
      </w:r>
      <w:r w:rsidRPr="00B938C9">
        <w:rPr>
          <w:rStyle w:val="StyleUnderline"/>
          <w:rFonts w:asciiTheme="majorHAnsi" w:hAnsiTheme="majorHAnsi" w:cstheme="majorHAnsi"/>
        </w:rPr>
        <w:t xml:space="preserve"> that dominant climate change </w:t>
      </w:r>
      <w:r w:rsidRPr="00B938C9">
        <w:rPr>
          <w:rStyle w:val="StyleUnderline"/>
          <w:rFonts w:asciiTheme="majorHAnsi" w:hAnsiTheme="majorHAnsi" w:cstheme="majorHAnsi"/>
          <w:highlight w:val="green"/>
        </w:rPr>
        <w:t>mitigation</w:t>
      </w:r>
      <w:r w:rsidRPr="00B938C9">
        <w:rPr>
          <w:rFonts w:asciiTheme="majorHAnsi" w:hAnsiTheme="majorHAnsi" w:cstheme="majorHAnsi"/>
          <w:sz w:val="16"/>
        </w:rPr>
        <w:t xml:space="preserve"> strategies </w:t>
      </w:r>
      <w:r w:rsidRPr="00B938C9">
        <w:rPr>
          <w:rStyle w:val="StyleUnderline"/>
          <w:rFonts w:asciiTheme="majorHAnsi" w:hAnsiTheme="majorHAnsi" w:cstheme="majorHAnsi"/>
          <w:highlight w:val="green"/>
        </w:rPr>
        <w:t>will</w:t>
      </w:r>
      <w:r w:rsidRPr="00B938C9">
        <w:rPr>
          <w:rStyle w:val="StyleUnderline"/>
          <w:rFonts w:asciiTheme="majorHAnsi" w:hAnsiTheme="majorHAnsi" w:cstheme="majorHAnsi"/>
        </w:rPr>
        <w:t xml:space="preserve"> actively </w:t>
      </w:r>
      <w:r w:rsidRPr="00B938C9">
        <w:rPr>
          <w:rStyle w:val="Emphasis"/>
          <w:rFonts w:asciiTheme="majorHAnsi" w:hAnsiTheme="majorHAnsi" w:cstheme="majorHAnsi"/>
          <w:highlight w:val="green"/>
        </w:rPr>
        <w:t>exclude</w:t>
      </w:r>
      <w:r w:rsidRPr="00B938C9">
        <w:rPr>
          <w:rStyle w:val="StyleUnderline"/>
          <w:rFonts w:asciiTheme="majorHAnsi" w:hAnsiTheme="majorHAnsi" w:cstheme="majorHAnsi"/>
        </w:rPr>
        <w:t xml:space="preserve"> any form of</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nuclear energy</w:t>
      </w:r>
      <w:r w:rsidRPr="00B938C9">
        <w:rPr>
          <w:rFonts w:asciiTheme="majorHAnsi" w:hAnsiTheme="majorHAnsi" w:cstheme="majorHAnsi"/>
          <w:sz w:val="16"/>
        </w:rPr>
        <w:t xml:space="preserve"> </w:t>
      </w:r>
      <w:r w:rsidRPr="00B938C9">
        <w:rPr>
          <w:rStyle w:val="StyleUnderline"/>
          <w:rFonts w:asciiTheme="majorHAnsi" w:hAnsiTheme="majorHAnsi" w:cstheme="majorHAnsi"/>
        </w:rPr>
        <w:t>from the repertoire of climate-friendly energy sources. Existing and experimental</w:t>
      </w:r>
      <w:r w:rsidRPr="00B938C9">
        <w:rPr>
          <w:rFonts w:asciiTheme="majorHAnsi" w:hAnsiTheme="majorHAnsi" w:cstheme="majorHAnsi"/>
          <w:sz w:val="16"/>
        </w:rPr>
        <w:t xml:space="preserve"> (molten salt) </w:t>
      </w:r>
      <w:r w:rsidRPr="00B938C9">
        <w:rPr>
          <w:rStyle w:val="StyleUnderline"/>
          <w:rFonts w:asciiTheme="majorHAnsi" w:hAnsiTheme="majorHAnsi" w:cstheme="majorHAnsi"/>
        </w:rPr>
        <w:t>fission reactors could play a significant role in replacing carbon-heavy energy sources</w:t>
      </w:r>
      <w:r w:rsidRPr="00B938C9">
        <w:rPr>
          <w:rFonts w:asciiTheme="majorHAnsi" w:hAnsiTheme="majorHAnsi" w:cstheme="majorHAnsi"/>
          <w:sz w:val="16"/>
        </w:rPr>
        <w:t xml:space="preserve">, but pro-environmental attitudes often overlap with anti-nuclear sentiments [65]. As a result, and in combination with other problems such as large-scale market failures of existing  fission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B938C9">
        <w:rPr>
          <w:rStyle w:val="StyleUnderline"/>
          <w:rFonts w:asciiTheme="majorHAnsi" w:hAnsiTheme="majorHAnsi" w:cstheme="majorHAnsi"/>
        </w:rPr>
        <w:t xml:space="preserve">If such a scenario came to be, our </w:t>
      </w:r>
      <w:r w:rsidRPr="00B938C9">
        <w:rPr>
          <w:rStyle w:val="StyleUnderline"/>
          <w:rFonts w:asciiTheme="majorHAnsi" w:hAnsiTheme="majorHAnsi" w:cstheme="majorHAnsi"/>
          <w:highlight w:val="green"/>
        </w:rPr>
        <w:t xml:space="preserve">attempts at </w:t>
      </w:r>
      <w:r w:rsidRPr="00B938C9">
        <w:rPr>
          <w:rStyle w:val="Emphasis"/>
          <w:rFonts w:asciiTheme="majorHAnsi" w:hAnsiTheme="majorHAnsi" w:cstheme="majorHAnsi"/>
          <w:highlight w:val="green"/>
        </w:rPr>
        <w:t>colonizing space</w:t>
      </w:r>
      <w:r w:rsidRPr="00B938C9">
        <w:rPr>
          <w:rStyle w:val="StyleUnderline"/>
          <w:rFonts w:asciiTheme="majorHAnsi" w:hAnsiTheme="majorHAnsi" w:cstheme="majorHAnsi"/>
          <w:highlight w:val="green"/>
        </w:rPr>
        <w:t xml:space="preserve"> would</w:t>
      </w:r>
      <w:r w:rsidRPr="00B938C9">
        <w:rPr>
          <w:rStyle w:val="StyleUnderline"/>
          <w:rFonts w:asciiTheme="majorHAnsi" w:hAnsiTheme="majorHAnsi" w:cstheme="majorHAnsi"/>
        </w:rPr>
        <w:t xml:space="preserve"> almost</w:t>
      </w:r>
      <w:r w:rsidRPr="00B938C9">
        <w:rPr>
          <w:rFonts w:asciiTheme="majorHAnsi" w:hAnsiTheme="majorHAnsi" w:cstheme="majorHAnsi"/>
          <w:sz w:val="16"/>
        </w:rPr>
        <w:t xml:space="preserve"> </w:t>
      </w:r>
      <w:r w:rsidRPr="00B938C9">
        <w:rPr>
          <w:rStyle w:val="Emphasis"/>
          <w:rFonts w:asciiTheme="majorHAnsi" w:hAnsiTheme="majorHAnsi" w:cstheme="majorHAnsi"/>
        </w:rPr>
        <w:t xml:space="preserve">certainly </w:t>
      </w:r>
      <w:r w:rsidRPr="00B938C9">
        <w:rPr>
          <w:rStyle w:val="Emphasis"/>
          <w:rFonts w:asciiTheme="majorHAnsi" w:hAnsiTheme="majorHAnsi" w:cstheme="majorHAnsi"/>
          <w:highlight w:val="green"/>
        </w:rPr>
        <w:t>fail</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There are currently no alternatives to </w:t>
      </w:r>
      <w:r w:rsidRPr="00B938C9">
        <w:rPr>
          <w:rStyle w:val="Emphasis"/>
          <w:rFonts w:asciiTheme="majorHAnsi" w:hAnsiTheme="majorHAnsi" w:cstheme="majorHAnsi"/>
        </w:rPr>
        <w:t>fission</w:t>
      </w:r>
      <w:r w:rsidRPr="00B938C9">
        <w:rPr>
          <w:rStyle w:val="StyleUnderline"/>
          <w:rFonts w:asciiTheme="majorHAnsi" w:hAnsiTheme="majorHAnsi" w:cstheme="majorHAnsi"/>
        </w:rPr>
        <w:t xml:space="preserve"> and </w:t>
      </w:r>
      <w:r w:rsidRPr="00B938C9">
        <w:rPr>
          <w:rStyle w:val="Emphasis"/>
          <w:rFonts w:asciiTheme="majorHAnsi" w:hAnsiTheme="majorHAnsi" w:cstheme="majorHAnsi"/>
        </w:rPr>
        <w:t>fusion</w:t>
      </w:r>
      <w:r w:rsidRPr="00B938C9">
        <w:rPr>
          <w:rStyle w:val="StyleUnderline"/>
          <w:rFonts w:asciiTheme="majorHAnsi" w:hAnsiTheme="majorHAnsi" w:cstheme="majorHAnsi"/>
        </w:rPr>
        <w:t>, and it is</w:t>
      </w:r>
      <w:r w:rsidRPr="00B938C9">
        <w:rPr>
          <w:rFonts w:asciiTheme="majorHAnsi" w:hAnsiTheme="majorHAnsi" w:cstheme="majorHAnsi"/>
          <w:sz w:val="16"/>
        </w:rPr>
        <w:t xml:space="preserve"> </w:t>
      </w:r>
      <w:r w:rsidRPr="00B938C9">
        <w:rPr>
          <w:rStyle w:val="Emphasis"/>
          <w:rFonts w:asciiTheme="majorHAnsi" w:hAnsiTheme="majorHAnsi" w:cstheme="majorHAnsi"/>
        </w:rPr>
        <w:t>highly improbable</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that Solar power alone could suffice for sustaining </w:t>
      </w:r>
      <w:r w:rsidRPr="00B938C9">
        <w:rPr>
          <w:rStyle w:val="Emphasis"/>
          <w:rFonts w:asciiTheme="majorHAnsi" w:hAnsiTheme="majorHAnsi" w:cstheme="majorHAnsi"/>
        </w:rPr>
        <w:t>extraterrestrial habitats</w:t>
      </w:r>
      <w:r w:rsidRPr="00B938C9">
        <w:rPr>
          <w:rFonts w:asciiTheme="majorHAnsi" w:hAnsiTheme="majorHAnsi" w:cstheme="majorHAnsi"/>
          <w:sz w:val="16"/>
        </w:rPr>
        <w:t>.</w:t>
      </w:r>
    </w:p>
    <w:p w14:paraId="0E0402F7" w14:textId="77777777" w:rsidR="00B938C9" w:rsidRPr="00B938C9" w:rsidRDefault="00B938C9" w:rsidP="00B938C9">
      <w:pPr>
        <w:rPr>
          <w:rFonts w:asciiTheme="majorHAnsi" w:hAnsiTheme="majorHAnsi" w:cstheme="majorHAnsi"/>
          <w:sz w:val="16"/>
        </w:rPr>
      </w:pPr>
      <w:r w:rsidRPr="00B938C9">
        <w:rPr>
          <w:rFonts w:asciiTheme="majorHAnsi" w:hAnsiTheme="majorHAnsi" w:cstheme="majorHAnsi"/>
          <w:sz w:val="16"/>
        </w:rPr>
        <w:t xml:space="preserve">Second, </w:t>
      </w:r>
      <w:r w:rsidRPr="00B938C9">
        <w:rPr>
          <w:rStyle w:val="StyleUnderline"/>
          <w:rFonts w:asciiTheme="majorHAnsi" w:hAnsiTheme="majorHAnsi" w:cstheme="majorHAnsi"/>
          <w:highlight w:val="green"/>
        </w:rPr>
        <w:t>there is</w:t>
      </w:r>
      <w:r w:rsidRPr="00B938C9">
        <w:rPr>
          <w:rStyle w:val="StyleUnderline"/>
          <w:rFonts w:asciiTheme="majorHAnsi" w:hAnsiTheme="majorHAnsi" w:cstheme="majorHAnsi"/>
        </w:rPr>
        <w:t xml:space="preserve"> some </w:t>
      </w:r>
      <w:r w:rsidRPr="00B938C9">
        <w:rPr>
          <w:rStyle w:val="StyleUnderline"/>
          <w:rFonts w:asciiTheme="majorHAnsi" w:hAnsiTheme="majorHAnsi" w:cstheme="majorHAnsi"/>
          <w:highlight w:val="green"/>
        </w:rPr>
        <w:t>probability</w:t>
      </w:r>
      <w:r w:rsidRPr="00B938C9">
        <w:rPr>
          <w:rStyle w:val="StyleUnderline"/>
          <w:rFonts w:asciiTheme="majorHAnsi" w:hAnsiTheme="majorHAnsi" w:cstheme="majorHAnsi"/>
        </w:rPr>
        <w:t xml:space="preserve"> that climate change mitigation </w:t>
      </w:r>
      <w:r w:rsidRPr="00B938C9">
        <w:rPr>
          <w:rStyle w:val="StyleUnderline"/>
          <w:rFonts w:asciiTheme="majorHAnsi" w:hAnsiTheme="majorHAnsi" w:cstheme="majorHAnsi"/>
          <w:highlight w:val="green"/>
        </w:rPr>
        <w:t xml:space="preserve">strategies will </w:t>
      </w:r>
      <w:r w:rsidRPr="00B938C9">
        <w:rPr>
          <w:rStyle w:val="Emphasis"/>
          <w:rFonts w:asciiTheme="majorHAnsi" w:hAnsiTheme="majorHAnsi" w:cstheme="majorHAnsi"/>
          <w:highlight w:val="green"/>
        </w:rPr>
        <w:t>change</w:t>
      </w:r>
      <w:r w:rsidRPr="00B938C9">
        <w:rPr>
          <w:rStyle w:val="Emphasis"/>
          <w:rFonts w:asciiTheme="majorHAnsi" w:hAnsiTheme="majorHAnsi" w:cstheme="majorHAnsi"/>
        </w:rPr>
        <w:t xml:space="preserve"> the social order</w:t>
      </w:r>
      <w:r w:rsidRPr="00B938C9">
        <w:rPr>
          <w:rFonts w:asciiTheme="majorHAnsi" w:hAnsiTheme="majorHAnsi" w:cstheme="majorHAnsi"/>
          <w:sz w:val="16"/>
        </w:rPr>
        <w:t xml:space="preserve"> </w:t>
      </w:r>
      <w:r w:rsidRPr="00B938C9">
        <w:rPr>
          <w:rStyle w:val="StyleUnderline"/>
          <w:rFonts w:asciiTheme="majorHAnsi" w:hAnsiTheme="majorHAnsi" w:cstheme="majorHAnsi"/>
          <w:highlight w:val="green"/>
        </w:rPr>
        <w:t>towards</w:t>
      </w:r>
      <w:r w:rsidRPr="00B938C9">
        <w:rPr>
          <w:rStyle w:val="StyleUnderline"/>
          <w:rFonts w:asciiTheme="majorHAnsi" w:hAnsiTheme="majorHAnsi" w:cstheme="majorHAnsi"/>
        </w:rPr>
        <w:t xml:space="preserve"> a</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degrowth</w:t>
      </w:r>
      <w:r w:rsidRPr="00B938C9">
        <w:rPr>
          <w:rFonts w:asciiTheme="majorHAnsi" w:hAnsiTheme="majorHAnsi" w:cstheme="majorHAnsi"/>
          <w:sz w:val="16"/>
        </w:rPr>
        <w:t xml:space="preserve"> </w:t>
      </w:r>
      <w:r w:rsidRPr="00B938C9">
        <w:rPr>
          <w:rStyle w:val="StyleUnderline"/>
          <w:rFonts w:asciiTheme="majorHAnsi" w:hAnsiTheme="majorHAnsi" w:cstheme="majorHAnsi"/>
        </w:rPr>
        <w:t>philosophy. Degrowth is a vague socio-economic concept and social movement that</w:t>
      </w:r>
      <w:r w:rsidRPr="00B938C9">
        <w:rPr>
          <w:rFonts w:asciiTheme="majorHAnsi" w:hAnsiTheme="majorHAnsi" w:cstheme="majorHAnsi"/>
          <w:sz w:val="16"/>
        </w:rPr>
        <w:t xml:space="preserve">, in general, </w:t>
      </w:r>
      <w:r w:rsidRPr="00B938C9">
        <w:rPr>
          <w:rStyle w:val="StyleUnderline"/>
          <w:rFonts w:asciiTheme="majorHAnsi" w:hAnsiTheme="majorHAnsi" w:cstheme="majorHAnsi"/>
        </w:rPr>
        <w:t>calls for a</w:t>
      </w:r>
      <w:r w:rsidRPr="00B938C9">
        <w:rPr>
          <w:rFonts w:asciiTheme="majorHAnsi" w:hAnsiTheme="majorHAnsi" w:cstheme="majorHAnsi"/>
          <w:sz w:val="16"/>
        </w:rPr>
        <w:t xml:space="preserve"> </w:t>
      </w:r>
      <w:r w:rsidRPr="00B938C9">
        <w:rPr>
          <w:rStyle w:val="Emphasis"/>
          <w:rFonts w:asciiTheme="majorHAnsi" w:hAnsiTheme="majorHAnsi" w:cstheme="majorHAnsi"/>
        </w:rPr>
        <w:t>contraction</w:t>
      </w:r>
      <w:r w:rsidRPr="00B938C9">
        <w:rPr>
          <w:rFonts w:asciiTheme="majorHAnsi" w:hAnsiTheme="majorHAnsi" w:cstheme="majorHAnsi"/>
          <w:sz w:val="16"/>
        </w:rPr>
        <w:t xml:space="preserve"> </w:t>
      </w:r>
      <w:r w:rsidRPr="00B938C9">
        <w:rPr>
          <w:rStyle w:val="StyleUnderline"/>
          <w:rFonts w:asciiTheme="majorHAnsi" w:hAnsiTheme="majorHAnsi" w:cstheme="majorHAnsi"/>
        </w:rPr>
        <w:t>of the global and national economies by means of</w:t>
      </w:r>
      <w:r w:rsidRPr="00B938C9">
        <w:rPr>
          <w:rFonts w:asciiTheme="majorHAnsi" w:hAnsiTheme="majorHAnsi" w:cstheme="majorHAnsi"/>
          <w:sz w:val="16"/>
        </w:rPr>
        <w:t xml:space="preserve"> </w:t>
      </w:r>
      <w:r w:rsidRPr="00B938C9">
        <w:rPr>
          <w:rStyle w:val="Emphasis"/>
          <w:rFonts w:asciiTheme="majorHAnsi" w:hAnsiTheme="majorHAnsi" w:cstheme="majorHAnsi"/>
        </w:rPr>
        <w:t>lower production</w:t>
      </w:r>
      <w:r w:rsidRPr="00B938C9">
        <w:rPr>
          <w:rFonts w:asciiTheme="majorHAnsi" w:hAnsiTheme="majorHAnsi" w:cstheme="majorHAnsi"/>
          <w:sz w:val="16"/>
        </w:rPr>
        <w:t xml:space="preserve"> </w:t>
      </w:r>
      <w:r w:rsidRPr="00B938C9">
        <w:rPr>
          <w:rStyle w:val="StyleUnderline"/>
          <w:rFonts w:asciiTheme="majorHAnsi" w:hAnsiTheme="majorHAnsi" w:cstheme="majorHAnsi"/>
        </w:rPr>
        <w:t>and</w:t>
      </w:r>
      <w:r w:rsidRPr="00B938C9">
        <w:rPr>
          <w:rFonts w:asciiTheme="majorHAnsi" w:hAnsiTheme="majorHAnsi" w:cstheme="majorHAnsi"/>
          <w:sz w:val="16"/>
        </w:rPr>
        <w:t xml:space="preserve"> </w:t>
      </w:r>
      <w:r w:rsidRPr="00B938C9">
        <w:rPr>
          <w:rStyle w:val="Emphasis"/>
          <w:rFonts w:asciiTheme="majorHAnsi" w:hAnsiTheme="majorHAnsi" w:cstheme="majorHAnsi"/>
        </w:rPr>
        <w:t>consumption rates</w:t>
      </w:r>
      <w:r w:rsidRPr="00B938C9">
        <w:rPr>
          <w:rFonts w:asciiTheme="majorHAnsi" w:hAnsiTheme="majorHAnsi" w:cstheme="majorHAnsi"/>
          <w:sz w:val="16"/>
        </w:rPr>
        <w:t xml:space="preserve">, </w:t>
      </w:r>
      <w:r w:rsidRPr="00B938C9">
        <w:rPr>
          <w:rStyle w:val="StyleUnderline"/>
          <w:rFonts w:asciiTheme="majorHAnsi" w:hAnsiTheme="majorHAnsi" w:cstheme="majorHAnsi"/>
        </w:rPr>
        <w:t>and</w:t>
      </w:r>
      <w:r w:rsidRPr="00B938C9">
        <w:rPr>
          <w:rFonts w:asciiTheme="majorHAnsi" w:hAnsiTheme="majorHAnsi" w:cstheme="majorHAnsi"/>
          <w:sz w:val="16"/>
        </w:rPr>
        <w:t xml:space="preserve">, to some degree, to </w:t>
      </w:r>
      <w:r w:rsidRPr="00B938C9">
        <w:rPr>
          <w:rStyle w:val="StyleUnderline"/>
          <w:rFonts w:asciiTheme="majorHAnsi" w:hAnsiTheme="majorHAnsi" w:cstheme="majorHAnsi"/>
        </w:rPr>
        <w:t xml:space="preserve">more </w:t>
      </w:r>
      <w:r w:rsidRPr="00B938C9">
        <w:rPr>
          <w:rStyle w:val="Emphasis"/>
          <w:rFonts w:asciiTheme="majorHAnsi" w:hAnsiTheme="majorHAnsi" w:cstheme="majorHAnsi"/>
        </w:rPr>
        <w:t>profound changes</w:t>
      </w:r>
      <w:r w:rsidRPr="00B938C9">
        <w:rPr>
          <w:rFonts w:asciiTheme="majorHAnsi" w:hAnsiTheme="majorHAnsi" w:cstheme="majorHAnsi"/>
          <w:sz w:val="16"/>
        </w:rPr>
        <w:t xml:space="preserve"> </w:t>
      </w:r>
      <w:r w:rsidRPr="00B938C9">
        <w:rPr>
          <w:rStyle w:val="StyleUnderline"/>
          <w:rFonts w:asciiTheme="majorHAnsi" w:hAnsiTheme="majorHAnsi" w:cstheme="majorHAnsi"/>
        </w:rPr>
        <w:t>to the “capitalist” system of</w:t>
      </w:r>
      <w:r w:rsidRPr="00B938C9">
        <w:rPr>
          <w:rFonts w:asciiTheme="majorHAnsi" w:hAnsiTheme="majorHAnsi" w:cstheme="majorHAnsi"/>
          <w:sz w:val="16"/>
        </w:rPr>
        <w:t xml:space="preserve"> </w:t>
      </w:r>
      <w:r w:rsidRPr="00B938C9">
        <w:rPr>
          <w:rStyle w:val="Emphasis"/>
          <w:rFonts w:asciiTheme="majorHAnsi" w:hAnsiTheme="majorHAnsi" w:cstheme="majorHAnsi"/>
        </w:rPr>
        <w:t>economic production</w:t>
      </w:r>
      <w:r w:rsidRPr="00B938C9">
        <w:rPr>
          <w:rFonts w:asciiTheme="majorHAnsi" w:hAnsiTheme="majorHAnsi" w:cstheme="majorHAnsi"/>
          <w:sz w:val="16"/>
        </w:rPr>
        <w:t xml:space="preserve"> [67]. Degrowth or degrowth-like approaches are being actively considered as climate risk mitigation strategies [68, 69], and </w:t>
      </w:r>
      <w:r w:rsidRPr="00B938C9">
        <w:rPr>
          <w:rStyle w:val="StyleUnderline"/>
          <w:rFonts w:asciiTheme="majorHAnsi" w:hAnsiTheme="majorHAnsi" w:cstheme="majorHAnsi"/>
        </w:rPr>
        <w:t>degrowth would almost certainly be a highly effective measure for mitigating climate change</w:t>
      </w:r>
      <w:r w:rsidRPr="00B938C9">
        <w:rPr>
          <w:rFonts w:asciiTheme="majorHAnsi" w:hAnsiTheme="majorHAnsi" w:cstheme="majorHAnsi"/>
          <w:sz w:val="16"/>
        </w:rPr>
        <w:t xml:space="preserve">. After all, if we were to drastically reduce or even completely eliminate the (industrial) sources of greenhouse gases, </w:t>
      </w:r>
      <w:r w:rsidRPr="00B938C9">
        <w:rPr>
          <w:rStyle w:val="StyleUnderline"/>
          <w:rFonts w:asciiTheme="majorHAnsi" w:hAnsiTheme="majorHAnsi" w:cstheme="majorHAnsi"/>
        </w:rPr>
        <w:t xml:space="preserve">the amount of greenhouse gases that are being emitted would accordingly drastically sink. </w:t>
      </w:r>
      <w:r w:rsidRPr="00B938C9">
        <w:rPr>
          <w:rStyle w:val="StyleUnderline"/>
          <w:rFonts w:asciiTheme="majorHAnsi" w:hAnsiTheme="majorHAnsi" w:cstheme="majorHAnsi"/>
          <w:highlight w:val="green"/>
        </w:rPr>
        <w:t>From</w:t>
      </w:r>
      <w:r w:rsidRPr="00B938C9">
        <w:rPr>
          <w:rStyle w:val="StyleUnderline"/>
          <w:rFonts w:asciiTheme="majorHAnsi" w:hAnsiTheme="majorHAnsi" w:cstheme="majorHAnsi"/>
        </w:rPr>
        <w:t xml:space="preserve"> the </w:t>
      </w:r>
      <w:r w:rsidRPr="00B938C9">
        <w:rPr>
          <w:rStyle w:val="Emphasis"/>
          <w:rFonts w:asciiTheme="majorHAnsi" w:hAnsiTheme="majorHAnsi" w:cstheme="majorHAnsi"/>
          <w:highlight w:val="green"/>
        </w:rPr>
        <w:t>long-term perspective</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of</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 xml:space="preserve">humankind’s </w:t>
      </w:r>
      <w:r w:rsidRPr="00B938C9">
        <w:rPr>
          <w:rStyle w:val="Emphasis"/>
          <w:rFonts w:asciiTheme="majorHAnsi" w:hAnsiTheme="majorHAnsi" w:cstheme="majorHAnsi"/>
          <w:highlight w:val="green"/>
        </w:rPr>
        <w:t>survival</w:t>
      </w:r>
      <w:r w:rsidRPr="00B938C9">
        <w:rPr>
          <w:rStyle w:val="StyleUnderline"/>
          <w:rFonts w:asciiTheme="majorHAnsi" w:hAnsiTheme="majorHAnsi" w:cstheme="majorHAnsi"/>
          <w:highlight w:val="green"/>
        </w:rPr>
        <w:t xml:space="preserve">, degrowth is </w:t>
      </w:r>
      <w:r w:rsidRPr="00B938C9">
        <w:rPr>
          <w:rStyle w:val="Emphasis"/>
          <w:rFonts w:asciiTheme="majorHAnsi" w:hAnsiTheme="majorHAnsi" w:cstheme="majorHAnsi"/>
          <w:highlight w:val="green"/>
        </w:rPr>
        <w:t>problematic</w:t>
      </w:r>
      <w:r w:rsidRPr="00B938C9">
        <w:rPr>
          <w:rFonts w:asciiTheme="majorHAnsi" w:hAnsiTheme="majorHAnsi" w:cstheme="majorHAnsi"/>
          <w:sz w:val="16"/>
        </w:rPr>
        <w:t xml:space="preserve"> in at least two ways. </w:t>
      </w:r>
      <w:r w:rsidRPr="00B938C9">
        <w:rPr>
          <w:rStyle w:val="StyleUnderline"/>
          <w:rFonts w:asciiTheme="majorHAnsi" w:hAnsiTheme="majorHAnsi" w:cstheme="majorHAnsi"/>
        </w:rPr>
        <w:t xml:space="preserve">First, there is a risk that the general </w:t>
      </w:r>
      <w:r w:rsidRPr="00B938C9">
        <w:rPr>
          <w:rStyle w:val="StyleUnderline"/>
          <w:rFonts w:asciiTheme="majorHAnsi" w:hAnsiTheme="majorHAnsi" w:cstheme="majorHAnsi"/>
          <w:highlight w:val="green"/>
        </w:rPr>
        <w:t>contraction of economic activity would</w:t>
      </w:r>
      <w:r w:rsidRPr="00B938C9">
        <w:rPr>
          <w:rStyle w:val="StyleUnderline"/>
          <w:rFonts w:asciiTheme="majorHAnsi" w:hAnsiTheme="majorHAnsi" w:cstheme="majorHAnsi"/>
        </w:rPr>
        <w:t xml:space="preserve"> also </w:t>
      </w:r>
      <w:r w:rsidRPr="00B938C9">
        <w:rPr>
          <w:rStyle w:val="StyleUnderline"/>
          <w:rFonts w:asciiTheme="majorHAnsi" w:hAnsiTheme="majorHAnsi" w:cstheme="majorHAnsi"/>
          <w:highlight w:val="green"/>
        </w:rPr>
        <w:t>slow or</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highlight w:val="green"/>
        </w:rPr>
        <w:t>eliminate progress</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in</w:t>
      </w:r>
      <w:r w:rsidRPr="00B938C9">
        <w:rPr>
          <w:rStyle w:val="StyleUnderline"/>
          <w:rFonts w:asciiTheme="majorHAnsi" w:hAnsiTheme="majorHAnsi" w:cstheme="majorHAnsi"/>
        </w:rPr>
        <w:t xml:space="preserve"> the domain of</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energy</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which would</w:t>
      </w:r>
      <w:r w:rsidRPr="00B938C9">
        <w:rPr>
          <w:rStyle w:val="StyleUnderline"/>
          <w:rFonts w:asciiTheme="majorHAnsi" w:hAnsiTheme="majorHAnsi" w:cstheme="majorHAnsi"/>
        </w:rPr>
        <w:t>,</w:t>
      </w:r>
      <w:r w:rsidRPr="00B938C9">
        <w:rPr>
          <w:rFonts w:asciiTheme="majorHAnsi" w:hAnsiTheme="majorHAnsi" w:cstheme="majorHAnsi"/>
          <w:sz w:val="16"/>
        </w:rPr>
        <w:t xml:space="preserve"> in turn, </w:t>
      </w:r>
      <w:r w:rsidRPr="00B938C9">
        <w:rPr>
          <w:rStyle w:val="StyleUnderline"/>
          <w:rFonts w:asciiTheme="majorHAnsi" w:hAnsiTheme="majorHAnsi" w:cstheme="majorHAnsi"/>
          <w:highlight w:val="green"/>
        </w:rPr>
        <w:t>reduce</w:t>
      </w:r>
      <w:r w:rsidRPr="00B938C9">
        <w:rPr>
          <w:rStyle w:val="StyleUnderline"/>
          <w:rFonts w:asciiTheme="majorHAnsi" w:hAnsiTheme="majorHAnsi" w:cstheme="majorHAnsi"/>
        </w:rPr>
        <w:t xml:space="preserve"> the </w:t>
      </w:r>
      <w:r w:rsidRPr="00B938C9">
        <w:rPr>
          <w:rStyle w:val="StyleUnderline"/>
          <w:rFonts w:asciiTheme="majorHAnsi" w:hAnsiTheme="majorHAnsi" w:cstheme="majorHAnsi"/>
          <w:highlight w:val="green"/>
        </w:rPr>
        <w:t>probability of</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 xml:space="preserve">successful </w:t>
      </w:r>
      <w:r w:rsidRPr="00B938C9">
        <w:rPr>
          <w:rStyle w:val="Emphasis"/>
          <w:rFonts w:asciiTheme="majorHAnsi" w:hAnsiTheme="majorHAnsi" w:cstheme="majorHAnsi"/>
          <w:highlight w:val="green"/>
        </w:rPr>
        <w:t>space colonization</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due to an absence of </w:t>
      </w:r>
      <w:r w:rsidRPr="00B938C9">
        <w:rPr>
          <w:rStyle w:val="Emphasis"/>
          <w:rFonts w:asciiTheme="majorHAnsi" w:hAnsiTheme="majorHAnsi" w:cstheme="majorHAnsi"/>
        </w:rPr>
        <w:t>suitable energy sources</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Second, and more fundamental: </w:t>
      </w:r>
      <w:r w:rsidRPr="00B938C9">
        <w:rPr>
          <w:rStyle w:val="StyleUnderline"/>
          <w:rFonts w:asciiTheme="majorHAnsi" w:hAnsiTheme="majorHAnsi" w:cstheme="majorHAnsi"/>
          <w:highlight w:val="green"/>
        </w:rPr>
        <w:t>If degrowth were</w:t>
      </w:r>
      <w:r w:rsidRPr="00B938C9">
        <w:rPr>
          <w:rStyle w:val="StyleUnderline"/>
          <w:rFonts w:asciiTheme="majorHAnsi" w:hAnsiTheme="majorHAnsi" w:cstheme="majorHAnsi"/>
        </w:rPr>
        <w:t xml:space="preserve"> to become </w:t>
      </w:r>
      <w:r w:rsidRPr="00B938C9">
        <w:rPr>
          <w:rStyle w:val="StyleUnderline"/>
          <w:rFonts w:asciiTheme="majorHAnsi" w:hAnsiTheme="majorHAnsi" w:cstheme="majorHAnsi"/>
          <w:highlight w:val="green"/>
        </w:rPr>
        <w:t>a</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highlight w:val="green"/>
        </w:rPr>
        <w:t>dominant</w:t>
      </w:r>
      <w:r w:rsidRPr="00B938C9">
        <w:rPr>
          <w:rStyle w:val="Emphasis"/>
          <w:rFonts w:asciiTheme="majorHAnsi" w:hAnsiTheme="majorHAnsi" w:cstheme="majorHAnsi"/>
        </w:rPr>
        <w:t xml:space="preserve"> societal </w:t>
      </w:r>
      <w:r w:rsidRPr="00B938C9">
        <w:rPr>
          <w:rStyle w:val="Emphasis"/>
          <w:rFonts w:asciiTheme="majorHAnsi" w:hAnsiTheme="majorHAnsi" w:cstheme="majorHAnsi"/>
          <w:highlight w:val="green"/>
        </w:rPr>
        <w:t>paradigm</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 xml:space="preserve">it is </w:t>
      </w:r>
      <w:r w:rsidRPr="00B938C9">
        <w:rPr>
          <w:rStyle w:val="Emphasis"/>
          <w:rFonts w:asciiTheme="majorHAnsi" w:hAnsiTheme="majorHAnsi" w:cstheme="majorHAnsi"/>
          <w:highlight w:val="green"/>
        </w:rPr>
        <w:t>uncertain</w:t>
      </w:r>
      <w:r w:rsidRPr="00B938C9">
        <w:rPr>
          <w:rStyle w:val="StyleUnderline"/>
          <w:rFonts w:asciiTheme="majorHAnsi" w:hAnsiTheme="majorHAnsi" w:cstheme="majorHAnsi"/>
          <w:highlight w:val="green"/>
        </w:rPr>
        <w:t xml:space="preserve"> whether</w:t>
      </w:r>
      <w:r w:rsidRPr="00B938C9">
        <w:rPr>
          <w:rStyle w:val="StyleUnderline"/>
          <w:rFonts w:asciiTheme="majorHAnsi" w:hAnsiTheme="majorHAnsi" w:cstheme="majorHAnsi"/>
        </w:rPr>
        <w:t xml:space="preserve"> the long-term survival of humankind by means of </w:t>
      </w:r>
      <w:r w:rsidRPr="00B938C9">
        <w:rPr>
          <w:rStyle w:val="Emphasis"/>
          <w:rFonts w:asciiTheme="majorHAnsi" w:hAnsiTheme="majorHAnsi" w:cstheme="majorHAnsi"/>
          <w:highlight w:val="green"/>
        </w:rPr>
        <w:t>space colonization</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would be</w:t>
      </w:r>
      <w:r w:rsidRPr="00B938C9">
        <w:rPr>
          <w:rStyle w:val="StyleUnderline"/>
          <w:rFonts w:asciiTheme="majorHAnsi" w:hAnsiTheme="majorHAnsi" w:cstheme="majorHAnsi"/>
        </w:rPr>
        <w:t xml:space="preserve"> regarded a </w:t>
      </w:r>
      <w:r w:rsidRPr="00B938C9">
        <w:rPr>
          <w:rStyle w:val="Emphasis"/>
          <w:rFonts w:asciiTheme="majorHAnsi" w:hAnsiTheme="majorHAnsi" w:cstheme="majorHAnsi"/>
          <w:highlight w:val="green"/>
        </w:rPr>
        <w:t>desirable</w:t>
      </w:r>
      <w:r w:rsidRPr="00B938C9">
        <w:rPr>
          <w:rStyle w:val="Emphasis"/>
          <w:rFonts w:asciiTheme="majorHAnsi" w:hAnsiTheme="majorHAnsi" w:cstheme="majorHAnsi"/>
        </w:rPr>
        <w:t xml:space="preserve"> goal</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In a literal sense, </w:t>
      </w:r>
      <w:r w:rsidRPr="00B938C9">
        <w:rPr>
          <w:rStyle w:val="StyleUnderline"/>
          <w:rFonts w:asciiTheme="majorHAnsi" w:hAnsiTheme="majorHAnsi" w:cstheme="majorHAnsi"/>
          <w:highlight w:val="green"/>
        </w:rPr>
        <w:t>establishing</w:t>
      </w:r>
      <w:r w:rsidRPr="00B938C9">
        <w:rPr>
          <w:rStyle w:val="StyleUnderline"/>
          <w:rFonts w:asciiTheme="majorHAnsi" w:hAnsiTheme="majorHAnsi" w:cstheme="majorHAnsi"/>
        </w:rPr>
        <w:t xml:space="preserve"> </w:t>
      </w:r>
      <w:r w:rsidRPr="00B938C9">
        <w:rPr>
          <w:rStyle w:val="Emphasis"/>
          <w:rFonts w:asciiTheme="majorHAnsi" w:hAnsiTheme="majorHAnsi" w:cstheme="majorHAnsi"/>
        </w:rPr>
        <w:t xml:space="preserve">extraterrestrial </w:t>
      </w:r>
      <w:r w:rsidRPr="00B938C9">
        <w:rPr>
          <w:rStyle w:val="Emphasis"/>
          <w:rFonts w:asciiTheme="majorHAnsi" w:hAnsiTheme="majorHAnsi" w:cstheme="majorHAnsi"/>
          <w:highlight w:val="green"/>
        </w:rPr>
        <w:t>colonies would mean growth</w:t>
      </w:r>
      <w:r w:rsidRPr="00B938C9">
        <w:rPr>
          <w:rFonts w:asciiTheme="majorHAnsi" w:hAnsiTheme="majorHAnsi" w:cstheme="majorHAnsi"/>
          <w:sz w:val="16"/>
        </w:rPr>
        <w:t xml:space="preserve">; </w:t>
      </w:r>
      <w:r w:rsidRPr="00B938C9">
        <w:rPr>
          <w:rStyle w:val="StyleUnderline"/>
          <w:rFonts w:asciiTheme="majorHAnsi" w:hAnsiTheme="majorHAnsi" w:cstheme="majorHAnsi"/>
        </w:rPr>
        <w:t>the size of the total human population would grow,</w:t>
      </w:r>
      <w:r w:rsidRPr="00B938C9">
        <w:rPr>
          <w:rFonts w:asciiTheme="majorHAnsi" w:hAnsiTheme="majorHAnsi" w:cstheme="majorHAnsi"/>
          <w:sz w:val="16"/>
        </w:rPr>
        <w:t xml:space="preserve"> and the area of space-time that humans occupy would grow.</w:t>
      </w:r>
    </w:p>
    <w:p w14:paraId="4AF277CD" w14:textId="77777777" w:rsidR="00B938C9" w:rsidRPr="00B938C9" w:rsidRDefault="00B938C9" w:rsidP="00B938C9">
      <w:pPr>
        <w:rPr>
          <w:rFonts w:asciiTheme="majorHAnsi" w:hAnsiTheme="majorHAnsi" w:cstheme="majorHAnsi"/>
          <w:sz w:val="16"/>
        </w:rPr>
      </w:pPr>
      <w:r w:rsidRPr="00B938C9">
        <w:rPr>
          <w:rStyle w:val="StyleUnderline"/>
          <w:rFonts w:asciiTheme="majorHAnsi" w:hAnsiTheme="majorHAnsi" w:cstheme="majorHAnsi"/>
        </w:rPr>
        <w:t xml:space="preserve">In a more philosophical sense, </w:t>
      </w:r>
      <w:r w:rsidRPr="00B938C9">
        <w:rPr>
          <w:rStyle w:val="StyleUnderline"/>
          <w:rFonts w:asciiTheme="majorHAnsi" w:hAnsiTheme="majorHAnsi" w:cstheme="majorHAnsi"/>
          <w:highlight w:val="green"/>
        </w:rPr>
        <w:t>degrowth might</w:t>
      </w:r>
      <w:r w:rsidRPr="00B938C9">
        <w:rPr>
          <w:rStyle w:val="StyleUnderline"/>
          <w:rFonts w:asciiTheme="majorHAnsi" w:hAnsiTheme="majorHAnsi" w:cstheme="majorHAnsi"/>
        </w:rPr>
        <w:t xml:space="preserve"> even</w:t>
      </w:r>
      <w:r w:rsidRPr="00B938C9">
        <w:rPr>
          <w:rStyle w:val="StyleUnderline"/>
          <w:rFonts w:asciiTheme="majorHAnsi" w:hAnsiTheme="majorHAnsi" w:cstheme="majorHAnsi"/>
          <w:highlight w:val="green"/>
        </w:rPr>
        <w:t xml:space="preserve"> be</w:t>
      </w:r>
      <w:r w:rsidRPr="00B938C9">
        <w:rPr>
          <w:rFonts w:asciiTheme="majorHAnsi" w:hAnsiTheme="majorHAnsi" w:cstheme="majorHAnsi"/>
          <w:sz w:val="16"/>
          <w:highlight w:val="green"/>
        </w:rPr>
        <w:t xml:space="preserve"> </w:t>
      </w:r>
      <w:r w:rsidRPr="00B938C9">
        <w:rPr>
          <w:rStyle w:val="Emphasis"/>
          <w:rFonts w:asciiTheme="majorHAnsi" w:hAnsiTheme="majorHAnsi" w:cstheme="majorHAnsi"/>
          <w:highlight w:val="green"/>
        </w:rPr>
        <w:t xml:space="preserve">antithetical to </w:t>
      </w:r>
      <w:r w:rsidRPr="00B938C9">
        <w:rPr>
          <w:rStyle w:val="Emphasis"/>
          <w:rFonts w:asciiTheme="majorHAnsi" w:hAnsiTheme="majorHAnsi" w:cstheme="majorHAnsi"/>
        </w:rPr>
        <w:t xml:space="preserve">space </w:t>
      </w:r>
      <w:r w:rsidRPr="00B938C9">
        <w:rPr>
          <w:rStyle w:val="Emphasis"/>
          <w:rFonts w:asciiTheme="majorHAnsi" w:hAnsiTheme="majorHAnsi" w:cstheme="majorHAnsi"/>
          <w:highlight w:val="green"/>
        </w:rPr>
        <w:t>colonization</w:t>
      </w:r>
      <w:r w:rsidRPr="00B938C9">
        <w:rPr>
          <w:rFonts w:asciiTheme="majorHAnsi" w:hAnsiTheme="majorHAnsi" w:cstheme="majorHAnsi"/>
          <w:sz w:val="16"/>
        </w:rPr>
        <w:t xml:space="preserve">. </w:t>
      </w:r>
      <w:r w:rsidRPr="00B938C9">
        <w:rPr>
          <w:rStyle w:val="StyleUnderline"/>
          <w:rFonts w:asciiTheme="majorHAnsi" w:hAnsiTheme="majorHAnsi" w:cstheme="majorHAnsi"/>
        </w:rPr>
        <w:t>Even though both degrowth and space colonization have a similar moral goal</w:t>
      </w:r>
      <w:r w:rsidRPr="00B938C9">
        <w:rPr>
          <w:rFonts w:asciiTheme="majorHAnsi" w:hAnsiTheme="majorHAnsi" w:cstheme="majorHAnsi"/>
          <w:sz w:val="16"/>
        </w:rPr>
        <w:t xml:space="preserve"> – </w:t>
      </w:r>
      <w:r w:rsidRPr="00B938C9">
        <w:rPr>
          <w:rStyle w:val="StyleUnderline"/>
          <w:rFonts w:asciiTheme="majorHAnsi" w:hAnsiTheme="majorHAnsi" w:cstheme="majorHAnsi"/>
        </w:rPr>
        <w:t>increasing wellbeing</w:t>
      </w:r>
      <w:r w:rsidRPr="00B938C9">
        <w:rPr>
          <w:rFonts w:asciiTheme="majorHAnsi" w:hAnsiTheme="majorHAnsi" w:cstheme="majorHAnsi"/>
          <w:sz w:val="16"/>
        </w:rPr>
        <w:t xml:space="preserve"> – , </w:t>
      </w:r>
      <w:r w:rsidRPr="00B938C9">
        <w:rPr>
          <w:rStyle w:val="StyleUnderline"/>
          <w:rFonts w:asciiTheme="majorHAnsi" w:hAnsiTheme="majorHAnsi" w:cstheme="majorHAnsi"/>
        </w:rPr>
        <w:t>the ends to that goal are very different. Within degrowth</w:t>
      </w:r>
      <w:r w:rsidRPr="00B938C9">
        <w:rPr>
          <w:rFonts w:asciiTheme="majorHAnsi" w:hAnsiTheme="majorHAnsi" w:cstheme="majorHAnsi"/>
          <w:sz w:val="16"/>
        </w:rPr>
        <w:t xml:space="preserve"> philosophy, </w:t>
      </w:r>
      <w:r w:rsidRPr="00B938C9">
        <w:rPr>
          <w:rStyle w:val="StyleUnderline"/>
          <w:rFonts w:asciiTheme="majorHAnsi" w:hAnsiTheme="majorHAnsi" w:cstheme="majorHAnsi"/>
          <w:highlight w:val="green"/>
        </w:rPr>
        <w:t>the goal is</w:t>
      </w:r>
      <w:r w:rsidRPr="00B938C9">
        <w:rPr>
          <w:rStyle w:val="StyleUnderline"/>
          <w:rFonts w:asciiTheme="majorHAnsi" w:hAnsiTheme="majorHAnsi" w:cstheme="majorHAnsi"/>
        </w:rPr>
        <w:t>,</w:t>
      </w:r>
      <w:r w:rsidRPr="00B938C9">
        <w:rPr>
          <w:rFonts w:asciiTheme="majorHAnsi" w:hAnsiTheme="majorHAnsi" w:cstheme="majorHAnsi"/>
          <w:sz w:val="16"/>
        </w:rPr>
        <w:t xml:space="preserve"> metaphorically speaking, </w:t>
      </w:r>
      <w:r w:rsidRPr="00B938C9">
        <w:rPr>
          <w:rStyle w:val="StyleUnderline"/>
          <w:rFonts w:asciiTheme="majorHAnsi" w:hAnsiTheme="majorHAnsi" w:cstheme="majorHAnsi"/>
          <w:highlight w:val="green"/>
        </w:rPr>
        <w:t>not to “live beyond our means”</w:t>
      </w:r>
      <w:r w:rsidRPr="00B938C9">
        <w:rPr>
          <w:rStyle w:val="StyleUnderline"/>
          <w:rFonts w:asciiTheme="majorHAnsi" w:hAnsiTheme="majorHAnsi" w:cstheme="majorHAnsi"/>
        </w:rPr>
        <w:t>: We should strive for “ecological balance”, and such a state should increase the</w:t>
      </w:r>
      <w:r w:rsidRPr="00B938C9">
        <w:rPr>
          <w:rFonts w:asciiTheme="majorHAnsi" w:hAnsiTheme="majorHAnsi" w:cstheme="majorHAnsi"/>
          <w:sz w:val="16"/>
        </w:rPr>
        <w:t xml:space="preserve"> </w:t>
      </w:r>
      <w:r w:rsidRPr="00B938C9">
        <w:rPr>
          <w:rStyle w:val="Emphasis"/>
          <w:rFonts w:asciiTheme="majorHAnsi" w:hAnsiTheme="majorHAnsi" w:cstheme="majorHAnsi"/>
        </w:rPr>
        <w:t>average wellbeing</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But </w:t>
      </w:r>
      <w:r w:rsidRPr="00B938C9">
        <w:rPr>
          <w:rStyle w:val="StyleUnderline"/>
          <w:rFonts w:asciiTheme="majorHAnsi" w:hAnsiTheme="majorHAnsi" w:cstheme="majorHAnsi"/>
          <w:highlight w:val="green"/>
        </w:rPr>
        <w:t>the frame of reference is the status quo</w:t>
      </w:r>
      <w:r w:rsidRPr="00B938C9">
        <w:rPr>
          <w:rStyle w:val="StyleUnderline"/>
          <w:rFonts w:asciiTheme="majorHAnsi" w:hAnsiTheme="majorHAnsi" w:cstheme="majorHAnsi"/>
        </w:rPr>
        <w:t xml:space="preserve">; Earth and </w:t>
      </w:r>
      <w:r w:rsidRPr="00B938C9">
        <w:rPr>
          <w:rStyle w:val="StyleUnderline"/>
          <w:rFonts w:asciiTheme="majorHAnsi" w:hAnsiTheme="majorHAnsi" w:cstheme="majorHAnsi"/>
          <w:highlight w:val="green"/>
        </w:rPr>
        <w:t>humankind</w:t>
      </w:r>
      <w:r w:rsidRPr="00B938C9">
        <w:rPr>
          <w:rStyle w:val="StyleUnderline"/>
          <w:rFonts w:asciiTheme="majorHAnsi" w:hAnsiTheme="majorHAnsi" w:cstheme="majorHAnsi"/>
        </w:rPr>
        <w:t xml:space="preserve"> as we know it </w:t>
      </w:r>
      <w:r w:rsidRPr="00B938C9">
        <w:rPr>
          <w:rStyle w:val="Emphasis"/>
          <w:rFonts w:asciiTheme="majorHAnsi" w:hAnsiTheme="majorHAnsi" w:cstheme="majorHAnsi"/>
          <w:highlight w:val="green"/>
        </w:rPr>
        <w:t>today</w:t>
      </w:r>
      <w:r w:rsidRPr="00B938C9">
        <w:rPr>
          <w:rStyle w:val="StyleUnderline"/>
          <w:rFonts w:asciiTheme="majorHAnsi" w:hAnsiTheme="majorHAnsi" w:cstheme="majorHAnsi"/>
          <w:highlight w:val="green"/>
        </w:rPr>
        <w:t>. Space colonization</w:t>
      </w:r>
      <w:r w:rsidRPr="00B938C9">
        <w:rPr>
          <w:rStyle w:val="StyleUnderline"/>
          <w:rFonts w:asciiTheme="majorHAnsi" w:hAnsiTheme="majorHAnsi" w:cstheme="majorHAnsi"/>
        </w:rPr>
        <w:t>,</w:t>
      </w:r>
      <w:r w:rsidRPr="00B938C9">
        <w:rPr>
          <w:rFonts w:asciiTheme="majorHAnsi" w:hAnsiTheme="majorHAnsi" w:cstheme="majorHAnsi"/>
          <w:sz w:val="16"/>
        </w:rPr>
        <w:t xml:space="preserve"> on the other hand, </w:t>
      </w:r>
      <w:r w:rsidRPr="00B938C9">
        <w:rPr>
          <w:rStyle w:val="StyleUnderline"/>
          <w:rFonts w:asciiTheme="majorHAnsi" w:hAnsiTheme="majorHAnsi" w:cstheme="majorHAnsi"/>
          <w:highlight w:val="green"/>
        </w:rPr>
        <w:t>operates with a</w:t>
      </w:r>
      <w:r w:rsidRPr="00B938C9">
        <w:rPr>
          <w:rStyle w:val="StyleUnderline"/>
          <w:rFonts w:asciiTheme="majorHAnsi" w:hAnsiTheme="majorHAnsi" w:cstheme="majorHAnsi"/>
        </w:rPr>
        <w:t xml:space="preserve"> much</w:t>
      </w:r>
      <w:r w:rsidRPr="00B938C9">
        <w:rPr>
          <w:rFonts w:asciiTheme="majorHAnsi" w:hAnsiTheme="majorHAnsi" w:cstheme="majorHAnsi"/>
          <w:sz w:val="16"/>
        </w:rPr>
        <w:t xml:space="preserve"> </w:t>
      </w:r>
      <w:r w:rsidRPr="00B938C9">
        <w:rPr>
          <w:rStyle w:val="Emphasis"/>
          <w:rFonts w:asciiTheme="majorHAnsi" w:hAnsiTheme="majorHAnsi" w:cstheme="majorHAnsi"/>
          <w:highlight w:val="green"/>
        </w:rPr>
        <w:t>larger frame</w:t>
      </w:r>
      <w:r w:rsidRPr="00B938C9">
        <w:rPr>
          <w:rStyle w:val="StyleUnderline"/>
          <w:rFonts w:asciiTheme="majorHAnsi" w:hAnsiTheme="majorHAnsi" w:cstheme="majorHAnsi"/>
        </w:rPr>
        <w:t xml:space="preserve"> of reference</w:t>
      </w:r>
      <w:r w:rsidRPr="00B938C9">
        <w:rPr>
          <w:rFonts w:asciiTheme="majorHAnsi" w:hAnsiTheme="majorHAnsi" w:cstheme="majorHAnsi"/>
          <w:sz w:val="16"/>
        </w:rPr>
        <w:t xml:space="preserve">: </w:t>
      </w:r>
      <w:r w:rsidRPr="00B938C9">
        <w:rPr>
          <w:rStyle w:val="Emphasis"/>
          <w:rFonts w:asciiTheme="majorHAnsi" w:hAnsiTheme="majorHAnsi" w:cstheme="majorHAnsi"/>
          <w:sz w:val="28"/>
          <w:szCs w:val="28"/>
          <w:highlight w:val="green"/>
        </w:rPr>
        <w:t>All</w:t>
      </w:r>
      <w:r w:rsidRPr="00B938C9">
        <w:rPr>
          <w:rStyle w:val="Emphasis"/>
          <w:rFonts w:asciiTheme="majorHAnsi" w:hAnsiTheme="majorHAnsi" w:cstheme="majorHAnsi"/>
          <w:sz w:val="28"/>
          <w:szCs w:val="28"/>
        </w:rPr>
        <w:t xml:space="preserve"> the </w:t>
      </w:r>
      <w:r w:rsidRPr="00B938C9">
        <w:rPr>
          <w:rStyle w:val="Emphasis"/>
          <w:rFonts w:asciiTheme="majorHAnsi" w:hAnsiTheme="majorHAnsi" w:cstheme="majorHAnsi"/>
          <w:sz w:val="28"/>
          <w:szCs w:val="28"/>
          <w:highlight w:val="green"/>
        </w:rPr>
        <w:t>future generations</w:t>
      </w:r>
      <w:r w:rsidRPr="00B938C9">
        <w:rPr>
          <w:rStyle w:val="Emphasis"/>
          <w:rFonts w:asciiTheme="majorHAnsi" w:hAnsiTheme="majorHAnsi" w:cstheme="majorHAnsi"/>
        </w:rPr>
        <w:t xml:space="preserve"> of humans</w:t>
      </w:r>
      <w:r w:rsidRPr="00B938C9">
        <w:rPr>
          <w:rFonts w:asciiTheme="majorHAnsi" w:hAnsiTheme="majorHAnsi" w:cstheme="majorHAnsi"/>
          <w:sz w:val="16"/>
        </w:rPr>
        <w:t xml:space="preserve"> (and other sentient beings) </w:t>
      </w:r>
      <w:r w:rsidRPr="00B938C9">
        <w:rPr>
          <w:rStyle w:val="StyleUnderline"/>
          <w:rFonts w:asciiTheme="majorHAnsi" w:hAnsiTheme="majorHAnsi" w:cstheme="majorHAnsi"/>
        </w:rPr>
        <w:t>who could enjoy wellbeing if we succeed in colonizing space</w:t>
      </w:r>
      <w:r w:rsidRPr="00B938C9">
        <w:rPr>
          <w:rFonts w:asciiTheme="majorHAnsi" w:hAnsiTheme="majorHAnsi" w:cstheme="majorHAnsi"/>
          <w:sz w:val="16"/>
        </w:rPr>
        <w:t xml:space="preserve"> – </w:t>
      </w:r>
      <w:r w:rsidRPr="00B938C9">
        <w:rPr>
          <w:rStyle w:val="StyleUnderline"/>
          <w:rFonts w:asciiTheme="majorHAnsi" w:hAnsiTheme="majorHAnsi" w:cstheme="majorHAnsi"/>
        </w:rPr>
        <w:t xml:space="preserve">and who will categorically be </w:t>
      </w:r>
      <w:r w:rsidRPr="00B938C9">
        <w:rPr>
          <w:rStyle w:val="Emphasis"/>
          <w:rFonts w:asciiTheme="majorHAnsi" w:hAnsiTheme="majorHAnsi" w:cstheme="majorHAnsi"/>
          <w:highlight w:val="green"/>
        </w:rPr>
        <w:t>denied</w:t>
      </w:r>
      <w:r w:rsidRPr="00B938C9">
        <w:rPr>
          <w:rStyle w:val="Emphasis"/>
          <w:rFonts w:asciiTheme="majorHAnsi" w:hAnsiTheme="majorHAnsi" w:cstheme="majorHAnsi"/>
        </w:rPr>
        <w:t xml:space="preserve"> that </w:t>
      </w:r>
      <w:r w:rsidRPr="00B938C9">
        <w:rPr>
          <w:rStyle w:val="Emphasis"/>
          <w:rFonts w:asciiTheme="majorHAnsi" w:hAnsiTheme="majorHAnsi" w:cstheme="majorHAnsi"/>
          <w:highlight w:val="green"/>
        </w:rPr>
        <w:t>wellbeing</w:t>
      </w:r>
      <w:r w:rsidRPr="00B938C9">
        <w:rPr>
          <w:rFonts w:asciiTheme="majorHAnsi" w:hAnsiTheme="majorHAnsi" w:cstheme="majorHAnsi"/>
          <w:sz w:val="16"/>
          <w:highlight w:val="green"/>
        </w:rPr>
        <w:t xml:space="preserve"> </w:t>
      </w:r>
      <w:r w:rsidRPr="00B938C9">
        <w:rPr>
          <w:rStyle w:val="StyleUnderline"/>
          <w:rFonts w:asciiTheme="majorHAnsi" w:hAnsiTheme="majorHAnsi" w:cstheme="majorHAnsi"/>
          <w:highlight w:val="green"/>
        </w:rPr>
        <w:t>if we fail to colonize</w:t>
      </w:r>
      <w:r w:rsidRPr="00B938C9">
        <w:rPr>
          <w:rStyle w:val="StyleUnderline"/>
          <w:rFonts w:asciiTheme="majorHAnsi" w:hAnsiTheme="majorHAnsi" w:cstheme="majorHAnsi"/>
        </w:rPr>
        <w:t xml:space="preserve"> space</w:t>
      </w:r>
      <w:r w:rsidRPr="00B938C9">
        <w:rPr>
          <w:rFonts w:asciiTheme="majorHAnsi" w:hAnsiTheme="majorHAnsi" w:cstheme="majorHAnsi"/>
          <w:sz w:val="16"/>
        </w:rPr>
        <w:t xml:space="preserve"> [70]. </w:t>
      </w:r>
      <w:r w:rsidRPr="00B938C9">
        <w:rPr>
          <w:rStyle w:val="StyleUnderline"/>
          <w:rFonts w:asciiTheme="majorHAnsi" w:hAnsiTheme="majorHAnsi" w:cstheme="majorHAnsi"/>
        </w:rPr>
        <w:t xml:space="preserve">The goal of space colonization as a </w:t>
      </w:r>
      <w:r w:rsidRPr="00B938C9">
        <w:rPr>
          <w:rStyle w:val="Emphasis"/>
          <w:rFonts w:asciiTheme="majorHAnsi" w:hAnsiTheme="majorHAnsi" w:cstheme="majorHAnsi"/>
        </w:rPr>
        <w:t>moral project</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is not to live beyond our means, but to actively </w:t>
      </w:r>
      <w:r w:rsidRPr="00B938C9">
        <w:rPr>
          <w:rStyle w:val="Emphasis"/>
          <w:rFonts w:asciiTheme="majorHAnsi" w:hAnsiTheme="majorHAnsi" w:cstheme="majorHAnsi"/>
        </w:rPr>
        <w:t>redefine</w:t>
      </w:r>
      <w:r w:rsidRPr="00B938C9">
        <w:rPr>
          <w:rStyle w:val="StyleUnderline"/>
          <w:rFonts w:asciiTheme="majorHAnsi" w:hAnsiTheme="majorHAnsi" w:cstheme="majorHAnsi"/>
        </w:rPr>
        <w:t xml:space="preserve"> and</w:t>
      </w:r>
      <w:r w:rsidRPr="00B938C9">
        <w:rPr>
          <w:rFonts w:asciiTheme="majorHAnsi" w:hAnsiTheme="majorHAnsi" w:cstheme="majorHAnsi"/>
          <w:sz w:val="16"/>
        </w:rPr>
        <w:t xml:space="preserve"> </w:t>
      </w:r>
      <w:r w:rsidRPr="00B938C9">
        <w:rPr>
          <w:rStyle w:val="Emphasis"/>
          <w:rFonts w:asciiTheme="majorHAnsi" w:hAnsiTheme="majorHAnsi" w:cstheme="majorHAnsi"/>
        </w:rPr>
        <w:t>expand</w:t>
      </w:r>
      <w:r w:rsidRPr="00B938C9">
        <w:rPr>
          <w:rFonts w:asciiTheme="majorHAnsi" w:hAnsiTheme="majorHAnsi" w:cstheme="majorHAnsi"/>
          <w:sz w:val="16"/>
        </w:rPr>
        <w:t xml:space="preserve"> </w:t>
      </w:r>
      <w:r w:rsidRPr="00B938C9">
        <w:rPr>
          <w:rStyle w:val="StyleUnderline"/>
          <w:rFonts w:asciiTheme="majorHAnsi" w:hAnsiTheme="majorHAnsi" w:cstheme="majorHAnsi"/>
        </w:rPr>
        <w:t xml:space="preserve">what our means are through scientific and </w:t>
      </w:r>
      <w:r w:rsidRPr="00B938C9">
        <w:rPr>
          <w:rStyle w:val="Emphasis"/>
          <w:rFonts w:asciiTheme="majorHAnsi" w:hAnsiTheme="majorHAnsi" w:cstheme="majorHAnsi"/>
        </w:rPr>
        <w:t>technological progress</w:t>
      </w:r>
      <w:r w:rsidRPr="00B938C9">
        <w:rPr>
          <w:rFonts w:asciiTheme="majorHAnsi" w:hAnsiTheme="majorHAnsi" w:cstheme="majorHAnsi"/>
          <w:sz w:val="16"/>
        </w:rPr>
        <w:t>.</w:t>
      </w:r>
    </w:p>
    <w:p w14:paraId="52EAC48B" w14:textId="77777777" w:rsidR="00B938C9" w:rsidRPr="00B938C9" w:rsidRDefault="00B938C9" w:rsidP="00B938C9">
      <w:pPr>
        <w:rPr>
          <w:rFonts w:asciiTheme="majorHAnsi" w:hAnsiTheme="majorHAnsi" w:cstheme="majorHAnsi"/>
        </w:rPr>
      </w:pPr>
    </w:p>
    <w:p w14:paraId="24F3A682" w14:textId="77777777" w:rsidR="00E42E4C" w:rsidRPr="00B938C9" w:rsidRDefault="00E42E4C" w:rsidP="00F601E6">
      <w:pPr>
        <w:rPr>
          <w:rFonts w:asciiTheme="majorHAnsi" w:hAnsiTheme="majorHAnsi" w:cstheme="majorHAnsi"/>
        </w:rPr>
      </w:pPr>
    </w:p>
    <w:sectPr w:rsidR="00E42E4C" w:rsidRPr="00B938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New Baskerville">
    <w:altName w:val="Cambria"/>
    <w:panose1 w:val="020B0604020202020204"/>
    <w:charset w:val="4D"/>
    <w:family w:val="roman"/>
    <w:notTrueType/>
    <w:pitch w:val="default"/>
    <w:sig w:usb0="00000003" w:usb1="00000000" w:usb2="00000000" w:usb3="00000000" w:csb0="00000001" w:csb1="00000000"/>
  </w:font>
  <w:font w:name="Myriad Pro Light Cond">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Eurostile">
    <w:panose1 w:val="020B0504020202050204"/>
    <w:charset w:val="4D"/>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Palatino">
    <w:panose1 w:val="00000000000000000000"/>
    <w:charset w:val="4D"/>
    <w:family w:val="auto"/>
    <w:notTrueType/>
    <w:pitch w:val="variable"/>
    <w:sig w:usb0="A00002FF" w:usb1="7800205A" w:usb2="14600000" w:usb3="00000000" w:csb0="00000193" w:csb1="00000000"/>
  </w:font>
  <w:font w:name="Minion Pro">
    <w:altName w:val="Cambria"/>
    <w:panose1 w:val="020B0604020202020204"/>
    <w:charset w:val="00"/>
    <w:family w:val="roman"/>
    <w:notTrueType/>
    <w:pitch w:val="variable"/>
    <w:sig w:usb0="00000001" w:usb1="5000E07B" w:usb2="00000000" w:usb3="00000000" w:csb0="0000019F" w:csb1="00000000"/>
  </w:font>
  <w:font w:name="Interstate">
    <w:panose1 w:val="020B0604020202020204"/>
    <w:charset w:val="00"/>
    <w:family w:val="roman"/>
    <w:notTrueType/>
    <w:pitch w:val="default"/>
  </w:font>
  <w:font w:name="Futura">
    <w:panose1 w:val="020B0602020204020303"/>
    <w:charset w:val="00"/>
    <w:family w:val="swiss"/>
    <w:pitch w:val="variable"/>
    <w:sig w:usb0="A00002AF" w:usb1="5000214A" w:usb2="00000000" w:usb3="00000000" w:csb0="0000009F" w:csb1="00000000"/>
  </w:font>
  <w:font w:name="Times New Roman Bold">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onstantia">
    <w:panose1 w:val="02030602050306030303"/>
    <w:charset w:val="00"/>
    <w:family w:val="roman"/>
    <w:pitch w:val="variable"/>
    <w:sig w:usb0="A00002EF" w:usb1="4000204B" w:usb2="00000000" w:usb3="00000000" w:csb0="0000019F" w:csb1="00000000"/>
  </w:font>
  <w:font w:name="Helvetica Neue LT">
    <w:altName w:val="Times New Roman"/>
    <w:panose1 w:val="02000503000000020004"/>
    <w:charset w:val="00"/>
    <w:family w:val="roman"/>
    <w:notTrueType/>
    <w:pitch w:val="default"/>
  </w:font>
  <w:font w:name="Sabon LT Std">
    <w:altName w:val="Cambria"/>
    <w:panose1 w:val="020B0604020202020204"/>
    <w:charset w:val="00"/>
    <w:family w:val="roman"/>
    <w:notTrueType/>
    <w:pitch w:val="default"/>
  </w:font>
  <w:font w:name="ScalaLancetPro">
    <w:panose1 w:val="020B0604020202020204"/>
    <w:charset w:val="00"/>
    <w:family w:val="roman"/>
    <w:notTrueType/>
    <w:pitch w:val="default"/>
  </w:font>
  <w:font w:name="HGSSoeiKakugothicUB">
    <w:panose1 w:val="020B0900000000000000"/>
    <w:charset w:val="80"/>
    <w:family w:val="swiss"/>
    <w:pitch w:val="variable"/>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ranjon LT Std">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8702A3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B6F24"/>
    <w:multiLevelType w:val="hybridMultilevel"/>
    <w:tmpl w:val="6F60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393D5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4"/>
  </w:num>
  <w:num w:numId="14">
    <w:abstractNumId w:val="16"/>
  </w:num>
  <w:num w:numId="15">
    <w:abstractNumId w:val="13"/>
  </w:num>
  <w:num w:numId="16">
    <w:abstractNumId w:val="15"/>
  </w:num>
  <w:num w:numId="17">
    <w:abstractNumId w:val="11"/>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38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8C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297F5"/>
  <w14:defaultImageDpi w14:val="300"/>
  <w15:docId w15:val="{15348C4B-E2E2-A04A-AA3C-C42B3911C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38C9"/>
    <w:pPr>
      <w:spacing w:after="160" w:line="259" w:lineRule="auto"/>
    </w:pPr>
    <w:rPr>
      <w:rFonts w:ascii="Calibri" w:hAnsi="Calibri"/>
      <w:sz w:val="22"/>
    </w:rPr>
  </w:style>
  <w:style w:type="paragraph" w:styleId="Heading1">
    <w:name w:val="heading 1"/>
    <w:aliases w:val="Pocket,Heading 1 Char Char,Header Char Char Char,Heading 1 Char Char Char Char,Header Char Char Char Char Char,Heading 1 Char Char Char Char Char Char,Header 1 Char,ALEX,Heading,HatText,cites,Titles,Heading 1 Char2 Char,Heading 1 Char2"/>
    <w:basedOn w:val="Normal"/>
    <w:next w:val="Normal"/>
    <w:link w:val="Heading1Char"/>
    <w:uiPriority w:val="9"/>
    <w:qFormat/>
    <w:rsid w:val="00B938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B938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Cha"/>
    <w:basedOn w:val="Normal"/>
    <w:next w:val="Normal"/>
    <w:link w:val="Heading3Char"/>
    <w:uiPriority w:val="9"/>
    <w:unhideWhenUsed/>
    <w:qFormat/>
    <w:rsid w:val="00B938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B938C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B938C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B938C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Heading1"/>
    <w:next w:val="Normal"/>
    <w:link w:val="Heading7Char"/>
    <w:qFormat/>
    <w:rsid w:val="00B938C9"/>
    <w:pPr>
      <w:pBdr>
        <w:top w:val="single" w:sz="4" w:space="1" w:color="auto"/>
        <w:left w:val="single" w:sz="4" w:space="4" w:color="auto"/>
        <w:bottom w:val="single" w:sz="4" w:space="1" w:color="auto"/>
        <w:right w:val="single" w:sz="4" w:space="4" w:color="auto"/>
      </w:pBdr>
      <w:suppressAutoHyphens/>
      <w:spacing w:before="20" w:after="120"/>
      <w:outlineLvl w:val="6"/>
    </w:pPr>
    <w:rPr>
      <w:rFonts w:cs="Arial"/>
      <w:kern w:val="32"/>
      <w:sz w:val="24"/>
      <w:szCs w:val="24"/>
    </w:rPr>
  </w:style>
  <w:style w:type="paragraph" w:styleId="Heading8">
    <w:name w:val="heading 8"/>
    <w:basedOn w:val="Heading2"/>
    <w:next w:val="Normal"/>
    <w:link w:val="Heading8Char"/>
    <w:qFormat/>
    <w:rsid w:val="00B938C9"/>
    <w:pPr>
      <w:suppressAutoHyphens/>
      <w:spacing w:before="20"/>
      <w:outlineLvl w:val="7"/>
    </w:pPr>
    <w:rPr>
      <w:rFonts w:cs="Arial"/>
      <w:kern w:val="32"/>
      <w:sz w:val="24"/>
      <w:szCs w:val="24"/>
    </w:rPr>
  </w:style>
  <w:style w:type="paragraph" w:styleId="Heading9">
    <w:name w:val="heading 9"/>
    <w:basedOn w:val="Heading3"/>
    <w:next w:val="Normal"/>
    <w:link w:val="Heading9Char"/>
    <w:qFormat/>
    <w:rsid w:val="00B938C9"/>
    <w:pPr>
      <w:suppressAutoHyphens/>
      <w:spacing w:before="20" w:after="120"/>
      <w:outlineLvl w:val="8"/>
    </w:pPr>
    <w:rPr>
      <w:rFonts w:cs="Arial"/>
      <w:kern w:val="32"/>
    </w:rPr>
  </w:style>
  <w:style w:type="character" w:default="1" w:styleId="DefaultParagraphFont">
    <w:name w:val="Default Paragraph Font"/>
    <w:uiPriority w:val="1"/>
    <w:semiHidden/>
    <w:unhideWhenUsed/>
    <w:rsid w:val="00B938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8C9"/>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1 Char Char1,ALEX Char1,Heading Char"/>
    <w:basedOn w:val="DefaultParagraphFont"/>
    <w:link w:val="Heading1"/>
    <w:uiPriority w:val="9"/>
    <w:rsid w:val="00B938C9"/>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1,Heading 21 Char,Super Script Char,Char2 Char,Char Char Char Char1 Char2"/>
    <w:basedOn w:val="DefaultParagraphFont"/>
    <w:link w:val="Heading2"/>
    <w:uiPriority w:val="9"/>
    <w:rsid w:val="00B938C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9"/>
    <w:rsid w:val="00B938C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B938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38C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8"/>
    <w:basedOn w:val="DefaultParagraphFont"/>
    <w:uiPriority w:val="1"/>
    <w:qFormat/>
    <w:rsid w:val="00B938C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B938C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938C9"/>
    <w:rPr>
      <w:color w:val="auto"/>
      <w:u w:val="none"/>
    </w:rPr>
  </w:style>
  <w:style w:type="character" w:styleId="Hyperlink">
    <w:name w:val="Hyperlink"/>
    <w:aliases w:val="No Spacing Char1,Small Text Char1,Card Format Char,No Spacing6 Char,DDI Tag Char,Tag Title Char,No Spacin Char,ClearFormatting Char,No Spacing8 Char,No Spacing311 Char1,Debate Text Char,No Spacing11 Char,No Spacing111 Char,No Spacing22 Char"/>
    <w:basedOn w:val="DefaultParagraphFont"/>
    <w:link w:val="NoSpacing"/>
    <w:uiPriority w:val="99"/>
    <w:unhideWhenUsed/>
    <w:rsid w:val="00B938C9"/>
    <w:rPr>
      <w:color w:val="auto"/>
      <w:u w:val="none"/>
    </w:rPr>
  </w:style>
  <w:style w:type="paragraph" w:styleId="DocumentMap">
    <w:name w:val="Document Map"/>
    <w:basedOn w:val="Normal"/>
    <w:link w:val="DocumentMapChar"/>
    <w:uiPriority w:val="99"/>
    <w:unhideWhenUsed/>
    <w:rsid w:val="00B938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938C9"/>
    <w:rPr>
      <w:rFonts w:ascii="Lucida Grande" w:hAnsi="Lucida Grande" w:cs="Lucida Grande"/>
    </w:rPr>
  </w:style>
  <w:style w:type="character" w:customStyle="1" w:styleId="Heading5Char">
    <w:name w:val="Heading 5 Char"/>
    <w:basedOn w:val="DefaultParagraphFont"/>
    <w:link w:val="Heading5"/>
    <w:rsid w:val="00B938C9"/>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rsid w:val="00B938C9"/>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B938C9"/>
    <w:rPr>
      <w:rFonts w:ascii="Calibri" w:eastAsiaTheme="majorEastAsia" w:hAnsi="Calibri" w:cs="Arial"/>
      <w:b/>
      <w:bCs/>
      <w:kern w:val="32"/>
    </w:rPr>
  </w:style>
  <w:style w:type="character" w:customStyle="1" w:styleId="Heading8Char">
    <w:name w:val="Heading 8 Char"/>
    <w:basedOn w:val="DefaultParagraphFont"/>
    <w:link w:val="Heading8"/>
    <w:rsid w:val="00B938C9"/>
    <w:rPr>
      <w:rFonts w:ascii="Calibri" w:eastAsiaTheme="majorEastAsia" w:hAnsi="Calibri" w:cs="Arial"/>
      <w:b/>
      <w:bCs/>
      <w:kern w:val="32"/>
      <w:u w:val="double"/>
    </w:rPr>
  </w:style>
  <w:style w:type="character" w:customStyle="1" w:styleId="Heading9Char">
    <w:name w:val="Heading 9 Char"/>
    <w:basedOn w:val="DefaultParagraphFont"/>
    <w:link w:val="Heading9"/>
    <w:rsid w:val="00B938C9"/>
    <w:rPr>
      <w:rFonts w:ascii="Calibri" w:eastAsiaTheme="majorEastAsia" w:hAnsi="Calibri" w:cs="Arial"/>
      <w:b/>
      <w:bCs/>
      <w:kern w:val="32"/>
      <w:sz w:val="32"/>
      <w:szCs w:val="32"/>
      <w:u w:val="single"/>
    </w:rPr>
  </w:style>
  <w:style w:type="paragraph" w:customStyle="1" w:styleId="textbold">
    <w:name w:val="text bold"/>
    <w:basedOn w:val="Normal"/>
    <w:link w:val="Emphasis"/>
    <w:uiPriority w:val="20"/>
    <w:qFormat/>
    <w:rsid w:val="00B938C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s1">
    <w:name w:val="Emphasis1"/>
    <w:basedOn w:val="Normal"/>
    <w:autoRedefine/>
    <w:uiPriority w:val="20"/>
    <w:qFormat/>
    <w:rsid w:val="00B938C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No Spacing6,DDI Tag,Tag Title,No Spacin,ClearFormatting,No Spacing8,No Spacing311,Debate Text,No Spacing11,No Spacing111,No Spacing22,No Spacing3,Read stuff,No Spacing31,No Spacing41,No Spacing111112,Dont u,Card,card,ca"/>
    <w:basedOn w:val="Heading1"/>
    <w:link w:val="Hyperlink"/>
    <w:autoRedefine/>
    <w:uiPriority w:val="99"/>
    <w:qFormat/>
    <w:rsid w:val="00B938C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B938C9"/>
    <w:pPr>
      <w:ind w:left="720"/>
      <w:contextualSpacing/>
    </w:pPr>
  </w:style>
  <w:style w:type="paragraph" w:customStyle="1" w:styleId="Emphasize">
    <w:name w:val="Emphasize"/>
    <w:basedOn w:val="Normal"/>
    <w:uiPriority w:val="7"/>
    <w:qFormat/>
    <w:rsid w:val="00B938C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uiPriority w:val="6"/>
    <w:qFormat/>
    <w:rsid w:val="00B938C9"/>
    <w:pPr>
      <w:widowControl w:val="0"/>
      <w:suppressAutoHyphens/>
      <w:spacing w:after="200"/>
      <w:contextualSpacing/>
    </w:pPr>
    <w:rPr>
      <w:rFonts w:asciiTheme="minorHAnsi" w:hAnsiTheme="minorHAnsi"/>
      <w:u w:val="single"/>
    </w:rPr>
  </w:style>
  <w:style w:type="paragraph" w:styleId="Title">
    <w:name w:val="Title"/>
    <w:aliases w:val="Bold Underlined,UNDERLINE,Cites and Cards,title,Block Heading,Read This,Debate Normal"/>
    <w:basedOn w:val="Normal"/>
    <w:next w:val="Normal"/>
    <w:link w:val="TitleChar1"/>
    <w:uiPriority w:val="6"/>
    <w:qFormat/>
    <w:rsid w:val="00B938C9"/>
    <w:pPr>
      <w:outlineLvl w:val="0"/>
    </w:pPr>
    <w:rPr>
      <w:rFonts w:asciiTheme="minorHAnsi" w:hAnsiTheme="minorHAnsi"/>
      <w:u w:val="single"/>
    </w:rPr>
  </w:style>
  <w:style w:type="character" w:customStyle="1" w:styleId="TitleChar">
    <w:name w:val="Title Char"/>
    <w:aliases w:val="Debate Normal Char"/>
    <w:basedOn w:val="DefaultParagraphFont"/>
    <w:uiPriority w:val="6"/>
    <w:qFormat/>
    <w:rsid w:val="00B938C9"/>
    <w:rPr>
      <w:rFonts w:asciiTheme="majorHAnsi" w:eastAsiaTheme="majorEastAsia" w:hAnsiTheme="majorHAnsi" w:cstheme="majorBidi"/>
      <w:spacing w:val="-10"/>
      <w:kern w:val="28"/>
      <w:sz w:val="56"/>
      <w:szCs w:val="56"/>
    </w:rPr>
  </w:style>
  <w:style w:type="character" w:customStyle="1" w:styleId="TitleChar1">
    <w:name w:val="Title Char1"/>
    <w:aliases w:val="Bold Underlined Char,UNDERLINE Char,Cites and Cards Char,title Char,Block Heading Char,Read This Char,Debate Normal Char1"/>
    <w:basedOn w:val="DefaultParagraphFont"/>
    <w:link w:val="Title"/>
    <w:uiPriority w:val="6"/>
    <w:qFormat/>
    <w:rsid w:val="00B938C9"/>
    <w:rPr>
      <w:sz w:val="22"/>
      <w:u w:val="single"/>
    </w:rPr>
  </w:style>
  <w:style w:type="paragraph" w:styleId="FootnoteText">
    <w:name w:val="footnote text"/>
    <w:basedOn w:val="Normal"/>
    <w:link w:val="FootnoteTextChar"/>
    <w:unhideWhenUsed/>
    <w:rsid w:val="00B938C9"/>
    <w:rPr>
      <w:sz w:val="20"/>
      <w:szCs w:val="20"/>
    </w:rPr>
  </w:style>
  <w:style w:type="character" w:customStyle="1" w:styleId="FootnoteTextChar">
    <w:name w:val="Footnote Text Char"/>
    <w:basedOn w:val="DefaultParagraphFont"/>
    <w:link w:val="FootnoteText"/>
    <w:rsid w:val="00B938C9"/>
    <w:rPr>
      <w:rFonts w:ascii="Calibri" w:hAnsi="Calibri"/>
      <w:sz w:val="20"/>
      <w:szCs w:val="20"/>
    </w:rPr>
  </w:style>
  <w:style w:type="character" w:styleId="FootnoteReference">
    <w:name w:val="footnote reference"/>
    <w:basedOn w:val="DefaultParagraphFont"/>
    <w:uiPriority w:val="99"/>
    <w:unhideWhenUsed/>
    <w:rsid w:val="00B938C9"/>
    <w:rPr>
      <w:vertAlign w:val="superscript"/>
    </w:rPr>
  </w:style>
  <w:style w:type="paragraph" w:customStyle="1" w:styleId="Analytic">
    <w:name w:val="Analytic"/>
    <w:link w:val="AnalyticChar"/>
    <w:uiPriority w:val="4"/>
    <w:qFormat/>
    <w:rsid w:val="00B938C9"/>
    <w:pPr>
      <w:spacing w:after="160" w:line="259" w:lineRule="auto"/>
    </w:pPr>
    <w:rPr>
      <w:rFonts w:ascii="Calibri" w:eastAsiaTheme="majorEastAsia" w:hAnsi="Calibri" w:cstheme="majorBidi"/>
      <w:b/>
      <w:color w:val="1F497D" w:themeColor="text2"/>
    </w:rPr>
  </w:style>
  <w:style w:type="character" w:customStyle="1" w:styleId="AnalyticChar">
    <w:name w:val="Analytic Char"/>
    <w:basedOn w:val="DefaultParagraphFont"/>
    <w:link w:val="Analytic"/>
    <w:uiPriority w:val="4"/>
    <w:rsid w:val="00B938C9"/>
    <w:rPr>
      <w:rFonts w:ascii="Calibri" w:eastAsiaTheme="majorEastAsia" w:hAnsi="Calibri" w:cstheme="majorBidi"/>
      <w:b/>
      <w:color w:val="1F497D" w:themeColor="text2"/>
    </w:rPr>
  </w:style>
  <w:style w:type="paragraph" w:customStyle="1" w:styleId="analyticreal">
    <w:name w:val="analytic real"/>
    <w:basedOn w:val="Heading4"/>
    <w:link w:val="analyticrealChar"/>
    <w:autoRedefine/>
    <w:uiPriority w:val="4"/>
    <w:qFormat/>
    <w:rsid w:val="00B938C9"/>
    <w:rPr>
      <w:color w:val="215868" w:themeColor="accent5" w:themeShade="80"/>
    </w:rPr>
  </w:style>
  <w:style w:type="character" w:customStyle="1" w:styleId="analyticrealChar">
    <w:name w:val="analytic real Char"/>
    <w:basedOn w:val="DefaultParagraphFont"/>
    <w:link w:val="analyticreal"/>
    <w:uiPriority w:val="4"/>
    <w:rsid w:val="00B938C9"/>
    <w:rPr>
      <w:rFonts w:ascii="Calibri" w:eastAsiaTheme="majorEastAsia" w:hAnsi="Calibri" w:cstheme="majorBidi"/>
      <w:b/>
      <w:bCs/>
      <w:color w:val="215868" w:themeColor="accent5" w:themeShade="80"/>
      <w:sz w:val="26"/>
      <w:szCs w:val="26"/>
    </w:rPr>
  </w:style>
  <w:style w:type="paragraph" w:customStyle="1" w:styleId="Tagnotes">
    <w:name w:val="Tag notes"/>
    <w:link w:val="TagnotesChar"/>
    <w:uiPriority w:val="4"/>
    <w:qFormat/>
    <w:rsid w:val="00B938C9"/>
    <w:pPr>
      <w:spacing w:after="160" w:line="259" w:lineRule="auto"/>
    </w:pPr>
    <w:rPr>
      <w:rFonts w:ascii="Calibri" w:eastAsiaTheme="majorEastAsia" w:hAnsi="Calibri" w:cstheme="majorBidi"/>
      <w:b/>
      <w:color w:val="1F497D" w:themeColor="text2"/>
    </w:rPr>
  </w:style>
  <w:style w:type="character" w:customStyle="1" w:styleId="TagnotesChar">
    <w:name w:val="Tag notes Char"/>
    <w:basedOn w:val="DefaultParagraphFont"/>
    <w:link w:val="Tagnotes"/>
    <w:uiPriority w:val="4"/>
    <w:rsid w:val="00B938C9"/>
    <w:rPr>
      <w:rFonts w:ascii="Calibri" w:eastAsiaTheme="majorEastAsia" w:hAnsi="Calibri" w:cstheme="majorBidi"/>
      <w:b/>
      <w:color w:val="1F497D" w:themeColor="text2"/>
    </w:rPr>
  </w:style>
  <w:style w:type="paragraph" w:customStyle="1" w:styleId="cardnotes">
    <w:name w:val="card notes"/>
    <w:uiPriority w:val="4"/>
    <w:qFormat/>
    <w:rsid w:val="00B938C9"/>
    <w:pPr>
      <w:spacing w:after="160" w:line="259" w:lineRule="auto"/>
    </w:pPr>
    <w:rPr>
      <w:rFonts w:ascii="Calibri" w:eastAsiaTheme="majorEastAsia" w:hAnsi="Calibri" w:cstheme="majorBidi"/>
      <w:b/>
      <w:iCs/>
      <w:color w:val="E36C0A" w:themeColor="accent6" w:themeShade="BF"/>
      <w:sz w:val="22"/>
      <w:szCs w:val="22"/>
    </w:rPr>
  </w:style>
  <w:style w:type="paragraph" w:customStyle="1" w:styleId="Cardnotes0">
    <w:name w:val="Card notes"/>
    <w:uiPriority w:val="4"/>
    <w:qFormat/>
    <w:rsid w:val="00B938C9"/>
    <w:pPr>
      <w:spacing w:after="160" w:line="259" w:lineRule="auto"/>
    </w:pPr>
    <w:rPr>
      <w:rFonts w:ascii="Calibri" w:eastAsiaTheme="minorHAnsi" w:hAnsi="Calibri" w:cs="Calibri"/>
      <w:b/>
      <w:color w:val="E36C0A" w:themeColor="accent6" w:themeShade="BF"/>
      <w:sz w:val="22"/>
      <w:szCs w:val="22"/>
    </w:rPr>
  </w:style>
  <w:style w:type="character" w:styleId="UnresolvedMention">
    <w:name w:val="Unresolved Mention"/>
    <w:basedOn w:val="DefaultParagraphFont"/>
    <w:uiPriority w:val="99"/>
    <w:semiHidden/>
    <w:unhideWhenUsed/>
    <w:rsid w:val="00B938C9"/>
    <w:rPr>
      <w:color w:val="605E5C"/>
      <w:shd w:val="clear" w:color="auto" w:fill="E1DFDD"/>
    </w:rPr>
  </w:style>
  <w:style w:type="paragraph" w:styleId="BalloonText">
    <w:name w:val="Balloon Text"/>
    <w:basedOn w:val="Normal"/>
    <w:link w:val="BalloonTextChar"/>
    <w:uiPriority w:val="99"/>
    <w:unhideWhenUsed/>
    <w:rsid w:val="00B938C9"/>
    <w:rPr>
      <w:rFonts w:ascii="Segoe UI" w:hAnsi="Segoe UI" w:cs="Segoe UI"/>
      <w:sz w:val="18"/>
      <w:szCs w:val="18"/>
    </w:rPr>
  </w:style>
  <w:style w:type="character" w:customStyle="1" w:styleId="BalloonTextChar">
    <w:name w:val="Balloon Text Char"/>
    <w:basedOn w:val="DefaultParagraphFont"/>
    <w:link w:val="BalloonText"/>
    <w:uiPriority w:val="99"/>
    <w:rsid w:val="00B938C9"/>
    <w:rPr>
      <w:rFonts w:ascii="Segoe UI" w:hAnsi="Segoe UI" w:cs="Segoe UI"/>
      <w:sz w:val="18"/>
      <w:szCs w:val="18"/>
    </w:rPr>
  </w:style>
  <w:style w:type="table" w:styleId="TableGrid">
    <w:name w:val="Table Grid"/>
    <w:basedOn w:val="TableNormal"/>
    <w:rsid w:val="00B938C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derline">
    <w:name w:val="underline"/>
    <w:uiPriority w:val="7"/>
    <w:qFormat/>
    <w:rsid w:val="00B938C9"/>
    <w:rPr>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B938C9"/>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B938C9"/>
    <w:rPr>
      <w:b/>
      <w:bCs/>
    </w:rPr>
  </w:style>
  <w:style w:type="character" w:customStyle="1" w:styleId="UnresolvedMention1">
    <w:name w:val="Unresolved Mention1"/>
    <w:basedOn w:val="DefaultParagraphFont"/>
    <w:uiPriority w:val="99"/>
    <w:rsid w:val="00B938C9"/>
    <w:rPr>
      <w:color w:val="605E5C"/>
      <w:shd w:val="clear" w:color="auto" w:fill="E1DFDD"/>
    </w:rPr>
  </w:style>
  <w:style w:type="character" w:customStyle="1" w:styleId="sep">
    <w:name w:val="sep"/>
    <w:basedOn w:val="DefaultParagraphFont"/>
    <w:rsid w:val="00B938C9"/>
  </w:style>
  <w:style w:type="character" w:customStyle="1" w:styleId="BodyText1">
    <w:name w:val="Body Text1"/>
    <w:rsid w:val="00B93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Spacing -1 pt,Spacing 0 pt,Body text + CordiaUPC,12 pt,Italic,Body text + 9 pt,Body text + 9.5 pt,Body text + Georgia,8 pt,7 pt,Scale 66%,Not Bold,Small Caps,Body text (4) + 9 pt,Body text (4) + 10 pt"/>
    <w:rsid w:val="00B938C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75pt">
    <w:name w:val="Body text + 7.5 pt"/>
    <w:basedOn w:val="DefaultParagraphFont"/>
    <w:rsid w:val="00B938C9"/>
    <w:rPr>
      <w:rFonts w:ascii="Times New Roman" w:hAnsi="Times New Roman" w:cs="Times New Roman"/>
      <w:b/>
      <w:bCs/>
      <w:color w:val="000000"/>
      <w:spacing w:val="0"/>
      <w:w w:val="100"/>
      <w:sz w:val="15"/>
      <w:szCs w:val="15"/>
      <w:u w:val="none"/>
      <w:lang w:val="en-US"/>
    </w:rPr>
  </w:style>
  <w:style w:type="paragraph" w:customStyle="1" w:styleId="Cites">
    <w:name w:val="Cites"/>
    <w:basedOn w:val="Normal"/>
    <w:next w:val="Normal"/>
    <w:link w:val="CitesChar1"/>
    <w:qFormat/>
    <w:rsid w:val="00B938C9"/>
    <w:pPr>
      <w:autoSpaceDE w:val="0"/>
      <w:autoSpaceDN w:val="0"/>
      <w:adjustRightInd w:val="0"/>
    </w:pPr>
    <w:rPr>
      <w:b/>
      <w:sz w:val="18"/>
      <w:lang w:val="x-none" w:eastAsia="x-none"/>
    </w:rPr>
  </w:style>
  <w:style w:type="character" w:customStyle="1" w:styleId="CitesChar1">
    <w:name w:val="Cites Char1"/>
    <w:link w:val="Cites"/>
    <w:rsid w:val="00B938C9"/>
    <w:rPr>
      <w:rFonts w:ascii="Calibri" w:hAnsi="Calibri"/>
      <w:b/>
      <w:sz w:val="18"/>
      <w:lang w:val="x-none" w:eastAsia="x-none"/>
    </w:rPr>
  </w:style>
  <w:style w:type="character" w:customStyle="1" w:styleId="CardsUnderlined">
    <w:name w:val="Cards Underlined"/>
    <w:rsid w:val="00B938C9"/>
    <w:rPr>
      <w:rFonts w:ascii="Times New Roman" w:hAnsi="Times New Roman"/>
      <w:sz w:val="24"/>
      <w:szCs w:val="24"/>
      <w:u w:val="thick"/>
    </w:rPr>
  </w:style>
  <w:style w:type="character" w:customStyle="1" w:styleId="CardsNotUnderlined">
    <w:name w:val="Cards Not Underlined"/>
    <w:rsid w:val="00B938C9"/>
    <w:rPr>
      <w:rFonts w:ascii="Times New Roman" w:hAnsi="Times New Roman"/>
      <w:sz w:val="16"/>
      <w:szCs w:val="16"/>
    </w:rPr>
  </w:style>
  <w:style w:type="character" w:customStyle="1" w:styleId="cardChar">
    <w:name w:val="card Char"/>
    <w:aliases w:val="Bold Cite Char Char,Speed Cite Char"/>
    <w:basedOn w:val="DefaultParagraphFont"/>
    <w:rsid w:val="00B938C9"/>
    <w:rPr>
      <w:rFonts w:ascii="Times" w:eastAsia="Times" w:hAnsi="Times"/>
      <w:szCs w:val="20"/>
    </w:rPr>
  </w:style>
  <w:style w:type="paragraph" w:customStyle="1" w:styleId="TagText">
    <w:name w:val="TagText"/>
    <w:basedOn w:val="Normal"/>
    <w:uiPriority w:val="99"/>
    <w:qFormat/>
    <w:rsid w:val="00B938C9"/>
    <w:rPr>
      <w:rFonts w:eastAsia="Calibri"/>
      <w:b/>
    </w:rPr>
  </w:style>
  <w:style w:type="character" w:styleId="IntenseEmphasis">
    <w:name w:val="Intense Emphasis"/>
    <w:aliases w:val="Intense Emphasis21,Intense Emphasis11111,Intense Emphasis5,Intense Emphasis6,cites Char Ch,Title Char3,Heading 3 Char Char1 Char,Underline Cha, Char Char Char1,9.5 pt,Intense Emphasi,Box Out,Char Char Char1,Sty,9.5 p,9.5 ,8."/>
    <w:basedOn w:val="DefaultParagraphFont"/>
    <w:qFormat/>
    <w:rsid w:val="00B938C9"/>
    <w:rPr>
      <w:b/>
      <w:bCs w:val="0"/>
      <w:sz w:val="22"/>
      <w:u w:val="single"/>
    </w:rPr>
  </w:style>
  <w:style w:type="paragraph" w:customStyle="1" w:styleId="cardtext">
    <w:name w:val="card text"/>
    <w:basedOn w:val="Normal"/>
    <w:link w:val="cardtextChar"/>
    <w:qFormat/>
    <w:rsid w:val="00B938C9"/>
    <w:pPr>
      <w:ind w:left="288" w:right="288"/>
    </w:pPr>
  </w:style>
  <w:style w:type="character" w:customStyle="1" w:styleId="cardtextChar">
    <w:name w:val="card text Char"/>
    <w:basedOn w:val="DefaultParagraphFont"/>
    <w:link w:val="cardtext"/>
    <w:rsid w:val="00B938C9"/>
    <w:rPr>
      <w:rFonts w:ascii="Calibri" w:hAnsi="Calibri"/>
      <w:sz w:val="22"/>
    </w:rPr>
  </w:style>
  <w:style w:type="character" w:customStyle="1" w:styleId="UnderlineBold">
    <w:name w:val="Underline + Bold"/>
    <w:uiPriority w:val="1"/>
    <w:qFormat/>
    <w:rsid w:val="00B938C9"/>
    <w:rPr>
      <w:b/>
      <w:bCs w:val="0"/>
      <w:sz w:val="20"/>
      <w:u w:val="single"/>
    </w:rPr>
  </w:style>
  <w:style w:type="character" w:customStyle="1" w:styleId="apple-converted-space">
    <w:name w:val="apple-converted-space"/>
    <w:basedOn w:val="DefaultParagraphFont"/>
    <w:qFormat/>
    <w:rsid w:val="00B938C9"/>
  </w:style>
  <w:style w:type="paragraph" w:customStyle="1" w:styleId="text-justify">
    <w:name w:val="text-justify"/>
    <w:basedOn w:val="Normal"/>
    <w:rsid w:val="00B938C9"/>
    <w:pPr>
      <w:spacing w:before="100" w:beforeAutospacing="1" w:after="100" w:afterAutospacing="1"/>
    </w:pPr>
    <w:rPr>
      <w:rFonts w:eastAsia="Times New Roman"/>
    </w:rPr>
  </w:style>
  <w:style w:type="paragraph" w:customStyle="1" w:styleId="wp-caption-text">
    <w:name w:val="wp-caption-text"/>
    <w:basedOn w:val="Normal"/>
    <w:uiPriority w:val="99"/>
    <w:qFormat/>
    <w:rsid w:val="00B938C9"/>
    <w:pPr>
      <w:spacing w:before="100" w:beforeAutospacing="1" w:after="100" w:afterAutospacing="1"/>
    </w:pPr>
    <w:rPr>
      <w:rFonts w:eastAsia="Times New Roman"/>
    </w:rPr>
  </w:style>
  <w:style w:type="paragraph" w:customStyle="1" w:styleId="Tag2">
    <w:name w:val="Tag2"/>
    <w:basedOn w:val="Normal"/>
    <w:qFormat/>
    <w:rsid w:val="00B938C9"/>
    <w:rPr>
      <w:rFonts w:eastAsia="Calibri"/>
      <w:b/>
    </w:rPr>
  </w:style>
  <w:style w:type="character" w:customStyle="1" w:styleId="footnote-reference">
    <w:name w:val="footnote-reference"/>
    <w:basedOn w:val="DefaultParagraphFont"/>
    <w:rsid w:val="00B938C9"/>
  </w:style>
  <w:style w:type="paragraph" w:customStyle="1" w:styleId="body-paragraph">
    <w:name w:val="body-paragraph"/>
    <w:basedOn w:val="Normal"/>
    <w:uiPriority w:val="99"/>
    <w:qFormat/>
    <w:rsid w:val="00B938C9"/>
    <w:pPr>
      <w:spacing w:before="100" w:beforeAutospacing="1" w:after="100" w:afterAutospacing="1"/>
    </w:pPr>
    <w:rPr>
      <w:rFonts w:eastAsia="Times New Roman"/>
    </w:rPr>
  </w:style>
  <w:style w:type="character" w:customStyle="1" w:styleId="dropcaps2">
    <w:name w:val="dropcaps2"/>
    <w:basedOn w:val="DefaultParagraphFont"/>
    <w:rsid w:val="00B938C9"/>
  </w:style>
  <w:style w:type="character" w:customStyle="1" w:styleId="hithighlite">
    <w:name w:val="hithighlite"/>
    <w:basedOn w:val="DefaultParagraphFont"/>
    <w:rsid w:val="00B938C9"/>
  </w:style>
  <w:style w:type="character" w:customStyle="1" w:styleId="definition">
    <w:name w:val="definition"/>
    <w:basedOn w:val="DefaultParagraphFont"/>
    <w:rsid w:val="00B938C9"/>
  </w:style>
  <w:style w:type="paragraph" w:styleId="EndnoteText">
    <w:name w:val="endnote text"/>
    <w:basedOn w:val="Normal"/>
    <w:link w:val="EndnoteTextChar"/>
    <w:rsid w:val="00B938C9"/>
    <w:rPr>
      <w:rFonts w:eastAsia="Cambria"/>
    </w:rPr>
  </w:style>
  <w:style w:type="character" w:customStyle="1" w:styleId="EndnoteTextChar">
    <w:name w:val="Endnote Text Char"/>
    <w:basedOn w:val="DefaultParagraphFont"/>
    <w:link w:val="EndnoteText"/>
    <w:rsid w:val="00B938C9"/>
    <w:rPr>
      <w:rFonts w:ascii="Calibri" w:eastAsia="Cambria" w:hAnsi="Calibri"/>
      <w:sz w:val="22"/>
    </w:rPr>
  </w:style>
  <w:style w:type="character" w:styleId="EndnoteReference">
    <w:name w:val="endnote reference"/>
    <w:basedOn w:val="DefaultParagraphFont"/>
    <w:rsid w:val="00B938C9"/>
    <w:rPr>
      <w:vertAlign w:val="superscript"/>
    </w:rPr>
  </w:style>
  <w:style w:type="paragraph" w:customStyle="1" w:styleId="evidencetext">
    <w:name w:val="evidence text"/>
    <w:basedOn w:val="Normal"/>
    <w:link w:val="evidencetextChar1"/>
    <w:uiPriority w:val="99"/>
    <w:qFormat/>
    <w:rsid w:val="00B938C9"/>
    <w:pPr>
      <w:ind w:left="1008" w:right="720"/>
    </w:pPr>
    <w:rPr>
      <w:rFonts w:eastAsia="Times New Roman"/>
      <w:color w:val="000000"/>
      <w:sz w:val="16"/>
    </w:rPr>
  </w:style>
  <w:style w:type="paragraph" w:customStyle="1" w:styleId="boldcite">
    <w:name w:val="bold cite"/>
    <w:basedOn w:val="Normal"/>
    <w:link w:val="boldciteChar4"/>
    <w:qFormat/>
    <w:rsid w:val="00B938C9"/>
    <w:rPr>
      <w:rFonts w:eastAsia="Times New Roman"/>
      <w:b/>
      <w:color w:val="000000"/>
      <w:u w:val="thick" w:color="000000"/>
    </w:rPr>
  </w:style>
  <w:style w:type="character" w:customStyle="1" w:styleId="boldciteChar4">
    <w:name w:val="bold cite Char4"/>
    <w:link w:val="boldcite"/>
    <w:locked/>
    <w:rsid w:val="00B938C9"/>
    <w:rPr>
      <w:rFonts w:ascii="Calibri" w:eastAsia="Times New Roman" w:hAnsi="Calibri"/>
      <w:b/>
      <w:color w:val="000000"/>
      <w:sz w:val="22"/>
      <w:u w:val="thick" w:color="000000"/>
    </w:rPr>
  </w:style>
  <w:style w:type="character" w:customStyle="1" w:styleId="highlight2">
    <w:name w:val="highlight2"/>
    <w:rsid w:val="00B938C9"/>
    <w:rPr>
      <w:rFonts w:ascii="Arial" w:hAnsi="Arial"/>
      <w:b/>
      <w:sz w:val="19"/>
      <w:u w:val="thick"/>
      <w:bdr w:val="none" w:sz="0" w:space="0" w:color="auto"/>
      <w:shd w:val="clear" w:color="auto" w:fill="auto"/>
    </w:rPr>
  </w:style>
  <w:style w:type="character" w:customStyle="1" w:styleId="reduce2">
    <w:name w:val="reduce2"/>
    <w:uiPriority w:val="99"/>
    <w:rsid w:val="00B938C9"/>
    <w:rPr>
      <w:rFonts w:ascii="Arial" w:hAnsi="Arial" w:cs="Arial"/>
      <w:color w:val="000000"/>
      <w:sz w:val="12"/>
      <w:szCs w:val="22"/>
    </w:rPr>
  </w:style>
  <w:style w:type="paragraph" w:customStyle="1" w:styleId="post-date">
    <w:name w:val="post-date"/>
    <w:basedOn w:val="Normal"/>
    <w:rsid w:val="00B938C9"/>
    <w:pPr>
      <w:spacing w:before="100" w:beforeAutospacing="1" w:after="100" w:afterAutospacing="1"/>
    </w:pPr>
    <w:rPr>
      <w:rFonts w:eastAsia="Times New Roman"/>
    </w:rPr>
  </w:style>
  <w:style w:type="character" w:customStyle="1" w:styleId="m3991702864409859551gmail-apple-converted-space">
    <w:name w:val="m_3991702864409859551gmail-apple-converted-space"/>
    <w:basedOn w:val="DefaultParagraphFont"/>
    <w:rsid w:val="00B938C9"/>
  </w:style>
  <w:style w:type="paragraph" w:customStyle="1" w:styleId="headline">
    <w:name w:val="headline"/>
    <w:basedOn w:val="Normal"/>
    <w:rsid w:val="00B938C9"/>
    <w:pPr>
      <w:spacing w:before="100" w:beforeAutospacing="1" w:after="100" w:afterAutospacing="1"/>
    </w:pPr>
    <w:rPr>
      <w:rFonts w:eastAsia="Times New Roman"/>
    </w:rPr>
  </w:style>
  <w:style w:type="character" w:customStyle="1" w:styleId="locality">
    <w:name w:val="locality"/>
    <w:basedOn w:val="DefaultParagraphFont"/>
    <w:rsid w:val="00B938C9"/>
  </w:style>
  <w:style w:type="character" w:customStyle="1" w:styleId="org">
    <w:name w:val="org"/>
    <w:basedOn w:val="DefaultParagraphFont"/>
    <w:rsid w:val="00B938C9"/>
  </w:style>
  <w:style w:type="paragraph" w:customStyle="1" w:styleId="p1">
    <w:name w:val="p1"/>
    <w:basedOn w:val="Normal"/>
    <w:rsid w:val="00B938C9"/>
    <w:pPr>
      <w:spacing w:before="100" w:beforeAutospacing="1" w:after="100" w:afterAutospacing="1"/>
    </w:pPr>
    <w:rPr>
      <w:rFonts w:eastAsia="Times New Roman"/>
    </w:rPr>
  </w:style>
  <w:style w:type="character" w:customStyle="1" w:styleId="wpsdcp-drop-cap-default">
    <w:name w:val="wpsdcp-drop-cap-default"/>
    <w:basedOn w:val="DefaultParagraphFont"/>
    <w:rsid w:val="00B938C9"/>
  </w:style>
  <w:style w:type="character" w:customStyle="1" w:styleId="tl8wme">
    <w:name w:val="tl8wme"/>
    <w:basedOn w:val="DefaultParagraphFont"/>
    <w:rsid w:val="00B938C9"/>
  </w:style>
  <w:style w:type="paragraph" w:customStyle="1" w:styleId="subhead">
    <w:name w:val="subhead"/>
    <w:basedOn w:val="Normal"/>
    <w:uiPriority w:val="99"/>
    <w:qFormat/>
    <w:rsid w:val="00B938C9"/>
    <w:pPr>
      <w:spacing w:before="100" w:beforeAutospacing="1" w:after="100" w:afterAutospacing="1"/>
    </w:pPr>
    <w:rPr>
      <w:rFonts w:eastAsia="Times New Roman"/>
    </w:rPr>
  </w:style>
  <w:style w:type="character" w:customStyle="1" w:styleId="ref-lnk">
    <w:name w:val="ref-lnk"/>
    <w:basedOn w:val="DefaultParagraphFont"/>
    <w:rsid w:val="00B938C9"/>
  </w:style>
  <w:style w:type="character" w:customStyle="1" w:styleId="ref-overlay">
    <w:name w:val="ref-overlay"/>
    <w:basedOn w:val="DefaultParagraphFont"/>
    <w:rsid w:val="00B938C9"/>
  </w:style>
  <w:style w:type="paragraph" w:customStyle="1" w:styleId="titletext">
    <w:name w:val="titletext"/>
    <w:basedOn w:val="Normal"/>
    <w:rsid w:val="00B938C9"/>
    <w:pPr>
      <w:spacing w:before="100" w:beforeAutospacing="1" w:after="100" w:afterAutospacing="1"/>
    </w:pPr>
    <w:rPr>
      <w:rFonts w:eastAsia="Times New Roman"/>
    </w:rPr>
  </w:style>
  <w:style w:type="paragraph" w:customStyle="1" w:styleId="mainarticleheaderlead--xl">
    <w:name w:val="mainarticleheader__lead--xl"/>
    <w:basedOn w:val="Normal"/>
    <w:rsid w:val="00B938C9"/>
    <w:pPr>
      <w:spacing w:before="100" w:beforeAutospacing="1" w:after="100" w:afterAutospacing="1"/>
    </w:pPr>
    <w:rPr>
      <w:rFonts w:eastAsia="Times New Roman"/>
    </w:rPr>
  </w:style>
  <w:style w:type="character" w:customStyle="1" w:styleId="superscript">
    <w:name w:val="superscript"/>
    <w:basedOn w:val="DefaultParagraphFont"/>
    <w:rsid w:val="00B938C9"/>
  </w:style>
  <w:style w:type="character" w:customStyle="1" w:styleId="pub-link">
    <w:name w:val="pub-link"/>
    <w:basedOn w:val="DefaultParagraphFont"/>
    <w:rsid w:val="00B938C9"/>
  </w:style>
  <w:style w:type="paragraph" w:customStyle="1" w:styleId="tag">
    <w:name w:val="tag"/>
    <w:basedOn w:val="Normal"/>
    <w:next w:val="Normal"/>
    <w:link w:val="tagChar"/>
    <w:rsid w:val="00B938C9"/>
    <w:rPr>
      <w:rFonts w:eastAsia="Times New Roman"/>
      <w:b/>
      <w:szCs w:val="20"/>
    </w:rPr>
  </w:style>
  <w:style w:type="character" w:customStyle="1" w:styleId="tagChar">
    <w:name w:val="tag Char"/>
    <w:aliases w:val="TAG Char1,Heading 2 Char Char Char Char Char,Heading 2 Char Char Char Char1,Tag Cha,Heading 2 Char1 Char Char11,Heading 2 Char Char Char Char11,Heading 2 Char11,TAG Cha"/>
    <w:basedOn w:val="DefaultParagraphFont"/>
    <w:link w:val="tag"/>
    <w:qFormat/>
    <w:rsid w:val="00B938C9"/>
    <w:rPr>
      <w:rFonts w:ascii="Calibri" w:eastAsia="Times New Roman" w:hAnsi="Calibri"/>
      <w:b/>
      <w:sz w:val="22"/>
      <w:szCs w:val="20"/>
    </w:rPr>
  </w:style>
  <w:style w:type="character" w:customStyle="1" w:styleId="m4054867874504235940gmail-style13ptbold">
    <w:name w:val="m_4054867874504235940gmail-style13ptbold"/>
    <w:basedOn w:val="DefaultParagraphFont"/>
    <w:rsid w:val="00B938C9"/>
  </w:style>
  <w:style w:type="character" w:customStyle="1" w:styleId="swauthor">
    <w:name w:val="sw_author"/>
    <w:rsid w:val="00B938C9"/>
  </w:style>
  <w:style w:type="paragraph" w:styleId="Header">
    <w:name w:val="header"/>
    <w:aliases w:val="Heading 1 Char Char Char,Header Char Char Char Char,Heading 1 Char Char Char Char Char,Header Char Char Char Char Char Char,Heading 1 Char Char Char Char Char Char Char,Header 1 Char Char,Heading 1 Char1 Char,ALEX Char,Header Char2"/>
    <w:basedOn w:val="Normal"/>
    <w:link w:val="HeaderChar"/>
    <w:uiPriority w:val="99"/>
    <w:qFormat/>
    <w:rsid w:val="00B938C9"/>
    <w:pPr>
      <w:tabs>
        <w:tab w:val="center" w:pos="4680"/>
        <w:tab w:val="right" w:pos="9360"/>
      </w:tabs>
    </w:p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ALEX Char Char"/>
    <w:basedOn w:val="DefaultParagraphFont"/>
    <w:link w:val="Header"/>
    <w:uiPriority w:val="99"/>
    <w:rsid w:val="00B938C9"/>
    <w:rPr>
      <w:rFonts w:ascii="Calibri" w:hAnsi="Calibri"/>
      <w:sz w:val="22"/>
    </w:rPr>
  </w:style>
  <w:style w:type="character" w:customStyle="1" w:styleId="FooterChar">
    <w:name w:val="Footer Char"/>
    <w:basedOn w:val="DefaultParagraphFont"/>
    <w:link w:val="Footer"/>
    <w:uiPriority w:val="99"/>
    <w:rsid w:val="00B938C9"/>
    <w:rPr>
      <w:rFonts w:ascii="Georgia" w:hAnsi="Georgia"/>
    </w:rPr>
  </w:style>
  <w:style w:type="paragraph" w:styleId="Footer">
    <w:name w:val="footer"/>
    <w:basedOn w:val="Normal"/>
    <w:link w:val="FooterChar"/>
    <w:uiPriority w:val="99"/>
    <w:rsid w:val="00B938C9"/>
    <w:pPr>
      <w:tabs>
        <w:tab w:val="center" w:pos="4680"/>
        <w:tab w:val="right" w:pos="9360"/>
      </w:tabs>
    </w:pPr>
    <w:rPr>
      <w:rFonts w:ascii="Georgia" w:hAnsi="Georgia"/>
      <w:sz w:val="24"/>
    </w:rPr>
  </w:style>
  <w:style w:type="character" w:customStyle="1" w:styleId="FooterChar1">
    <w:name w:val="Footer Char1"/>
    <w:basedOn w:val="DefaultParagraphFont"/>
    <w:uiPriority w:val="99"/>
    <w:semiHidden/>
    <w:rsid w:val="00B938C9"/>
    <w:rPr>
      <w:rFonts w:ascii="Calibri" w:hAnsi="Calibri"/>
      <w:sz w:val="22"/>
    </w:rPr>
  </w:style>
  <w:style w:type="paragraph" w:customStyle="1" w:styleId="Underlining">
    <w:name w:val="Underlining"/>
    <w:basedOn w:val="Normal"/>
    <w:next w:val="Normal"/>
    <w:link w:val="UnderliningChar"/>
    <w:uiPriority w:val="99"/>
    <w:qFormat/>
    <w:rsid w:val="00B938C9"/>
    <w:rPr>
      <w:u w:val="single"/>
    </w:rPr>
  </w:style>
  <w:style w:type="character" w:customStyle="1" w:styleId="UnderliningChar">
    <w:name w:val="Underlining Char"/>
    <w:link w:val="Underlining"/>
    <w:uiPriority w:val="99"/>
    <w:locked/>
    <w:rsid w:val="00B938C9"/>
    <w:rPr>
      <w:rFonts w:ascii="Calibri" w:hAnsi="Calibri"/>
      <w:sz w:val="22"/>
      <w:u w:val="single"/>
    </w:rPr>
  </w:style>
  <w:style w:type="character" w:styleId="CommentReference">
    <w:name w:val="annotation reference"/>
    <w:basedOn w:val="DefaultParagraphFont"/>
    <w:uiPriority w:val="99"/>
    <w:unhideWhenUsed/>
    <w:rsid w:val="00B938C9"/>
    <w:rPr>
      <w:sz w:val="16"/>
      <w:szCs w:val="16"/>
    </w:rPr>
  </w:style>
  <w:style w:type="paragraph" w:styleId="CommentText">
    <w:name w:val="annotation text"/>
    <w:basedOn w:val="Normal"/>
    <w:link w:val="CommentTextChar"/>
    <w:uiPriority w:val="99"/>
    <w:unhideWhenUsed/>
    <w:rsid w:val="00B938C9"/>
    <w:rPr>
      <w:szCs w:val="20"/>
    </w:rPr>
  </w:style>
  <w:style w:type="character" w:customStyle="1" w:styleId="CommentTextChar">
    <w:name w:val="Comment Text Char"/>
    <w:basedOn w:val="DefaultParagraphFont"/>
    <w:link w:val="CommentText"/>
    <w:uiPriority w:val="99"/>
    <w:rsid w:val="00B938C9"/>
    <w:rPr>
      <w:rFonts w:ascii="Calibri" w:hAnsi="Calibri"/>
      <w:sz w:val="22"/>
      <w:szCs w:val="20"/>
    </w:rPr>
  </w:style>
  <w:style w:type="paragraph" w:styleId="CommentSubject">
    <w:name w:val="annotation subject"/>
    <w:basedOn w:val="CommentText"/>
    <w:next w:val="CommentText"/>
    <w:link w:val="CommentSubjectChar"/>
    <w:uiPriority w:val="99"/>
    <w:unhideWhenUsed/>
    <w:rsid w:val="00B938C9"/>
    <w:rPr>
      <w:b/>
      <w:bCs/>
    </w:rPr>
  </w:style>
  <w:style w:type="character" w:customStyle="1" w:styleId="CommentSubjectChar">
    <w:name w:val="Comment Subject Char"/>
    <w:basedOn w:val="CommentTextChar"/>
    <w:link w:val="CommentSubject"/>
    <w:uiPriority w:val="99"/>
    <w:rsid w:val="00B938C9"/>
    <w:rPr>
      <w:rFonts w:ascii="Calibri" w:hAnsi="Calibri"/>
      <w:b/>
      <w:bCs/>
      <w:sz w:val="22"/>
      <w:szCs w:val="20"/>
    </w:rPr>
  </w:style>
  <w:style w:type="character" w:customStyle="1" w:styleId="Style1Char1">
    <w:name w:val="Style1 Char1"/>
    <w:basedOn w:val="DefaultParagraphFont"/>
    <w:rsid w:val="00B938C9"/>
    <w:rPr>
      <w:rFonts w:ascii="Times New Roman" w:eastAsia="SimSun" w:hAnsi="Times New Roman" w:cs="Times New Roman"/>
      <w:sz w:val="20"/>
      <w:szCs w:val="24"/>
      <w:u w:val="single"/>
      <w:lang w:eastAsia="zh-CN"/>
    </w:rPr>
  </w:style>
  <w:style w:type="character" w:customStyle="1" w:styleId="StyleBold">
    <w:name w:val="Style Bold"/>
    <w:basedOn w:val="DefaultParagraphFont"/>
    <w:uiPriority w:val="9"/>
    <w:semiHidden/>
    <w:rsid w:val="00B938C9"/>
    <w:rPr>
      <w:b/>
      <w:bCs/>
    </w:rPr>
  </w:style>
  <w:style w:type="character" w:customStyle="1" w:styleId="BoldUnderline">
    <w:name w:val="BoldUnderline"/>
    <w:uiPriority w:val="1"/>
    <w:qFormat/>
    <w:rsid w:val="00B938C9"/>
    <w:rPr>
      <w:rFonts w:ascii="Arial" w:hAnsi="Arial"/>
      <w:b/>
      <w:sz w:val="20"/>
      <w:u w:val="single"/>
    </w:rPr>
  </w:style>
  <w:style w:type="paragraph" w:customStyle="1" w:styleId="Cite2">
    <w:name w:val="Cite 2"/>
    <w:basedOn w:val="Normal"/>
    <w:uiPriority w:val="99"/>
    <w:qFormat/>
    <w:rsid w:val="00B938C9"/>
    <w:rPr>
      <w:rFonts w:ascii="Arial" w:eastAsia="Calibri" w:hAnsi="Arial" w:cs="Arial"/>
      <w:b/>
      <w:u w:val="single"/>
    </w:rPr>
  </w:style>
  <w:style w:type="character" w:customStyle="1" w:styleId="CiteChar">
    <w:name w:val="Cite Char"/>
    <w:aliases w:val="cite_tag Char, Char Char Char Char1 Char,Char Char Char Char1 Char Char,Char Char Char Char1 Char Char1,Char Char Char Char1 Char,Heading 2 Char Char,Taglines Char Char, Cha,TAG Char Char,Char Char Char Char1 Char1,Heading 2 Char3"/>
    <w:qFormat/>
    <w:rsid w:val="00B938C9"/>
    <w:rPr>
      <w:rFonts w:ascii="Arial" w:hAnsi="Arial"/>
      <w:b/>
      <w:sz w:val="24"/>
      <w:szCs w:val="22"/>
      <w:u w:val="single"/>
    </w:rPr>
  </w:style>
  <w:style w:type="paragraph" w:customStyle="1" w:styleId="FullCite">
    <w:name w:val="Full Cite"/>
    <w:basedOn w:val="Normal"/>
    <w:next w:val="Normal"/>
    <w:link w:val="FullCiteChar"/>
    <w:qFormat/>
    <w:rsid w:val="00B938C9"/>
    <w:rPr>
      <w:rFonts w:ascii="Garamond" w:eastAsia="Times New Roman" w:hAnsi="Garamond"/>
      <w:szCs w:val="20"/>
    </w:rPr>
  </w:style>
  <w:style w:type="character" w:customStyle="1" w:styleId="FullCiteChar">
    <w:name w:val="Full Cite Char"/>
    <w:basedOn w:val="DefaultParagraphFont"/>
    <w:link w:val="FullCite"/>
    <w:rsid w:val="00B938C9"/>
    <w:rPr>
      <w:rFonts w:ascii="Garamond" w:eastAsia="Times New Roman" w:hAnsi="Garamond"/>
      <w:sz w:val="22"/>
      <w:szCs w:val="20"/>
    </w:rPr>
  </w:style>
  <w:style w:type="paragraph" w:customStyle="1" w:styleId="Shrink">
    <w:name w:val="Shrink"/>
    <w:link w:val="ShrinkChar"/>
    <w:qFormat/>
    <w:rsid w:val="00B938C9"/>
    <w:pPr>
      <w:ind w:left="288" w:right="288"/>
    </w:pPr>
    <w:rPr>
      <w:rFonts w:ascii="Garamond" w:eastAsia="Times New Roman" w:hAnsi="Garamond" w:cs="Times New Roman"/>
      <w:sz w:val="12"/>
      <w:szCs w:val="20"/>
    </w:rPr>
  </w:style>
  <w:style w:type="character" w:customStyle="1" w:styleId="ShrinkChar">
    <w:name w:val="Shrink Char"/>
    <w:basedOn w:val="DefaultParagraphFont"/>
    <w:link w:val="Shrink"/>
    <w:rsid w:val="00B938C9"/>
    <w:rPr>
      <w:rFonts w:ascii="Garamond" w:eastAsia="Times New Roman" w:hAnsi="Garamond" w:cs="Times New Roman"/>
      <w:sz w:val="12"/>
      <w:szCs w:val="20"/>
    </w:rPr>
  </w:style>
  <w:style w:type="character" w:customStyle="1" w:styleId="UnderlineCharChar">
    <w:name w:val="Underline Char Char"/>
    <w:basedOn w:val="DefaultParagraphFont"/>
    <w:rsid w:val="00B938C9"/>
    <w:rPr>
      <w:u w:val="thick"/>
    </w:rPr>
  </w:style>
  <w:style w:type="character" w:customStyle="1" w:styleId="BoldUnderlineChar">
    <w:name w:val="Bold Underline Char"/>
    <w:rsid w:val="00B938C9"/>
    <w:rPr>
      <w:rFonts w:ascii="Georgia" w:hAnsi="Georgia"/>
      <w:b/>
      <w:sz w:val="22"/>
      <w:szCs w:val="22"/>
      <w:u w:val="single"/>
    </w:rPr>
  </w:style>
  <w:style w:type="character" w:customStyle="1" w:styleId="Small">
    <w:name w:val="Small"/>
    <w:basedOn w:val="DefaultParagraphFont"/>
    <w:uiPriority w:val="1"/>
    <w:qFormat/>
    <w:rsid w:val="00B938C9"/>
    <w:rPr>
      <w:sz w:val="12"/>
    </w:rPr>
  </w:style>
  <w:style w:type="paragraph" w:styleId="TOC1">
    <w:name w:val="toc 1"/>
    <w:basedOn w:val="Normal"/>
    <w:next w:val="Normal"/>
    <w:autoRedefine/>
    <w:uiPriority w:val="39"/>
    <w:unhideWhenUsed/>
    <w:rsid w:val="00B938C9"/>
  </w:style>
  <w:style w:type="paragraph" w:styleId="TOC2">
    <w:name w:val="toc 2"/>
    <w:basedOn w:val="Normal"/>
    <w:next w:val="Normal"/>
    <w:autoRedefine/>
    <w:uiPriority w:val="39"/>
    <w:unhideWhenUsed/>
    <w:rsid w:val="00B938C9"/>
    <w:pPr>
      <w:ind w:left="160"/>
    </w:pPr>
  </w:style>
  <w:style w:type="paragraph" w:styleId="TOC3">
    <w:name w:val="toc 3"/>
    <w:basedOn w:val="Normal"/>
    <w:next w:val="Normal"/>
    <w:autoRedefine/>
    <w:uiPriority w:val="39"/>
    <w:unhideWhenUsed/>
    <w:rsid w:val="00B938C9"/>
    <w:pPr>
      <w:ind w:left="320"/>
    </w:pPr>
  </w:style>
  <w:style w:type="paragraph" w:styleId="TOC4">
    <w:name w:val="toc 4"/>
    <w:basedOn w:val="Normal"/>
    <w:next w:val="Normal"/>
    <w:autoRedefine/>
    <w:uiPriority w:val="39"/>
    <w:unhideWhenUsed/>
    <w:rsid w:val="00B938C9"/>
    <w:pPr>
      <w:ind w:left="480"/>
    </w:pPr>
  </w:style>
  <w:style w:type="paragraph" w:styleId="TOC5">
    <w:name w:val="toc 5"/>
    <w:basedOn w:val="Normal"/>
    <w:next w:val="Normal"/>
    <w:autoRedefine/>
    <w:uiPriority w:val="39"/>
    <w:unhideWhenUsed/>
    <w:rsid w:val="00B938C9"/>
    <w:pPr>
      <w:ind w:left="640"/>
    </w:pPr>
  </w:style>
  <w:style w:type="paragraph" w:styleId="TOC6">
    <w:name w:val="toc 6"/>
    <w:basedOn w:val="Normal"/>
    <w:next w:val="Normal"/>
    <w:autoRedefine/>
    <w:uiPriority w:val="39"/>
    <w:unhideWhenUsed/>
    <w:rsid w:val="00B938C9"/>
    <w:pPr>
      <w:ind w:left="800"/>
    </w:pPr>
  </w:style>
  <w:style w:type="paragraph" w:styleId="TOC7">
    <w:name w:val="toc 7"/>
    <w:basedOn w:val="Normal"/>
    <w:next w:val="Normal"/>
    <w:autoRedefine/>
    <w:uiPriority w:val="39"/>
    <w:unhideWhenUsed/>
    <w:rsid w:val="00B938C9"/>
    <w:pPr>
      <w:ind w:left="960"/>
    </w:pPr>
  </w:style>
  <w:style w:type="paragraph" w:styleId="TOC8">
    <w:name w:val="toc 8"/>
    <w:basedOn w:val="Normal"/>
    <w:next w:val="Normal"/>
    <w:autoRedefine/>
    <w:uiPriority w:val="39"/>
    <w:unhideWhenUsed/>
    <w:rsid w:val="00B938C9"/>
    <w:pPr>
      <w:ind w:left="1120"/>
    </w:pPr>
  </w:style>
  <w:style w:type="paragraph" w:styleId="TOC9">
    <w:name w:val="toc 9"/>
    <w:basedOn w:val="Normal"/>
    <w:next w:val="Normal"/>
    <w:autoRedefine/>
    <w:uiPriority w:val="39"/>
    <w:unhideWhenUsed/>
    <w:rsid w:val="00B938C9"/>
    <w:pPr>
      <w:ind w:left="1280"/>
    </w:pPr>
  </w:style>
  <w:style w:type="character" w:customStyle="1" w:styleId="apple-style-span">
    <w:name w:val="apple-style-span"/>
    <w:rsid w:val="00B938C9"/>
  </w:style>
  <w:style w:type="paragraph" w:customStyle="1" w:styleId="CiteReal">
    <w:name w:val="Cite Real"/>
    <w:basedOn w:val="Normal"/>
    <w:next w:val="Normal"/>
    <w:uiPriority w:val="99"/>
    <w:qFormat/>
    <w:rsid w:val="00B938C9"/>
    <w:rPr>
      <w:rFonts w:eastAsia="MS Mincho"/>
      <w:b/>
      <w:u w:val="single"/>
    </w:rPr>
  </w:style>
  <w:style w:type="paragraph" w:styleId="Date">
    <w:name w:val="Date"/>
    <w:aliases w:val="date"/>
    <w:basedOn w:val="Normal"/>
    <w:next w:val="Normal"/>
    <w:link w:val="DateChar"/>
    <w:uiPriority w:val="99"/>
    <w:unhideWhenUsed/>
    <w:rsid w:val="00B938C9"/>
    <w:pPr>
      <w:jc w:val="both"/>
    </w:pPr>
    <w:rPr>
      <w:rFonts w:ascii="Garamond" w:eastAsia="Times New Roman" w:hAnsi="Garamond"/>
      <w:sz w:val="16"/>
      <w:szCs w:val="20"/>
    </w:rPr>
  </w:style>
  <w:style w:type="character" w:customStyle="1" w:styleId="DateChar">
    <w:name w:val="Date Char"/>
    <w:aliases w:val="date Char"/>
    <w:basedOn w:val="DefaultParagraphFont"/>
    <w:link w:val="Date"/>
    <w:uiPriority w:val="99"/>
    <w:rsid w:val="00B938C9"/>
    <w:rPr>
      <w:rFonts w:ascii="Garamond" w:eastAsia="Times New Roman" w:hAnsi="Garamond"/>
      <w:sz w:val="16"/>
      <w:szCs w:val="20"/>
    </w:rPr>
  </w:style>
  <w:style w:type="character" w:customStyle="1" w:styleId="NothingChar">
    <w:name w:val="Nothing Char"/>
    <w:basedOn w:val="DefaultParagraphFont"/>
    <w:link w:val="Nothing"/>
    <w:locked/>
    <w:rsid w:val="00B938C9"/>
    <w:rPr>
      <w:rFonts w:ascii="Times New Roman" w:eastAsia="Calibri" w:hAnsi="Times New Roman" w:cs="Times New Roman"/>
      <w:sz w:val="20"/>
      <w:szCs w:val="20"/>
    </w:rPr>
  </w:style>
  <w:style w:type="paragraph" w:customStyle="1" w:styleId="Nothing">
    <w:name w:val="Nothing"/>
    <w:link w:val="NothingChar"/>
    <w:qFormat/>
    <w:rsid w:val="00B938C9"/>
    <w:pPr>
      <w:jc w:val="both"/>
    </w:pPr>
    <w:rPr>
      <w:rFonts w:ascii="Times New Roman" w:eastAsia="Calibri" w:hAnsi="Times New Roman" w:cs="Times New Roman"/>
      <w:sz w:val="20"/>
      <w:szCs w:val="20"/>
    </w:rPr>
  </w:style>
  <w:style w:type="character" w:customStyle="1" w:styleId="AuthorDateChar">
    <w:name w:val="AuthorDate Char"/>
    <w:basedOn w:val="DefaultParagraphFont"/>
    <w:link w:val="AuthorDate"/>
    <w:locked/>
    <w:rsid w:val="00B938C9"/>
    <w:rPr>
      <w:rFonts w:ascii="Times New Roman" w:eastAsia="Calibri" w:hAnsi="Times New Roman" w:cs="Times New Roman"/>
      <w:b/>
      <w:szCs w:val="20"/>
      <w:u w:val="single"/>
    </w:rPr>
  </w:style>
  <w:style w:type="paragraph" w:customStyle="1" w:styleId="AuthorDate">
    <w:name w:val="AuthorDate"/>
    <w:next w:val="Nothing"/>
    <w:link w:val="AuthorDateChar"/>
    <w:qFormat/>
    <w:rsid w:val="00B938C9"/>
    <w:pPr>
      <w:widowControl w:val="0"/>
      <w:outlineLvl w:val="2"/>
    </w:pPr>
    <w:rPr>
      <w:rFonts w:ascii="Times New Roman" w:eastAsia="Calibri" w:hAnsi="Times New Roman" w:cs="Times New Roman"/>
      <w:b/>
      <w:szCs w:val="20"/>
      <w:u w:val="single"/>
    </w:rPr>
  </w:style>
  <w:style w:type="paragraph" w:customStyle="1" w:styleId="BlockTitle">
    <w:name w:val="Block Title"/>
    <w:basedOn w:val="Heading1"/>
    <w:next w:val="Normal"/>
    <w:qFormat/>
    <w:rsid w:val="00B938C9"/>
    <w:pPr>
      <w:pageBreakBefore w:val="0"/>
      <w:pBdr>
        <w:top w:val="none" w:sz="0" w:space="0" w:color="auto"/>
        <w:left w:val="none" w:sz="0" w:space="0" w:color="auto"/>
        <w:bottom w:val="none" w:sz="0" w:space="0" w:color="auto"/>
        <w:right w:val="none" w:sz="0" w:space="0" w:color="auto"/>
      </w:pBdr>
      <w:suppressAutoHyphens/>
      <w:spacing w:before="20" w:after="120"/>
    </w:pPr>
    <w:rPr>
      <w:rFonts w:ascii="Georgia" w:eastAsia="Times New Roman" w:hAnsi="Georgia" w:cs="Arial"/>
      <w:bCs w:val="0"/>
      <w:kern w:val="32"/>
      <w:sz w:val="28"/>
      <w:u w:val="single"/>
    </w:rPr>
  </w:style>
  <w:style w:type="paragraph" w:customStyle="1" w:styleId="TxBrp1">
    <w:name w:val="TxBr_p1"/>
    <w:basedOn w:val="Normal"/>
    <w:uiPriority w:val="99"/>
    <w:qFormat/>
    <w:rsid w:val="00B938C9"/>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B938C9"/>
    <w:pPr>
      <w:spacing w:before="100" w:beforeAutospacing="1" w:after="100" w:afterAutospacing="1"/>
    </w:pPr>
    <w:rPr>
      <w:rFonts w:eastAsia="Times New Roman"/>
    </w:rPr>
  </w:style>
  <w:style w:type="paragraph" w:customStyle="1" w:styleId="hat">
    <w:name w:val="hat"/>
    <w:basedOn w:val="Normal"/>
    <w:next w:val="Normal"/>
    <w:link w:val="hatChar"/>
    <w:qFormat/>
    <w:rsid w:val="00B938C9"/>
    <w:pPr>
      <w:spacing w:before="6600" w:after="240"/>
      <w:jc w:val="center"/>
      <w:outlineLvl w:val="0"/>
    </w:pPr>
    <w:rPr>
      <w:rFonts w:eastAsia="Times New Roman"/>
      <w:b/>
      <w:bCs/>
      <w:sz w:val="44"/>
    </w:rPr>
  </w:style>
  <w:style w:type="paragraph" w:customStyle="1" w:styleId="TxBr41p1">
    <w:name w:val="TxBr_41p1"/>
    <w:basedOn w:val="Normal"/>
    <w:qFormat/>
    <w:rsid w:val="00B938C9"/>
    <w:pPr>
      <w:tabs>
        <w:tab w:val="left" w:pos="204"/>
      </w:tabs>
      <w:autoSpaceDE w:val="0"/>
      <w:autoSpaceDN w:val="0"/>
      <w:adjustRightInd w:val="0"/>
      <w:spacing w:line="238" w:lineRule="atLeast"/>
      <w:jc w:val="both"/>
    </w:pPr>
    <w:rPr>
      <w:rFonts w:eastAsia="Times New Roman"/>
    </w:rPr>
  </w:style>
  <w:style w:type="character" w:customStyle="1" w:styleId="AuthorChar">
    <w:name w:val="Author Char"/>
    <w:rsid w:val="00B938C9"/>
    <w:rPr>
      <w:b/>
      <w:bCs w:val="0"/>
      <w:noProof w:val="0"/>
      <w:sz w:val="22"/>
      <w:lang w:val="en-US" w:eastAsia="en-US" w:bidi="ar-SA"/>
    </w:rPr>
  </w:style>
  <w:style w:type="character" w:customStyle="1" w:styleId="CardsFont12pt">
    <w:name w:val="Cards + Font 12pt"/>
    <w:basedOn w:val="DefaultParagraphFont"/>
    <w:uiPriority w:val="1"/>
    <w:rsid w:val="00B938C9"/>
    <w:rPr>
      <w:rFonts w:ascii="Times New Roman" w:hAnsi="Times New Roman" w:cs="Times New Roman" w:hint="default"/>
      <w:sz w:val="24"/>
      <w:u w:val="single"/>
      <w:lang w:val="en-US" w:eastAsia="en-US" w:bidi="ar-SA"/>
    </w:rPr>
  </w:style>
  <w:style w:type="character" w:customStyle="1" w:styleId="tagCharChar">
    <w:name w:val="tag Char Char"/>
    <w:rsid w:val="00B938C9"/>
    <w:rPr>
      <w:rFonts w:ascii="Times New Roman" w:eastAsia="Times New Roman" w:hAnsi="Times New Roman" w:cs="Times New Roman" w:hint="default"/>
      <w:b/>
      <w:bCs w:val="0"/>
      <w:sz w:val="24"/>
      <w:szCs w:val="20"/>
    </w:rPr>
  </w:style>
  <w:style w:type="character" w:customStyle="1" w:styleId="cardCharChar">
    <w:name w:val="card Char Char"/>
    <w:rsid w:val="00B938C9"/>
    <w:rPr>
      <w:rFonts w:ascii="Times New Roman" w:eastAsia="Times New Roman" w:hAnsi="Times New Roman" w:cs="Times New Roman" w:hint="default"/>
      <w:sz w:val="20"/>
      <w:szCs w:val="20"/>
    </w:rPr>
  </w:style>
  <w:style w:type="character" w:customStyle="1" w:styleId="BlockTitleCharChar">
    <w:name w:val="Block Title Char Char"/>
    <w:rsid w:val="00B938C9"/>
    <w:rPr>
      <w:rFonts w:ascii="Georgia" w:eastAsia="Times New Roman" w:hAnsi="Georgia" w:cs="Arial" w:hint="default"/>
      <w:b/>
      <w:bCs/>
      <w:kern w:val="32"/>
      <w:sz w:val="28"/>
      <w:szCs w:val="32"/>
    </w:rPr>
  </w:style>
  <w:style w:type="character" w:customStyle="1" w:styleId="standardcontent">
    <w:name w:val="standardcontent"/>
    <w:basedOn w:val="DefaultParagraphFont"/>
    <w:rsid w:val="00B938C9"/>
  </w:style>
  <w:style w:type="character" w:customStyle="1" w:styleId="storyby">
    <w:name w:val="storyby"/>
    <w:basedOn w:val="DefaultParagraphFont"/>
    <w:rsid w:val="00B938C9"/>
  </w:style>
  <w:style w:type="character" w:customStyle="1" w:styleId="CardtextChar0">
    <w:name w:val="Card text Char"/>
    <w:link w:val="Cardtext0"/>
    <w:rsid w:val="00B938C9"/>
    <w:rPr>
      <w:rFonts w:ascii="Garamond" w:hAnsi="Garamond"/>
      <w:u w:val="single"/>
    </w:rPr>
  </w:style>
  <w:style w:type="character" w:customStyle="1" w:styleId="underline2">
    <w:name w:val="underline2"/>
    <w:rsid w:val="00B938C9"/>
    <w:rPr>
      <w:u w:val="single"/>
      <w:bdr w:val="none" w:sz="0" w:space="0" w:color="auto"/>
      <w:shd w:val="clear" w:color="auto" w:fill="B3B3B3"/>
    </w:rPr>
  </w:style>
  <w:style w:type="character" w:styleId="PageNumber">
    <w:name w:val="page number"/>
    <w:aliases w:val="card ununderlined"/>
    <w:basedOn w:val="DefaultParagraphFont"/>
    <w:uiPriority w:val="99"/>
    <w:rsid w:val="00B938C9"/>
  </w:style>
  <w:style w:type="character" w:customStyle="1" w:styleId="HeaderChar1">
    <w:name w:val="Header Char1"/>
    <w:aliases w:val="Header Char Char,Header Char2 Char1,Header Char1 Char Char1,Char Char Char Char Char1,Header Char Char1 Char1,Header Char2 Char Char Char Char1,Header Char1 Char1 Char Char Char Char1,Header Char Char Char1 Char Char Char Char1"/>
    <w:uiPriority w:val="99"/>
    <w:rsid w:val="00B938C9"/>
    <w:rPr>
      <w:szCs w:val="24"/>
    </w:rPr>
  </w:style>
  <w:style w:type="character" w:customStyle="1" w:styleId="DocumentMapChar1">
    <w:name w:val="Document Map Char1"/>
    <w:basedOn w:val="DefaultParagraphFont"/>
    <w:uiPriority w:val="99"/>
    <w:rsid w:val="00B938C9"/>
    <w:rPr>
      <w:rFonts w:ascii="Tahoma" w:hAnsi="Tahoma" w:cs="Tahoma"/>
      <w:sz w:val="16"/>
      <w:szCs w:val="16"/>
    </w:rPr>
  </w:style>
  <w:style w:type="character" w:customStyle="1" w:styleId="BoldUnderlining">
    <w:name w:val="Bold Underlining"/>
    <w:rsid w:val="00B938C9"/>
    <w:rPr>
      <w:b/>
      <w:u w:val="single"/>
    </w:rPr>
  </w:style>
  <w:style w:type="character" w:customStyle="1" w:styleId="BoldUnderlineChar0">
    <w:name w:val="BoldUnderline Char"/>
    <w:rsid w:val="00B938C9"/>
    <w:rPr>
      <w:rFonts w:ascii="Times New Roman" w:eastAsia="Times New Roman" w:hAnsi="Times New Roman" w:cs="Times New Roman"/>
      <w:b/>
      <w:sz w:val="20"/>
      <w:szCs w:val="24"/>
      <w:u w:val="single"/>
    </w:rPr>
  </w:style>
  <w:style w:type="character" w:customStyle="1" w:styleId="tagChar1">
    <w:name w:val="tag Char1"/>
    <w:rsid w:val="00B938C9"/>
    <w:rPr>
      <w:b/>
      <w:sz w:val="24"/>
    </w:rPr>
  </w:style>
  <w:style w:type="character" w:customStyle="1" w:styleId="Author">
    <w:name w:val="Author"/>
    <w:qFormat/>
    <w:rsid w:val="00B938C9"/>
    <w:rPr>
      <w:b/>
      <w:sz w:val="24"/>
    </w:rPr>
  </w:style>
  <w:style w:type="character" w:customStyle="1" w:styleId="author0">
    <w:name w:val="author"/>
    <w:rsid w:val="00B938C9"/>
    <w:rPr>
      <w:rFonts w:ascii="Times New Roman" w:hAnsi="Times New Roman"/>
      <w:b/>
      <w:sz w:val="24"/>
    </w:rPr>
  </w:style>
  <w:style w:type="character" w:customStyle="1" w:styleId="articletitle">
    <w:name w:val="articletitle"/>
    <w:rsid w:val="00B938C9"/>
    <w:rPr>
      <w:rFonts w:cs="Times New Roman"/>
    </w:rPr>
  </w:style>
  <w:style w:type="character" w:customStyle="1" w:styleId="6pointChar">
    <w:name w:val="6 point Char"/>
    <w:rsid w:val="00B938C9"/>
    <w:rPr>
      <w:rFonts w:cs="Times New Roman"/>
      <w:sz w:val="12"/>
      <w:lang w:val="en-US" w:eastAsia="en-US"/>
    </w:rPr>
  </w:style>
  <w:style w:type="character" w:customStyle="1" w:styleId="term1">
    <w:name w:val="term1"/>
    <w:rsid w:val="00B938C9"/>
    <w:rPr>
      <w:b/>
      <w:bCs/>
    </w:rPr>
  </w:style>
  <w:style w:type="paragraph" w:customStyle="1" w:styleId="Minimize">
    <w:name w:val="Minimize"/>
    <w:basedOn w:val="Normal"/>
    <w:next w:val="Normal"/>
    <w:qFormat/>
    <w:rsid w:val="00B938C9"/>
    <w:pPr>
      <w:widowControl w:val="0"/>
      <w:autoSpaceDE w:val="0"/>
      <w:autoSpaceDN w:val="0"/>
      <w:adjustRightInd w:val="0"/>
      <w:ind w:left="288" w:right="288"/>
    </w:pPr>
    <w:rPr>
      <w:rFonts w:ascii="Georgia" w:eastAsia="Times New Roman" w:hAnsi="Georgia"/>
      <w:sz w:val="12"/>
      <w:szCs w:val="20"/>
    </w:rPr>
  </w:style>
  <w:style w:type="character" w:customStyle="1" w:styleId="MinimizeChar">
    <w:name w:val="Minimize Char"/>
    <w:rsid w:val="00B938C9"/>
    <w:rPr>
      <w:sz w:val="12"/>
      <w:szCs w:val="24"/>
    </w:rPr>
  </w:style>
  <w:style w:type="character" w:customStyle="1" w:styleId="StyleThickunderline">
    <w:name w:val="Style Thick underline"/>
    <w:qFormat/>
    <w:rsid w:val="00B938C9"/>
    <w:rPr>
      <w:u w:val="thick"/>
    </w:rPr>
  </w:style>
  <w:style w:type="character" w:customStyle="1" w:styleId="UnderlineTextChar">
    <w:name w:val="Underline Text Char"/>
    <w:link w:val="UnderlineText"/>
    <w:rsid w:val="00B938C9"/>
    <w:rPr>
      <w:u w:val="single"/>
    </w:rPr>
  </w:style>
  <w:style w:type="paragraph" w:customStyle="1" w:styleId="TagCite">
    <w:name w:val="TagCite"/>
    <w:basedOn w:val="Normal"/>
    <w:uiPriority w:val="99"/>
    <w:qFormat/>
    <w:rsid w:val="00B938C9"/>
    <w:rPr>
      <w:rFonts w:ascii="Garamond" w:eastAsia="Times New Roman" w:hAnsi="Garamond"/>
      <w:b/>
    </w:rPr>
  </w:style>
  <w:style w:type="character" w:customStyle="1" w:styleId="CardTextChar1">
    <w:name w:val="Card Text Char"/>
    <w:rsid w:val="00B938C9"/>
    <w:rPr>
      <w:rFonts w:ascii="Georgia" w:hAnsi="Georgia" w:cs="Times New Roman"/>
      <w:sz w:val="24"/>
    </w:rPr>
  </w:style>
  <w:style w:type="character" w:customStyle="1" w:styleId="CardTagandCiteChar">
    <w:name w:val="Card Tag and Cite Char"/>
    <w:basedOn w:val="DefaultParagraphFont"/>
    <w:link w:val="CardTagandCite"/>
    <w:rsid w:val="00B938C9"/>
    <w:rPr>
      <w:rFonts w:ascii="Arial Narrow" w:hAnsi="Arial Narrow"/>
      <w:b/>
      <w:sz w:val="26"/>
    </w:rPr>
  </w:style>
  <w:style w:type="character" w:customStyle="1" w:styleId="CardText1Char">
    <w:name w:val="Card Text 1 Char"/>
    <w:basedOn w:val="DefaultParagraphFont"/>
    <w:link w:val="CardText1"/>
    <w:rsid w:val="00B938C9"/>
    <w:rPr>
      <w:rFonts w:ascii="Arial Narrow" w:hAnsi="Arial Narrow"/>
      <w:color w:val="000000"/>
      <w:u w:val="single"/>
    </w:rPr>
  </w:style>
  <w:style w:type="character" w:customStyle="1" w:styleId="CardText2Char">
    <w:name w:val="Card Text 2 Char"/>
    <w:basedOn w:val="CardText1Char"/>
    <w:link w:val="CardText2"/>
    <w:rsid w:val="00B938C9"/>
    <w:rPr>
      <w:rFonts w:ascii="Arial Narrow" w:hAnsi="Arial Narrow"/>
      <w:b/>
      <w:color w:val="000000"/>
      <w:u w:val="single"/>
    </w:rPr>
  </w:style>
  <w:style w:type="character" w:customStyle="1" w:styleId="SmallText">
    <w:name w:val="SmallText"/>
    <w:rsid w:val="00B938C9"/>
    <w:rPr>
      <w:color w:val="000000"/>
    </w:rPr>
  </w:style>
  <w:style w:type="character" w:customStyle="1" w:styleId="CardUnderlinedChar">
    <w:name w:val="Card Underlined Char"/>
    <w:basedOn w:val="DefaultParagraphFont"/>
    <w:rsid w:val="00B938C9"/>
    <w:rPr>
      <w:rFonts w:ascii="Arial Narrow" w:hAnsi="Arial Narrow"/>
      <w:sz w:val="22"/>
      <w:szCs w:val="24"/>
      <w:u w:val="single"/>
      <w:lang w:val="en-US" w:eastAsia="en-US" w:bidi="ar-SA"/>
    </w:rPr>
  </w:style>
  <w:style w:type="paragraph" w:customStyle="1" w:styleId="HeadingsBase">
    <w:name w:val="Headings Base"/>
    <w:basedOn w:val="Normal"/>
    <w:link w:val="HeadingsBaseChar"/>
    <w:qFormat/>
    <w:rsid w:val="00B938C9"/>
    <w:pPr>
      <w:keepNext/>
      <w:keepLines/>
      <w:suppressAutoHyphens/>
      <w:spacing w:before="20" w:after="120"/>
      <w:jc w:val="center"/>
    </w:pPr>
    <w:rPr>
      <w:rFonts w:eastAsia="Times New Roman"/>
      <w:b/>
      <w:kern w:val="32"/>
      <w:sz w:val="32"/>
      <w:szCs w:val="20"/>
    </w:rPr>
  </w:style>
  <w:style w:type="character" w:customStyle="1" w:styleId="HeadingsBaseChar">
    <w:name w:val="Headings Base Char"/>
    <w:basedOn w:val="DefaultParagraphFont"/>
    <w:link w:val="HeadingsBase"/>
    <w:rsid w:val="00B938C9"/>
    <w:rPr>
      <w:rFonts w:ascii="Calibri" w:eastAsia="Times New Roman" w:hAnsi="Calibri"/>
      <w:b/>
      <w:kern w:val="32"/>
      <w:sz w:val="32"/>
      <w:szCs w:val="20"/>
    </w:rPr>
  </w:style>
  <w:style w:type="character" w:customStyle="1" w:styleId="underline3">
    <w:name w:val="underline3"/>
    <w:basedOn w:val="underline2"/>
    <w:rsid w:val="00B938C9"/>
    <w:rPr>
      <w:u w:val="single"/>
      <w:bdr w:val="none" w:sz="0" w:space="0" w:color="auto"/>
      <w:shd w:val="clear" w:color="auto" w:fill="FFFF00"/>
    </w:rPr>
  </w:style>
  <w:style w:type="paragraph" w:customStyle="1" w:styleId="HeadingFake">
    <w:name w:val="Heading Fake"/>
    <w:basedOn w:val="Heading3"/>
    <w:uiPriority w:val="99"/>
    <w:qFormat/>
    <w:rsid w:val="00B938C9"/>
    <w:pPr>
      <w:suppressAutoHyphens/>
      <w:spacing w:before="20" w:after="120"/>
      <w:outlineLvl w:val="9"/>
    </w:pPr>
    <w:rPr>
      <w:rFonts w:cs="Arial"/>
      <w:kern w:val="32"/>
      <w:szCs w:val="26"/>
    </w:rPr>
  </w:style>
  <w:style w:type="paragraph" w:customStyle="1" w:styleId="SchoolPaper">
    <w:name w:val="School Paper"/>
    <w:basedOn w:val="Normal"/>
    <w:uiPriority w:val="99"/>
    <w:qFormat/>
    <w:rsid w:val="00B938C9"/>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B938C9"/>
  </w:style>
  <w:style w:type="paragraph" w:customStyle="1" w:styleId="SchoolWorksCited">
    <w:name w:val="School Works Cited"/>
    <w:basedOn w:val="SchoolPaper"/>
    <w:uiPriority w:val="99"/>
    <w:qFormat/>
    <w:rsid w:val="00B938C9"/>
  </w:style>
  <w:style w:type="paragraph" w:customStyle="1" w:styleId="BlockQuote">
    <w:name w:val="Block Quote"/>
    <w:basedOn w:val="Normal"/>
    <w:uiPriority w:val="99"/>
    <w:qFormat/>
    <w:rsid w:val="00B938C9"/>
    <w:pPr>
      <w:ind w:left="720" w:right="720"/>
    </w:pPr>
    <w:rPr>
      <w:rFonts w:eastAsia="Times New Roman"/>
      <w:kern w:val="32"/>
      <w:szCs w:val="20"/>
    </w:rPr>
  </w:style>
  <w:style w:type="character" w:customStyle="1" w:styleId="menu">
    <w:name w:val="menu"/>
    <w:basedOn w:val="DefaultParagraphFont"/>
    <w:rsid w:val="00B938C9"/>
  </w:style>
  <w:style w:type="paragraph" w:customStyle="1" w:styleId="PaperBody">
    <w:name w:val="Paper Body"/>
    <w:basedOn w:val="Normal"/>
    <w:uiPriority w:val="99"/>
    <w:qFormat/>
    <w:rsid w:val="00B938C9"/>
    <w:pPr>
      <w:spacing w:line="480" w:lineRule="auto"/>
      <w:ind w:firstLine="720"/>
    </w:pPr>
    <w:rPr>
      <w:rFonts w:eastAsia="Times New Roman"/>
      <w:kern w:val="32"/>
    </w:rPr>
  </w:style>
  <w:style w:type="paragraph" w:customStyle="1" w:styleId="PaperCitation">
    <w:name w:val="Paper Citation"/>
    <w:basedOn w:val="Normal"/>
    <w:uiPriority w:val="99"/>
    <w:qFormat/>
    <w:rsid w:val="00B938C9"/>
    <w:pPr>
      <w:spacing w:line="480" w:lineRule="auto"/>
      <w:ind w:left="720" w:hanging="720"/>
    </w:pPr>
    <w:rPr>
      <w:rFonts w:eastAsia="Times New Roman"/>
      <w:kern w:val="32"/>
      <w:szCs w:val="20"/>
    </w:rPr>
  </w:style>
  <w:style w:type="character" w:customStyle="1" w:styleId="Emphasis2">
    <w:name w:val="Emphasis2"/>
    <w:basedOn w:val="DefaultParagraphFont"/>
    <w:rsid w:val="00B938C9"/>
    <w:rPr>
      <w:rFonts w:ascii="Franklin Gothic Heavy" w:hAnsi="Franklin Gothic Heavy"/>
      <w:u w:val="single"/>
    </w:rPr>
  </w:style>
  <w:style w:type="character" w:customStyle="1" w:styleId="hatChar">
    <w:name w:val="hat Char"/>
    <w:basedOn w:val="DefaultParagraphFont"/>
    <w:link w:val="hat"/>
    <w:rsid w:val="00B938C9"/>
    <w:rPr>
      <w:rFonts w:ascii="Calibri" w:eastAsia="Times New Roman" w:hAnsi="Calibri"/>
      <w:b/>
      <w:bCs/>
      <w:sz w:val="44"/>
    </w:rPr>
  </w:style>
  <w:style w:type="paragraph" w:customStyle="1" w:styleId="citenon-bold">
    <w:name w:val="cite non-bold"/>
    <w:basedOn w:val="Normal"/>
    <w:link w:val="citenon-boldChar"/>
    <w:qFormat/>
    <w:rsid w:val="00B938C9"/>
    <w:rPr>
      <w:rFonts w:eastAsia="Times New Roman"/>
      <w:szCs w:val="20"/>
    </w:rPr>
  </w:style>
  <w:style w:type="paragraph" w:customStyle="1" w:styleId="WW-Default">
    <w:name w:val="WW-Default"/>
    <w:uiPriority w:val="99"/>
    <w:qFormat/>
    <w:rsid w:val="00B938C9"/>
    <w:pPr>
      <w:suppressAutoHyphens/>
    </w:pPr>
    <w:rPr>
      <w:rFonts w:ascii="Georgia" w:eastAsia="Calibri" w:hAnsi="Georgia" w:cs="Calibri"/>
      <w:sz w:val="22"/>
      <w:szCs w:val="22"/>
      <w:lang w:eastAsia="ar-SA"/>
    </w:rPr>
  </w:style>
  <w:style w:type="character" w:customStyle="1" w:styleId="pmterms1">
    <w:name w:val="pmterms1"/>
    <w:basedOn w:val="DefaultParagraphFont"/>
    <w:rsid w:val="00B938C9"/>
  </w:style>
  <w:style w:type="paragraph" w:styleId="Subtitle">
    <w:name w:val="Subtitle"/>
    <w:aliases w:val="Underlined card text"/>
    <w:basedOn w:val="Normal"/>
    <w:next w:val="Normal"/>
    <w:link w:val="SubtitleChar"/>
    <w:uiPriority w:val="11"/>
    <w:qFormat/>
    <w:rsid w:val="00B938C9"/>
    <w:rPr>
      <w:rFonts w:asciiTheme="majorHAnsi" w:eastAsiaTheme="majorEastAsia" w:hAnsiTheme="majorHAnsi" w:cstheme="majorBidi"/>
      <w:i/>
      <w:iCs/>
      <w:color w:val="4F81BD" w:themeColor="accent1"/>
      <w:spacing w:val="15"/>
    </w:rPr>
  </w:style>
  <w:style w:type="character" w:customStyle="1" w:styleId="SubtitleChar">
    <w:name w:val="Subtitle Char"/>
    <w:aliases w:val="Underlined card text Char"/>
    <w:basedOn w:val="DefaultParagraphFont"/>
    <w:link w:val="Subtitle"/>
    <w:uiPriority w:val="11"/>
    <w:rsid w:val="00B938C9"/>
    <w:rPr>
      <w:rFonts w:asciiTheme="majorHAnsi" w:eastAsiaTheme="majorEastAsia" w:hAnsiTheme="majorHAnsi" w:cstheme="majorBidi"/>
      <w:i/>
      <w:iCs/>
      <w:color w:val="4F81BD" w:themeColor="accent1"/>
      <w:spacing w:val="15"/>
      <w:sz w:val="22"/>
    </w:rPr>
  </w:style>
  <w:style w:type="character" w:customStyle="1" w:styleId="7TimesNewRoman">
    <w:name w:val="7 Times New Roman"/>
    <w:rsid w:val="00B938C9"/>
    <w:rPr>
      <w:rFonts w:ascii="Times New Roman" w:hAnsi="Times New Roman"/>
      <w:color w:val="000000"/>
      <w:spacing w:val="0"/>
      <w:position w:val="0"/>
      <w:sz w:val="14"/>
      <w:u w:val="none" w:color="000000"/>
      <w:vertAlign w:val="baseline"/>
      <w:lang w:val="en-US"/>
    </w:rPr>
  </w:style>
  <w:style w:type="numbering" w:customStyle="1" w:styleId="NoList1">
    <w:name w:val="No List1"/>
    <w:next w:val="NoList"/>
    <w:uiPriority w:val="99"/>
    <w:semiHidden/>
    <w:unhideWhenUsed/>
    <w:rsid w:val="00B938C9"/>
  </w:style>
  <w:style w:type="paragraph" w:customStyle="1" w:styleId="Standard">
    <w:name w:val="Standard"/>
    <w:uiPriority w:val="99"/>
    <w:qFormat/>
    <w:rsid w:val="00B938C9"/>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B938C9"/>
    <w:pPr>
      <w:spacing w:line="276" w:lineRule="auto"/>
      <w:jc w:val="left"/>
      <w:outlineLvl w:val="9"/>
    </w:pPr>
    <w:rPr>
      <w:color w:val="365F91"/>
      <w:kern w:val="32"/>
      <w:sz w:val="28"/>
    </w:rPr>
  </w:style>
  <w:style w:type="character" w:customStyle="1" w:styleId="CitesChar2">
    <w:name w:val="Cites Char2"/>
    <w:locked/>
    <w:rsid w:val="00B938C9"/>
    <w:rPr>
      <w:rFonts w:ascii="Times New Roman" w:eastAsia="Times New Roman" w:hAnsi="Times New Roman" w:cs="Times New Roman"/>
      <w:b/>
      <w:bCs/>
      <w:sz w:val="20"/>
    </w:rPr>
  </w:style>
  <w:style w:type="character" w:customStyle="1" w:styleId="CardsChar1">
    <w:name w:val="Cards Char1"/>
    <w:link w:val="Cards"/>
    <w:locked/>
    <w:rsid w:val="00B938C9"/>
    <w:rPr>
      <w:rFonts w:ascii="Times New Roman" w:eastAsia="Times New Roman" w:hAnsi="Times New Roman" w:cs="Times New Roman"/>
      <w:sz w:val="20"/>
    </w:rPr>
  </w:style>
  <w:style w:type="paragraph" w:customStyle="1" w:styleId="Cards">
    <w:name w:val="Cards"/>
    <w:basedOn w:val="Normal"/>
    <w:link w:val="CardsChar1"/>
    <w:qFormat/>
    <w:rsid w:val="00B938C9"/>
    <w:pPr>
      <w:autoSpaceDE w:val="0"/>
      <w:autoSpaceDN w:val="0"/>
      <w:adjustRightInd w:val="0"/>
      <w:ind w:left="432" w:right="432"/>
      <w:jc w:val="both"/>
    </w:pPr>
    <w:rPr>
      <w:rFonts w:ascii="Times New Roman" w:eastAsia="Times New Roman" w:hAnsi="Times New Roman" w:cs="Times New Roman"/>
      <w:sz w:val="20"/>
    </w:rPr>
  </w:style>
  <w:style w:type="character" w:customStyle="1" w:styleId="itxtrst">
    <w:name w:val="itxtrst"/>
    <w:rsid w:val="00B938C9"/>
  </w:style>
  <w:style w:type="character" w:customStyle="1" w:styleId="A-Underlining">
    <w:name w:val="A-Underlining"/>
    <w:basedOn w:val="DefaultParagraphFont"/>
    <w:rsid w:val="00B938C9"/>
    <w:rPr>
      <w:rFonts w:ascii="Garamond" w:hAnsi="Garamond"/>
      <w:color w:val="auto"/>
      <w:sz w:val="24"/>
      <w:u w:val="single"/>
    </w:rPr>
  </w:style>
  <w:style w:type="paragraph" w:customStyle="1" w:styleId="B-TagCite">
    <w:name w:val="B-TagCite"/>
    <w:uiPriority w:val="99"/>
    <w:qFormat/>
    <w:rsid w:val="00B938C9"/>
    <w:pPr>
      <w:keepNext/>
      <w:widowControl w:val="0"/>
      <w:tabs>
        <w:tab w:val="num" w:pos="0"/>
      </w:tabs>
      <w:suppressAutoHyphens/>
    </w:pPr>
    <w:rPr>
      <w:rFonts w:ascii="Garamond" w:eastAsia="MS Gothic" w:hAnsi="Garamond" w:cs="Times New Roman"/>
      <w:b/>
      <w:lang w:eastAsia="ar-SA"/>
    </w:rPr>
  </w:style>
  <w:style w:type="numbering" w:customStyle="1" w:styleId="NoList2">
    <w:name w:val="No List2"/>
    <w:next w:val="NoList"/>
    <w:uiPriority w:val="99"/>
    <w:semiHidden/>
    <w:rsid w:val="00B938C9"/>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B938C9"/>
    <w:rPr>
      <w:u w:val="single"/>
    </w:rPr>
  </w:style>
  <w:style w:type="character" w:customStyle="1" w:styleId="StyleUnderlineBold">
    <w:name w:val="Style Underline + Bold"/>
    <w:rsid w:val="00B938C9"/>
    <w:rPr>
      <w:b/>
      <w:bCs/>
      <w:u w:val="single"/>
    </w:rPr>
  </w:style>
  <w:style w:type="character" w:customStyle="1" w:styleId="smallChar">
    <w:name w:val="small Char"/>
    <w:rsid w:val="00B938C9"/>
    <w:rPr>
      <w:rFonts w:eastAsia="Calibri"/>
      <w:sz w:val="16"/>
      <w:szCs w:val="22"/>
      <w:lang w:val="en-US" w:eastAsia="en-US" w:bidi="ar-SA"/>
    </w:rPr>
  </w:style>
  <w:style w:type="character" w:customStyle="1" w:styleId="st">
    <w:name w:val="st"/>
    <w:rsid w:val="00B938C9"/>
  </w:style>
  <w:style w:type="character" w:customStyle="1" w:styleId="MicroTextChar">
    <w:name w:val="MicroText Char"/>
    <w:link w:val="MicroText"/>
    <w:locked/>
    <w:rsid w:val="00B938C9"/>
    <w:rPr>
      <w:rFonts w:ascii="Arial Narrow" w:hAnsi="Arial Narrow"/>
      <w:sz w:val="12"/>
    </w:rPr>
  </w:style>
  <w:style w:type="paragraph" w:customStyle="1" w:styleId="MicroText">
    <w:name w:val="MicroText"/>
    <w:basedOn w:val="Normal"/>
    <w:next w:val="Normal"/>
    <w:link w:val="MicroTextChar"/>
    <w:qFormat/>
    <w:rsid w:val="00B938C9"/>
    <w:rPr>
      <w:rFonts w:ascii="Arial Narrow" w:hAnsi="Arial Narrow"/>
      <w:sz w:val="12"/>
    </w:rPr>
  </w:style>
  <w:style w:type="character" w:customStyle="1" w:styleId="Underline-Highlighted">
    <w:name w:val="Underline-Highlighted"/>
    <w:uiPriority w:val="1"/>
    <w:qFormat/>
    <w:rsid w:val="00B938C9"/>
    <w:rPr>
      <w:rFonts w:ascii="Cambria" w:hAnsi="Cambria"/>
      <w:sz w:val="24"/>
      <w:u w:val="single"/>
      <w:bdr w:val="none" w:sz="0" w:space="0" w:color="auto"/>
      <w:shd w:val="clear" w:color="auto" w:fill="99FF66"/>
    </w:rPr>
  </w:style>
  <w:style w:type="character" w:customStyle="1" w:styleId="DebateUnderline">
    <w:name w:val="Debate Underline"/>
    <w:qFormat/>
    <w:rsid w:val="00B938C9"/>
    <w:rPr>
      <w:rFonts w:ascii="Times New Roman" w:hAnsi="Times New Roman"/>
      <w:sz w:val="24"/>
      <w:u w:val="thick"/>
    </w:rPr>
  </w:style>
  <w:style w:type="character" w:customStyle="1" w:styleId="fn">
    <w:name w:val="fn"/>
    <w:basedOn w:val="DefaultParagraphFont"/>
    <w:rsid w:val="00B938C9"/>
  </w:style>
  <w:style w:type="character" w:customStyle="1" w:styleId="newsmain">
    <w:name w:val="news_main"/>
    <w:basedOn w:val="DefaultParagraphFont"/>
    <w:rsid w:val="00B938C9"/>
  </w:style>
  <w:style w:type="paragraph" w:customStyle="1" w:styleId="UnderlinedText">
    <w:name w:val="Underlined Text"/>
    <w:basedOn w:val="Normal"/>
    <w:autoRedefine/>
    <w:uiPriority w:val="99"/>
    <w:qFormat/>
    <w:rsid w:val="00B938C9"/>
    <w:pPr>
      <w:jc w:val="both"/>
    </w:pPr>
    <w:rPr>
      <w:rFonts w:asciiTheme="minorHAnsi" w:hAnsiTheme="minorHAnsi"/>
      <w:b/>
    </w:rPr>
  </w:style>
  <w:style w:type="character" w:customStyle="1" w:styleId="verdana">
    <w:name w:val="verdana"/>
    <w:basedOn w:val="DefaultParagraphFont"/>
    <w:rsid w:val="00B938C9"/>
  </w:style>
  <w:style w:type="character" w:customStyle="1" w:styleId="vitstoryheadline">
    <w:name w:val="vitstoryheadline"/>
    <w:rsid w:val="00B938C9"/>
  </w:style>
  <w:style w:type="character" w:customStyle="1" w:styleId="CardsChar">
    <w:name w:val="Cards Char"/>
    <w:locked/>
    <w:rsid w:val="00B938C9"/>
    <w:rPr>
      <w:rFonts w:ascii="Times New Roman" w:eastAsia="Times New Roman" w:hAnsi="Times New Roman"/>
      <w:szCs w:val="24"/>
    </w:rPr>
  </w:style>
  <w:style w:type="paragraph" w:customStyle="1" w:styleId="NormalText">
    <w:name w:val="Normal Text"/>
    <w:basedOn w:val="Normal"/>
    <w:link w:val="NormalTextChar"/>
    <w:autoRedefine/>
    <w:qFormat/>
    <w:rsid w:val="00B938C9"/>
    <w:pPr>
      <w:jc w:val="both"/>
    </w:pPr>
    <w:rPr>
      <w:rFonts w:eastAsia="Times New Roman"/>
      <w:szCs w:val="26"/>
      <w:lang w:val="x-none" w:eastAsia="ja-JP"/>
    </w:rPr>
  </w:style>
  <w:style w:type="character" w:customStyle="1" w:styleId="NormalTextChar">
    <w:name w:val="Normal Text Char"/>
    <w:link w:val="NormalText"/>
    <w:rsid w:val="00B938C9"/>
    <w:rPr>
      <w:rFonts w:ascii="Calibri" w:eastAsia="Times New Roman" w:hAnsi="Calibri"/>
      <w:sz w:val="22"/>
      <w:szCs w:val="26"/>
      <w:lang w:val="x-none" w:eastAsia="ja-JP"/>
    </w:rPr>
  </w:style>
  <w:style w:type="character" w:customStyle="1" w:styleId="AuthorDate0">
    <w:name w:val="Author Date"/>
    <w:rsid w:val="00B938C9"/>
    <w:rPr>
      <w:b/>
      <w:sz w:val="24"/>
      <w:u w:val="thick"/>
    </w:rPr>
  </w:style>
  <w:style w:type="paragraph" w:customStyle="1" w:styleId="HotRoute">
    <w:name w:val="Hot Route!"/>
    <w:basedOn w:val="Normal"/>
    <w:link w:val="HotRouteChar"/>
    <w:uiPriority w:val="99"/>
    <w:qFormat/>
    <w:rsid w:val="00B938C9"/>
    <w:pPr>
      <w:ind w:left="144"/>
    </w:pPr>
    <w:rPr>
      <w:rFonts w:eastAsia="Times New Roman"/>
    </w:rPr>
  </w:style>
  <w:style w:type="character" w:customStyle="1" w:styleId="UnderlinedTextCharChar">
    <w:name w:val="Underlined Text Char Char"/>
    <w:basedOn w:val="DefaultParagraphFont"/>
    <w:rsid w:val="00B938C9"/>
    <w:rPr>
      <w:rFonts w:cs="Arial"/>
      <w:bCs/>
      <w:noProof w:val="0"/>
      <w:szCs w:val="26"/>
      <w:u w:val="single"/>
      <w:lang w:val="en-US" w:eastAsia="en-US" w:bidi="ar-SA"/>
    </w:rPr>
  </w:style>
  <w:style w:type="character" w:customStyle="1" w:styleId="il">
    <w:name w:val="il"/>
    <w:rsid w:val="00B938C9"/>
  </w:style>
  <w:style w:type="paragraph" w:customStyle="1" w:styleId="underlined">
    <w:name w:val="underlined"/>
    <w:next w:val="Normal"/>
    <w:link w:val="underlinedChar"/>
    <w:autoRedefine/>
    <w:qFormat/>
    <w:rsid w:val="00B938C9"/>
    <w:pPr>
      <w:contextualSpacing/>
    </w:pPr>
    <w:rPr>
      <w:rFonts w:ascii="Times New Roman" w:eastAsia="Malgun Gothic" w:hAnsi="Times New Roman" w:cs="Times New Roman"/>
      <w:u w:val="single"/>
    </w:rPr>
  </w:style>
  <w:style w:type="character" w:customStyle="1" w:styleId="underlinedChar">
    <w:name w:val="underlined Char"/>
    <w:link w:val="underlined"/>
    <w:rsid w:val="00B938C9"/>
    <w:rPr>
      <w:rFonts w:ascii="Times New Roman" w:eastAsia="Malgun Gothic" w:hAnsi="Times New Roman" w:cs="Times New Roman"/>
      <w:u w:val="single"/>
    </w:rPr>
  </w:style>
  <w:style w:type="paragraph" w:customStyle="1" w:styleId="Style4">
    <w:name w:val="Style4"/>
    <w:basedOn w:val="Normal"/>
    <w:link w:val="Style4Char"/>
    <w:qFormat/>
    <w:rsid w:val="00B938C9"/>
    <w:rPr>
      <w:rFonts w:ascii="Arial Narrow" w:eastAsia="Times New Roman" w:hAnsi="Arial Narrow"/>
      <w:u w:val="single"/>
    </w:rPr>
  </w:style>
  <w:style w:type="character" w:customStyle="1" w:styleId="Style4Char">
    <w:name w:val="Style4 Char"/>
    <w:link w:val="Style4"/>
    <w:rsid w:val="00B938C9"/>
    <w:rPr>
      <w:rFonts w:ascii="Arial Narrow" w:eastAsia="Times New Roman" w:hAnsi="Arial Narrow"/>
      <w:sz w:val="22"/>
      <w:u w:val="single"/>
    </w:rPr>
  </w:style>
  <w:style w:type="character" w:customStyle="1" w:styleId="citenon-boldChar">
    <w:name w:val="cite non-bold Char"/>
    <w:link w:val="citenon-bold"/>
    <w:rsid w:val="00B938C9"/>
    <w:rPr>
      <w:rFonts w:ascii="Calibri" w:eastAsia="Times New Roman" w:hAnsi="Calibri"/>
      <w:sz w:val="22"/>
      <w:szCs w:val="20"/>
    </w:rPr>
  </w:style>
  <w:style w:type="character" w:customStyle="1" w:styleId="EmphasizeThis">
    <w:name w:val="EmphasizeThis"/>
    <w:rsid w:val="00B938C9"/>
    <w:rPr>
      <w:rFonts w:ascii="Georgia" w:hAnsi="Georgia"/>
      <w:b/>
      <w:iCs/>
      <w:sz w:val="24"/>
      <w:u w:val="thick"/>
    </w:rPr>
  </w:style>
  <w:style w:type="character" w:customStyle="1" w:styleId="CiteReal0">
    <w:name w:val="CiteReal"/>
    <w:uiPriority w:val="1"/>
    <w:qFormat/>
    <w:rsid w:val="00B938C9"/>
    <w:rPr>
      <w:rFonts w:ascii="Arial" w:hAnsi="Arial"/>
      <w:b/>
      <w:sz w:val="24"/>
      <w:u w:val="single"/>
    </w:rPr>
  </w:style>
  <w:style w:type="character" w:customStyle="1" w:styleId="dropcap1">
    <w:name w:val="dropcap1"/>
    <w:rsid w:val="00B938C9"/>
  </w:style>
  <w:style w:type="paragraph" w:customStyle="1" w:styleId="Default">
    <w:name w:val="Default"/>
    <w:basedOn w:val="Normal"/>
    <w:uiPriority w:val="99"/>
    <w:qFormat/>
    <w:rsid w:val="00B938C9"/>
    <w:pPr>
      <w:autoSpaceDE w:val="0"/>
      <w:autoSpaceDN w:val="0"/>
      <w:adjustRightInd w:val="0"/>
      <w:spacing w:after="200" w:line="276" w:lineRule="auto"/>
    </w:pPr>
    <w:rPr>
      <w:rFonts w:ascii="Verdana" w:eastAsia="Verdana" w:hAnsi="Verdana" w:cs="Malgun Gothic"/>
    </w:rPr>
  </w:style>
  <w:style w:type="paragraph" w:styleId="List">
    <w:name w:val="List"/>
    <w:basedOn w:val="Normal"/>
    <w:uiPriority w:val="99"/>
    <w:unhideWhenUsed/>
    <w:rsid w:val="00B938C9"/>
    <w:rPr>
      <w:rFonts w:ascii="Verdana" w:eastAsia="Verdana" w:hAnsi="Verdana" w:cs="Cambria"/>
    </w:rPr>
  </w:style>
  <w:style w:type="paragraph" w:customStyle="1" w:styleId="PageHeaderLine1">
    <w:name w:val="PageHeaderLine1"/>
    <w:basedOn w:val="Normal"/>
    <w:uiPriority w:val="99"/>
    <w:qFormat/>
    <w:rsid w:val="00B938C9"/>
    <w:pPr>
      <w:tabs>
        <w:tab w:val="right" w:pos="10800"/>
      </w:tabs>
    </w:pPr>
    <w:rPr>
      <w:rFonts w:ascii="Verdana" w:eastAsia="Verdana" w:hAnsi="Verdana" w:cs="Cambria"/>
      <w:b/>
    </w:rPr>
  </w:style>
  <w:style w:type="paragraph" w:customStyle="1" w:styleId="PageHeaderLine2">
    <w:name w:val="PageHeaderLine2"/>
    <w:basedOn w:val="Normal"/>
    <w:next w:val="Normal"/>
    <w:link w:val="PageHeaderLine2Char"/>
    <w:qFormat/>
    <w:rsid w:val="00B938C9"/>
    <w:pPr>
      <w:tabs>
        <w:tab w:val="right" w:pos="10800"/>
      </w:tabs>
      <w:spacing w:line="480" w:lineRule="auto"/>
    </w:pPr>
    <w:rPr>
      <w:rFonts w:ascii="Verdana" w:eastAsia="Verdana" w:hAnsi="Verdana" w:cs="Cambria"/>
      <w:b/>
    </w:rPr>
  </w:style>
  <w:style w:type="paragraph" w:styleId="Quote">
    <w:name w:val="Quote"/>
    <w:basedOn w:val="Normal"/>
    <w:next w:val="Normal"/>
    <w:link w:val="QuoteChar"/>
    <w:uiPriority w:val="29"/>
    <w:qFormat/>
    <w:rsid w:val="00B938C9"/>
    <w:rPr>
      <w:rFonts w:ascii="Palatino Linotype" w:hAnsi="Palatino Linotype" w:cs="Palatino Linotype"/>
      <w:b/>
      <w:iCs/>
      <w:color w:val="000000"/>
      <w:u w:val="single"/>
    </w:rPr>
  </w:style>
  <w:style w:type="character" w:customStyle="1" w:styleId="QuoteChar">
    <w:name w:val="Quote Char"/>
    <w:basedOn w:val="DefaultParagraphFont"/>
    <w:link w:val="Quote"/>
    <w:uiPriority w:val="29"/>
    <w:rsid w:val="00B938C9"/>
    <w:rPr>
      <w:rFonts w:ascii="Palatino Linotype" w:hAnsi="Palatino Linotype" w:cs="Palatino Linotype"/>
      <w:b/>
      <w:iCs/>
      <w:color w:val="000000"/>
      <w:sz w:val="22"/>
      <w:u w:val="single"/>
    </w:rPr>
  </w:style>
  <w:style w:type="paragraph" w:customStyle="1" w:styleId="Style31">
    <w:name w:val="Style31"/>
    <w:basedOn w:val="Normal"/>
    <w:uiPriority w:val="99"/>
    <w:rsid w:val="00B938C9"/>
    <w:pPr>
      <w:spacing w:line="197" w:lineRule="exact"/>
      <w:jc w:val="both"/>
    </w:pPr>
    <w:rPr>
      <w:rFonts w:ascii="Palatino Linotype" w:hAnsi="Palatino Linotype" w:cs="Palatino Linotype"/>
    </w:rPr>
  </w:style>
  <w:style w:type="paragraph" w:customStyle="1" w:styleId="Style42">
    <w:name w:val="Style42"/>
    <w:basedOn w:val="Normal"/>
    <w:uiPriority w:val="99"/>
    <w:rsid w:val="00B938C9"/>
    <w:pPr>
      <w:spacing w:line="202" w:lineRule="exact"/>
      <w:jc w:val="both"/>
    </w:pPr>
    <w:rPr>
      <w:rFonts w:ascii="Palatino Linotype" w:hAnsi="Palatino Linotype" w:cs="Palatino Linotype"/>
    </w:rPr>
  </w:style>
  <w:style w:type="paragraph" w:customStyle="1" w:styleId="Style51">
    <w:name w:val="Style51"/>
    <w:basedOn w:val="Normal"/>
    <w:uiPriority w:val="99"/>
    <w:rsid w:val="00B938C9"/>
    <w:pPr>
      <w:spacing w:line="200" w:lineRule="exact"/>
      <w:jc w:val="both"/>
    </w:pPr>
    <w:rPr>
      <w:rFonts w:ascii="Palatino Linotype" w:hAnsi="Palatino Linotype" w:cs="Palatino Linotype"/>
    </w:rPr>
  </w:style>
  <w:style w:type="paragraph" w:customStyle="1" w:styleId="Analytics">
    <w:name w:val="Analytics"/>
    <w:basedOn w:val="Normal"/>
    <w:link w:val="AnalyticsChar"/>
    <w:uiPriority w:val="4"/>
    <w:qFormat/>
    <w:rsid w:val="00B938C9"/>
    <w:rPr>
      <w:rFonts w:ascii="Palatino Linotype" w:hAnsi="Palatino Linotype" w:cs="Palatino Linotype"/>
      <w:b/>
    </w:rPr>
  </w:style>
  <w:style w:type="character" w:customStyle="1" w:styleId="TagtemplateChar">
    <w:name w:val="Tagtemplate Char"/>
    <w:link w:val="Tagtemplate"/>
    <w:locked/>
    <w:rsid w:val="00B938C9"/>
    <w:rPr>
      <w:rFonts w:ascii="Palatino Linotype" w:hAnsi="Palatino Linotype" w:cs="Cambria"/>
      <w:b/>
      <w:szCs w:val="20"/>
      <w:lang w:val="x-none" w:eastAsia="x-none"/>
    </w:rPr>
  </w:style>
  <w:style w:type="paragraph" w:customStyle="1" w:styleId="Tagtemplate">
    <w:name w:val="Tagtemplate"/>
    <w:basedOn w:val="Normal"/>
    <w:link w:val="TagtemplateChar"/>
    <w:autoRedefine/>
    <w:qFormat/>
    <w:rsid w:val="00B938C9"/>
    <w:pPr>
      <w:keepNext/>
      <w:keepLines/>
    </w:pPr>
    <w:rPr>
      <w:rFonts w:ascii="Palatino Linotype" w:hAnsi="Palatino Linotype" w:cs="Cambria"/>
      <w:b/>
      <w:sz w:val="24"/>
      <w:szCs w:val="20"/>
      <w:lang w:val="x-none" w:eastAsia="x-none"/>
    </w:rPr>
  </w:style>
  <w:style w:type="character" w:customStyle="1" w:styleId="UnderlineBold0">
    <w:name w:val="Underline Bold"/>
    <w:qFormat/>
    <w:rsid w:val="00B938C9"/>
    <w:rPr>
      <w:b/>
      <w:bCs w:val="0"/>
      <w:sz w:val="20"/>
      <w:u w:val="single"/>
    </w:rPr>
  </w:style>
  <w:style w:type="character" w:customStyle="1" w:styleId="FontStyle72">
    <w:name w:val="Font Style72"/>
    <w:uiPriority w:val="99"/>
    <w:rsid w:val="00B938C9"/>
    <w:rPr>
      <w:rFonts w:ascii="Cambria" w:hAnsi="Cambria" w:cs="Cambria" w:hint="default"/>
      <w:sz w:val="16"/>
      <w:szCs w:val="16"/>
    </w:rPr>
  </w:style>
  <w:style w:type="character" w:customStyle="1" w:styleId="FontStyle73">
    <w:name w:val="Font Style73"/>
    <w:uiPriority w:val="99"/>
    <w:rsid w:val="00B938C9"/>
    <w:rPr>
      <w:rFonts w:ascii="Cambria" w:hAnsi="Cambria" w:cs="Cambria" w:hint="default"/>
      <w:i/>
      <w:iCs/>
      <w:sz w:val="16"/>
      <w:szCs w:val="16"/>
    </w:rPr>
  </w:style>
  <w:style w:type="character" w:customStyle="1" w:styleId="UnderlinestyleChar2">
    <w:name w:val="Underline style Char2"/>
    <w:rsid w:val="00B938C9"/>
    <w:rPr>
      <w:sz w:val="22"/>
      <w:szCs w:val="24"/>
      <w:u w:val="single"/>
      <w:lang w:val="en-US" w:eastAsia="en-US" w:bidi="ar-SA"/>
    </w:rPr>
  </w:style>
  <w:style w:type="character" w:customStyle="1" w:styleId="UnderlineCard">
    <w:name w:val="Underline Card"/>
    <w:uiPriority w:val="6"/>
    <w:qFormat/>
    <w:rsid w:val="00B938C9"/>
    <w:rPr>
      <w:rFonts w:ascii="Palatino Linotype" w:hAnsi="Palatino Linotype" w:cs="Palatino Linotype" w:hint="default"/>
      <w:b w:val="0"/>
      <w:bCs/>
      <w:sz w:val="20"/>
      <w:u w:val="single"/>
    </w:rPr>
  </w:style>
  <w:style w:type="character" w:customStyle="1" w:styleId="StyleUnderline1">
    <w:name w:val="Style Underline1"/>
    <w:rsid w:val="00B938C9"/>
    <w:rPr>
      <w:u w:val="single"/>
    </w:rPr>
  </w:style>
  <w:style w:type="paragraph" w:styleId="BodyText2">
    <w:name w:val="Body Text 2"/>
    <w:basedOn w:val="Normal"/>
    <w:link w:val="BodyText2Char"/>
    <w:rsid w:val="00B938C9"/>
    <w:pPr>
      <w:spacing w:after="120"/>
    </w:pPr>
    <w:rPr>
      <w:rFonts w:ascii="New Baskerville" w:eastAsia="Segoe UI" w:hAnsi="New Baskerville" w:cs="Cambria"/>
      <w:lang w:eastAsia="zh-CN"/>
    </w:rPr>
  </w:style>
  <w:style w:type="character" w:customStyle="1" w:styleId="BodyText2Char">
    <w:name w:val="Body Text 2 Char"/>
    <w:basedOn w:val="DefaultParagraphFont"/>
    <w:link w:val="BodyText2"/>
    <w:rsid w:val="00B938C9"/>
    <w:rPr>
      <w:rFonts w:ascii="New Baskerville" w:eastAsia="Segoe UI" w:hAnsi="New Baskerville" w:cs="Cambria"/>
      <w:sz w:val="22"/>
      <w:lang w:eastAsia="zh-CN"/>
    </w:rPr>
  </w:style>
  <w:style w:type="paragraph" w:customStyle="1" w:styleId="cards0">
    <w:name w:val="cards"/>
    <w:basedOn w:val="Cites"/>
    <w:uiPriority w:val="99"/>
    <w:qFormat/>
    <w:rsid w:val="00B938C9"/>
    <w:pPr>
      <w:autoSpaceDE/>
      <w:autoSpaceDN/>
      <w:adjustRightInd/>
    </w:pPr>
    <w:rPr>
      <w:rFonts w:eastAsia="Verdana" w:cs="Cambria"/>
      <w:b w:val="0"/>
      <w:sz w:val="22"/>
      <w:lang w:val="en-US" w:eastAsia="en-US"/>
    </w:rPr>
  </w:style>
  <w:style w:type="character" w:customStyle="1" w:styleId="term">
    <w:name w:val="term"/>
    <w:basedOn w:val="DefaultParagraphFont"/>
    <w:rsid w:val="00B938C9"/>
  </w:style>
  <w:style w:type="paragraph" w:customStyle="1" w:styleId="TagCite0">
    <w:name w:val="Tag/Cite"/>
    <w:basedOn w:val="Normal"/>
    <w:link w:val="TagCiteChar"/>
    <w:uiPriority w:val="99"/>
    <w:qFormat/>
    <w:rsid w:val="00B938C9"/>
    <w:rPr>
      <w:rFonts w:eastAsia="Cambria" w:cs="Cambria"/>
      <w:b/>
    </w:rPr>
  </w:style>
  <w:style w:type="character" w:customStyle="1" w:styleId="TagCiteChar">
    <w:name w:val="Tag/Cite Char"/>
    <w:basedOn w:val="DefaultParagraphFont"/>
    <w:link w:val="TagCite0"/>
    <w:uiPriority w:val="99"/>
    <w:rsid w:val="00B938C9"/>
    <w:rPr>
      <w:rFonts w:ascii="Calibri" w:eastAsia="Cambria" w:hAnsi="Calibri" w:cs="Cambria"/>
      <w:b/>
      <w:sz w:val="22"/>
    </w:rPr>
  </w:style>
  <w:style w:type="character" w:customStyle="1" w:styleId="TitleChar2">
    <w:name w:val="Title Char2"/>
    <w:basedOn w:val="DefaultParagraphFont"/>
    <w:uiPriority w:val="1"/>
    <w:qFormat/>
    <w:rsid w:val="00B938C9"/>
    <w:rPr>
      <w:rFonts w:asciiTheme="majorHAnsi" w:eastAsiaTheme="majorEastAsia" w:hAnsiTheme="majorHAnsi" w:cstheme="majorBidi"/>
      <w:color w:val="17365D" w:themeColor="text2" w:themeShade="BF"/>
      <w:spacing w:val="5"/>
      <w:kern w:val="28"/>
      <w:sz w:val="52"/>
      <w:szCs w:val="52"/>
    </w:rPr>
  </w:style>
  <w:style w:type="character" w:customStyle="1" w:styleId="FontStyle49">
    <w:name w:val="Font Style49"/>
    <w:uiPriority w:val="99"/>
    <w:rsid w:val="00B938C9"/>
    <w:rPr>
      <w:rFonts w:ascii="Cambria" w:hAnsi="Cambria" w:cs="Cambria"/>
      <w:sz w:val="20"/>
      <w:szCs w:val="20"/>
    </w:rPr>
  </w:style>
  <w:style w:type="character" w:customStyle="1" w:styleId="FontStyle50">
    <w:name w:val="Font Style50"/>
    <w:uiPriority w:val="99"/>
    <w:rsid w:val="00B938C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B938C9"/>
    <w:pPr>
      <w:suppressAutoHyphens/>
    </w:pPr>
    <w:rPr>
      <w:rFonts w:eastAsia="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B938C9"/>
    <w:rPr>
      <w:rFonts w:ascii="Calibri" w:eastAsia="Cambria" w:hAnsi="Calibri" w:cs="Cambria"/>
      <w:spacing w:val="-3"/>
      <w:sz w:val="22"/>
      <w:szCs w:val="20"/>
    </w:rPr>
  </w:style>
  <w:style w:type="character" w:customStyle="1" w:styleId="kn">
    <w:name w:val="kn"/>
    <w:basedOn w:val="DefaultParagraphFont"/>
    <w:rsid w:val="00B938C9"/>
  </w:style>
  <w:style w:type="paragraph" w:customStyle="1" w:styleId="CardIndented">
    <w:name w:val="Card (Indented)"/>
    <w:basedOn w:val="Normal"/>
    <w:link w:val="CardIndentedChar"/>
    <w:qFormat/>
    <w:rsid w:val="00B938C9"/>
    <w:pPr>
      <w:ind w:left="288"/>
    </w:pPr>
    <w:rPr>
      <w:rFonts w:ascii="Verdana" w:hAnsi="Verdana"/>
    </w:rPr>
  </w:style>
  <w:style w:type="character" w:customStyle="1" w:styleId="CardIndentedChar">
    <w:name w:val="Card (Indented) Char"/>
    <w:basedOn w:val="DefaultParagraphFont"/>
    <w:link w:val="CardIndented"/>
    <w:rsid w:val="00B938C9"/>
    <w:rPr>
      <w:rFonts w:ascii="Verdana" w:hAnsi="Verdana"/>
      <w:sz w:val="22"/>
    </w:rPr>
  </w:style>
  <w:style w:type="character" w:customStyle="1" w:styleId="Style8pt">
    <w:name w:val="Style 8 pt"/>
    <w:basedOn w:val="DefaultParagraphFont"/>
    <w:rsid w:val="00B938C9"/>
    <w:rPr>
      <w:sz w:val="14"/>
    </w:rPr>
  </w:style>
  <w:style w:type="character" w:customStyle="1" w:styleId="ReallyfuckingsmallChar">
    <w:name w:val="Really fucking small Char"/>
    <w:link w:val="Reallyfuckingsmall"/>
    <w:locked/>
    <w:rsid w:val="00B938C9"/>
    <w:rPr>
      <w:rFonts w:ascii="Cambria" w:eastAsia="Myriad Pro Light Cond" w:hAnsi="Cambria" w:cs="Cambria"/>
      <w:sz w:val="10"/>
    </w:rPr>
  </w:style>
  <w:style w:type="paragraph" w:customStyle="1" w:styleId="Reallyfuckingsmall">
    <w:name w:val="Really fucking small"/>
    <w:basedOn w:val="Normal"/>
    <w:link w:val="ReallyfuckingsmallChar"/>
    <w:qFormat/>
    <w:rsid w:val="00B938C9"/>
    <w:pPr>
      <w:adjustRightInd w:val="0"/>
    </w:pPr>
    <w:rPr>
      <w:rFonts w:ascii="Cambria" w:eastAsia="Myriad Pro Light Cond" w:hAnsi="Cambria" w:cs="Cambria"/>
      <w:sz w:val="10"/>
    </w:rPr>
  </w:style>
  <w:style w:type="character" w:customStyle="1" w:styleId="StyleStyleUnderlineUnderlineStyleBoldUnderlineIntenseEmphas">
    <w:name w:val="Style Style UnderlineUnderlineStyle Bold UnderlineIntense Emphas..."/>
    <w:basedOn w:val="DefaultParagraphFont"/>
    <w:rsid w:val="00B938C9"/>
    <w:rPr>
      <w:b/>
      <w:bCs/>
      <w:sz w:val="26"/>
      <w:u w:val="single"/>
    </w:rPr>
  </w:style>
  <w:style w:type="character" w:customStyle="1" w:styleId="CharacterStyle1">
    <w:name w:val="Character Style 1"/>
    <w:rsid w:val="00B938C9"/>
    <w:rPr>
      <w:sz w:val="20"/>
      <w:szCs w:val="20"/>
    </w:rPr>
  </w:style>
  <w:style w:type="character" w:customStyle="1" w:styleId="Debate-CardSmalltextF2Char">
    <w:name w:val="Debate- Card Small text F2 Char"/>
    <w:link w:val="Debate-CardSmalltextF2"/>
    <w:locked/>
    <w:rsid w:val="00B938C9"/>
    <w:rPr>
      <w:rFonts w:ascii="Times New Roman" w:eastAsia="Cambria" w:hAnsi="Times New Roman" w:cs="Verdana"/>
      <w:sz w:val="20"/>
    </w:rPr>
  </w:style>
  <w:style w:type="paragraph" w:customStyle="1" w:styleId="Debate-CardSmalltextF2">
    <w:name w:val="Debate- Card Small text F2"/>
    <w:basedOn w:val="Normal"/>
    <w:next w:val="Normal"/>
    <w:link w:val="Debate-CardSmalltextF2Char"/>
    <w:qFormat/>
    <w:rsid w:val="00B938C9"/>
    <w:rPr>
      <w:rFonts w:ascii="Times New Roman" w:eastAsia="Cambria" w:hAnsi="Times New Roman" w:cs="Verdana"/>
      <w:sz w:val="20"/>
    </w:rPr>
  </w:style>
  <w:style w:type="character" w:customStyle="1" w:styleId="Debate-EmphasizedText-F5Char">
    <w:name w:val="Debate- Emphasized Text- F5 Char"/>
    <w:link w:val="Debate-EmphasizedText-F5"/>
    <w:locked/>
    <w:rsid w:val="00B938C9"/>
    <w:rPr>
      <w:rFonts w:ascii="Times New Roman" w:hAnsi="Times New Roman" w:cs="Verdana"/>
      <w:sz w:val="20"/>
      <w:u w:val="single"/>
    </w:rPr>
  </w:style>
  <w:style w:type="paragraph" w:customStyle="1" w:styleId="Debate-EmphasizedText-F5">
    <w:name w:val="Debate- Emphasized Text- F5"/>
    <w:basedOn w:val="Normal"/>
    <w:link w:val="Debate-EmphasizedText-F5Char"/>
    <w:qFormat/>
    <w:rsid w:val="00B938C9"/>
    <w:pPr>
      <w:spacing w:after="200"/>
    </w:pPr>
    <w:rPr>
      <w:rFonts w:ascii="Times New Roman" w:hAnsi="Times New Roman" w:cs="Verdana"/>
      <w:sz w:val="20"/>
      <w:u w:val="single"/>
    </w:rPr>
  </w:style>
  <w:style w:type="character" w:customStyle="1" w:styleId="Debate-CardTextUnderlined-F3Char">
    <w:name w:val="Debate- Card Text Underlined- F3 Char"/>
    <w:link w:val="Debate-CardTextUnderlined-F3"/>
    <w:locked/>
    <w:rsid w:val="00B938C9"/>
    <w:rPr>
      <w:rFonts w:ascii="Times New Roman" w:hAnsi="Times New Roman" w:cs="Verdana"/>
      <w:sz w:val="20"/>
      <w:u w:val="single"/>
    </w:rPr>
  </w:style>
  <w:style w:type="paragraph" w:customStyle="1" w:styleId="Debate-CardTextUnderlined-F3">
    <w:name w:val="Debate- Card Text Underlined- F3"/>
    <w:basedOn w:val="Normal"/>
    <w:next w:val="NoSpacing"/>
    <w:link w:val="Debate-CardTextUnderlined-F3Char"/>
    <w:qFormat/>
    <w:rsid w:val="00B938C9"/>
    <w:pPr>
      <w:spacing w:after="200"/>
    </w:pPr>
    <w:rPr>
      <w:rFonts w:ascii="Times New Roman" w:hAnsi="Times New Roman" w:cs="Verdana"/>
      <w:sz w:val="20"/>
      <w:u w:val="single"/>
    </w:rPr>
  </w:style>
  <w:style w:type="character" w:customStyle="1" w:styleId="CitesChar">
    <w:name w:val="Cites Char"/>
    <w:rsid w:val="00B938C9"/>
    <w:rPr>
      <w:rFonts w:ascii="Cambria" w:eastAsia="Verdana" w:hAnsi="Cambria" w:cs="Cambria"/>
      <w:b/>
      <w:sz w:val="24"/>
      <w:u w:val="single"/>
    </w:rPr>
  </w:style>
  <w:style w:type="character" w:customStyle="1" w:styleId="texto1">
    <w:name w:val="texto1"/>
    <w:basedOn w:val="DefaultParagraphFont"/>
    <w:rsid w:val="00B938C9"/>
  </w:style>
  <w:style w:type="character" w:customStyle="1" w:styleId="person-name">
    <w:name w:val="person-name"/>
    <w:basedOn w:val="DefaultParagraphFont"/>
    <w:rsid w:val="00B938C9"/>
  </w:style>
  <w:style w:type="paragraph" w:customStyle="1" w:styleId="MinimizedText">
    <w:name w:val="Minimized Text"/>
    <w:link w:val="MinimizedTextChar"/>
    <w:qFormat/>
    <w:rsid w:val="00B938C9"/>
    <w:pPr>
      <w:spacing w:after="200" w:line="276" w:lineRule="auto"/>
    </w:pPr>
    <w:rPr>
      <w:rFonts w:eastAsia="Cambria"/>
      <w:sz w:val="16"/>
    </w:rPr>
  </w:style>
  <w:style w:type="character" w:customStyle="1" w:styleId="MinimizedTextChar">
    <w:name w:val="Minimized Text Char"/>
    <w:link w:val="MinimizedText"/>
    <w:rsid w:val="00B938C9"/>
    <w:rPr>
      <w:rFonts w:eastAsia="Cambria"/>
      <w:sz w:val="16"/>
    </w:rPr>
  </w:style>
  <w:style w:type="character" w:customStyle="1" w:styleId="-SmallText-">
    <w:name w:val="-Small Text-"/>
    <w:rsid w:val="00B938C9"/>
    <w:rPr>
      <w:rFonts w:ascii="Book Antiqua" w:hAnsi="Book Antiqua" w:cs="Cambria"/>
      <w:sz w:val="16"/>
    </w:rPr>
  </w:style>
  <w:style w:type="character" w:customStyle="1" w:styleId="A5">
    <w:name w:val="A5"/>
    <w:uiPriority w:val="99"/>
    <w:rsid w:val="00B938C9"/>
    <w:rPr>
      <w:rFonts w:ascii="Cambria" w:hAnsi="Cambria" w:cs="Cambria"/>
      <w:color w:val="000000"/>
      <w:sz w:val="13"/>
      <w:szCs w:val="13"/>
    </w:rPr>
  </w:style>
  <w:style w:type="paragraph" w:styleId="BodyText">
    <w:name w:val="Body Text"/>
    <w:basedOn w:val="Normal"/>
    <w:link w:val="BodyTextChar"/>
    <w:qFormat/>
    <w:rsid w:val="00B938C9"/>
    <w:rPr>
      <w:rFonts w:eastAsia="Cambria"/>
      <w:sz w:val="16"/>
      <w:szCs w:val="20"/>
    </w:rPr>
  </w:style>
  <w:style w:type="character" w:customStyle="1" w:styleId="BodyTextChar">
    <w:name w:val="Body Text Char"/>
    <w:basedOn w:val="DefaultParagraphFont"/>
    <w:link w:val="BodyText"/>
    <w:rsid w:val="00B938C9"/>
    <w:rPr>
      <w:rFonts w:ascii="Calibri" w:eastAsia="Cambria" w:hAnsi="Calibri"/>
      <w:sz w:val="16"/>
      <w:szCs w:val="20"/>
    </w:rPr>
  </w:style>
  <w:style w:type="character" w:customStyle="1" w:styleId="blue">
    <w:name w:val="blue"/>
    <w:basedOn w:val="DefaultParagraphFont"/>
    <w:rsid w:val="00B938C9"/>
  </w:style>
  <w:style w:type="character" w:customStyle="1" w:styleId="Author-Date">
    <w:name w:val="Author-Date"/>
    <w:qFormat/>
    <w:rsid w:val="00B938C9"/>
    <w:rPr>
      <w:b/>
      <w:bCs w:val="0"/>
      <w:sz w:val="24"/>
    </w:rPr>
  </w:style>
  <w:style w:type="character" w:customStyle="1" w:styleId="articoloinside">
    <w:name w:val="articolo_inside"/>
    <w:rsid w:val="00B938C9"/>
  </w:style>
  <w:style w:type="character" w:customStyle="1" w:styleId="TagsChar2">
    <w:name w:val="Tags Char2"/>
    <w:uiPriority w:val="99"/>
    <w:rsid w:val="00B938C9"/>
    <w:rPr>
      <w:rFonts w:ascii="Cambria" w:eastAsia="Cambria" w:hAnsi="Cambria" w:cs="Cambria"/>
      <w:b/>
      <w:sz w:val="24"/>
      <w:szCs w:val="24"/>
    </w:rPr>
  </w:style>
  <w:style w:type="character" w:customStyle="1" w:styleId="tagchar0">
    <w:name w:val="tagchar"/>
    <w:basedOn w:val="DefaultParagraphFont"/>
    <w:rsid w:val="00B938C9"/>
  </w:style>
  <w:style w:type="paragraph" w:styleId="HTMLPreformatted">
    <w:name w:val="HTML Preformatted"/>
    <w:basedOn w:val="Normal"/>
    <w:link w:val="HTMLPreformattedChar"/>
    <w:uiPriority w:val="99"/>
    <w:unhideWhenUsed/>
    <w:rsid w:val="00B9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Cambria" w:hAnsi="Consolas" w:cs="Consolas"/>
      <w:szCs w:val="20"/>
    </w:rPr>
  </w:style>
  <w:style w:type="character" w:customStyle="1" w:styleId="HTMLPreformattedChar">
    <w:name w:val="HTML Preformatted Char"/>
    <w:basedOn w:val="DefaultParagraphFont"/>
    <w:link w:val="HTMLPreformatted"/>
    <w:uiPriority w:val="99"/>
    <w:rsid w:val="00B938C9"/>
    <w:rPr>
      <w:rFonts w:ascii="Consolas" w:eastAsia="Cambria" w:hAnsi="Consolas" w:cs="Consolas"/>
      <w:sz w:val="22"/>
      <w:szCs w:val="20"/>
    </w:rPr>
  </w:style>
  <w:style w:type="paragraph" w:customStyle="1" w:styleId="StyleUnderlineChar11pt3">
    <w:name w:val="Style Underline Char + 11 pt3"/>
    <w:basedOn w:val="Normal"/>
    <w:link w:val="StyleUnderlineChar11pt3Char"/>
    <w:qFormat/>
    <w:rsid w:val="00B938C9"/>
    <w:rPr>
      <w:rFonts w:eastAsia="Verdana"/>
      <w:u w:val="single"/>
    </w:rPr>
  </w:style>
  <w:style w:type="character" w:customStyle="1" w:styleId="StyleUnderlineChar11pt3Char">
    <w:name w:val="Style Underline Char + 11 pt3 Char"/>
    <w:link w:val="StyleUnderlineChar11pt3"/>
    <w:rsid w:val="00B938C9"/>
    <w:rPr>
      <w:rFonts w:ascii="Calibri" w:eastAsia="Verdana" w:hAnsi="Calibri"/>
      <w:sz w:val="22"/>
      <w:u w:val="single"/>
    </w:rPr>
  </w:style>
  <w:style w:type="paragraph" w:customStyle="1" w:styleId="StyleUnderlineChar11ptBold3">
    <w:name w:val="Style Underline Char + 11 pt Bold3"/>
    <w:basedOn w:val="Normal"/>
    <w:link w:val="StyleUnderlineChar11ptBold3Char"/>
    <w:qFormat/>
    <w:rsid w:val="00B938C9"/>
    <w:rPr>
      <w:rFonts w:eastAsia="Verdana"/>
      <w:b/>
      <w:bCs/>
      <w:u w:val="single"/>
    </w:rPr>
  </w:style>
  <w:style w:type="character" w:customStyle="1" w:styleId="StyleUnderlineChar11ptBold3Char">
    <w:name w:val="Style Underline Char + 11 pt Bold3 Char"/>
    <w:link w:val="StyleUnderlineChar11ptBold3"/>
    <w:rsid w:val="00B938C9"/>
    <w:rPr>
      <w:rFonts w:ascii="Calibri" w:eastAsia="Verdana" w:hAnsi="Calibri"/>
      <w:b/>
      <w:bCs/>
      <w:sz w:val="22"/>
      <w:u w:val="single"/>
    </w:rPr>
  </w:style>
  <w:style w:type="paragraph" w:customStyle="1" w:styleId="pagetools">
    <w:name w:val="pagetools"/>
    <w:basedOn w:val="Normal"/>
    <w:rsid w:val="00B938C9"/>
    <w:pPr>
      <w:spacing w:before="100" w:beforeAutospacing="1" w:after="100" w:afterAutospacing="1"/>
    </w:pPr>
    <w:rPr>
      <w:rFonts w:eastAsia="Cambria"/>
    </w:rPr>
  </w:style>
  <w:style w:type="character" w:customStyle="1" w:styleId="desc">
    <w:name w:val="desc"/>
    <w:basedOn w:val="DefaultParagraphFont"/>
    <w:rsid w:val="00B938C9"/>
  </w:style>
  <w:style w:type="character" w:customStyle="1" w:styleId="job">
    <w:name w:val="job"/>
    <w:basedOn w:val="DefaultParagraphFont"/>
    <w:rsid w:val="00B938C9"/>
  </w:style>
  <w:style w:type="character" w:customStyle="1" w:styleId="company">
    <w:name w:val="company"/>
    <w:basedOn w:val="DefaultParagraphFont"/>
    <w:rsid w:val="00B938C9"/>
  </w:style>
  <w:style w:type="paragraph" w:customStyle="1" w:styleId="Text">
    <w:name w:val="Text"/>
    <w:basedOn w:val="TagCite"/>
    <w:qFormat/>
    <w:rsid w:val="00B938C9"/>
    <w:rPr>
      <w:rFonts w:ascii="Book Antiqua" w:eastAsiaTheme="minorHAnsi" w:hAnsi="Book Antiqua"/>
      <w:b w:val="0"/>
    </w:rPr>
  </w:style>
  <w:style w:type="character" w:customStyle="1" w:styleId="publisher">
    <w:name w:val="publisher"/>
    <w:basedOn w:val="DefaultParagraphFont"/>
    <w:rsid w:val="00B938C9"/>
  </w:style>
  <w:style w:type="character" w:customStyle="1" w:styleId="pubyear">
    <w:name w:val="pubyear"/>
    <w:basedOn w:val="DefaultParagraphFont"/>
    <w:rsid w:val="00B938C9"/>
  </w:style>
  <w:style w:type="character" w:customStyle="1" w:styleId="pubcity">
    <w:name w:val="pubcity"/>
    <w:basedOn w:val="DefaultParagraphFont"/>
    <w:rsid w:val="00B938C9"/>
  </w:style>
  <w:style w:type="paragraph" w:customStyle="1" w:styleId="CardStyle">
    <w:name w:val="Card Style"/>
    <w:basedOn w:val="Normal"/>
    <w:link w:val="CardStyleChar"/>
    <w:qFormat/>
    <w:rsid w:val="00B938C9"/>
  </w:style>
  <w:style w:type="character" w:customStyle="1" w:styleId="bodycontentlink">
    <w:name w:val="bodycontentlink"/>
    <w:basedOn w:val="DefaultParagraphFont"/>
    <w:rsid w:val="00B938C9"/>
  </w:style>
  <w:style w:type="paragraph" w:customStyle="1" w:styleId="loose">
    <w:name w:val="loose"/>
    <w:basedOn w:val="Normal"/>
    <w:rsid w:val="00B938C9"/>
    <w:pPr>
      <w:spacing w:before="100" w:beforeAutospacing="1" w:after="100" w:afterAutospacing="1"/>
    </w:pPr>
  </w:style>
  <w:style w:type="character" w:customStyle="1" w:styleId="hit">
    <w:name w:val="hit"/>
    <w:basedOn w:val="DefaultParagraphFont"/>
    <w:rsid w:val="00B938C9"/>
  </w:style>
  <w:style w:type="character" w:customStyle="1" w:styleId="ssl0">
    <w:name w:val="ss_l0"/>
    <w:basedOn w:val="DefaultParagraphFont"/>
    <w:rsid w:val="00B938C9"/>
  </w:style>
  <w:style w:type="paragraph" w:customStyle="1" w:styleId="C-Text">
    <w:name w:val="C-Text"/>
    <w:basedOn w:val="Normal"/>
    <w:rsid w:val="00B938C9"/>
    <w:pPr>
      <w:tabs>
        <w:tab w:val="num" w:pos="720"/>
      </w:tabs>
      <w:ind w:left="720" w:hanging="360"/>
    </w:pPr>
    <w:rPr>
      <w:rFonts w:ascii="Book Antiqua" w:hAnsi="Book Antiqua"/>
    </w:rPr>
  </w:style>
  <w:style w:type="paragraph" w:customStyle="1" w:styleId="BlockTitle2">
    <w:name w:val="Block Title2"/>
    <w:basedOn w:val="Normal"/>
    <w:uiPriority w:val="99"/>
    <w:qFormat/>
    <w:rsid w:val="00B938C9"/>
    <w:pPr>
      <w:spacing w:after="240"/>
      <w:jc w:val="center"/>
    </w:pPr>
    <w:rPr>
      <w:rFonts w:ascii="Palatino Linotype" w:hAnsi="Palatino Linotype"/>
      <w:b/>
      <w:sz w:val="28"/>
    </w:rPr>
  </w:style>
  <w:style w:type="paragraph" w:customStyle="1" w:styleId="times">
    <w:name w:val="times"/>
    <w:basedOn w:val="Normal"/>
    <w:uiPriority w:val="99"/>
    <w:qFormat/>
    <w:rsid w:val="00B938C9"/>
    <w:pPr>
      <w:spacing w:before="100" w:beforeAutospacing="1" w:after="100" w:afterAutospacing="1"/>
    </w:pPr>
  </w:style>
  <w:style w:type="character" w:customStyle="1" w:styleId="ecdate">
    <w:name w:val="ec_date"/>
    <w:basedOn w:val="DefaultParagraphFont"/>
    <w:rsid w:val="00B938C9"/>
    <w:rPr>
      <w:rFonts w:ascii="Symbol" w:hAnsi="Symbol" w:hint="default"/>
      <w:sz w:val="20"/>
      <w:szCs w:val="20"/>
      <w:shd w:val="clear" w:color="auto" w:fill="FFFFFF"/>
    </w:rPr>
  </w:style>
  <w:style w:type="paragraph" w:customStyle="1" w:styleId="ecmsonormal">
    <w:name w:val="ec_msonormal"/>
    <w:basedOn w:val="Normal"/>
    <w:rsid w:val="00B938C9"/>
    <w:pPr>
      <w:shd w:val="clear" w:color="auto" w:fill="FFFFFF"/>
      <w:spacing w:before="100" w:beforeAutospacing="1" w:after="100" w:afterAutospacing="1"/>
      <w:textAlignment w:val="top"/>
    </w:pPr>
    <w:rPr>
      <w:rFonts w:ascii="Symbol" w:hAnsi="Symbol"/>
    </w:rPr>
  </w:style>
  <w:style w:type="character" w:customStyle="1" w:styleId="articletext">
    <w:name w:val="article_text"/>
    <w:basedOn w:val="DefaultParagraphFont"/>
    <w:rsid w:val="00B938C9"/>
  </w:style>
  <w:style w:type="character" w:customStyle="1" w:styleId="klink">
    <w:name w:val="klink"/>
    <w:basedOn w:val="DefaultParagraphFont"/>
    <w:rsid w:val="00B938C9"/>
  </w:style>
  <w:style w:type="character" w:customStyle="1" w:styleId="hittermhilite">
    <w:name w:val="hittermhilite"/>
    <w:basedOn w:val="DefaultParagraphFont"/>
    <w:rsid w:val="00B938C9"/>
  </w:style>
  <w:style w:type="paragraph" w:customStyle="1" w:styleId="2ndOrderPara">
    <w:name w:val="2nd Order Para"/>
    <w:basedOn w:val="Normal"/>
    <w:next w:val="Normal"/>
    <w:uiPriority w:val="99"/>
    <w:qFormat/>
    <w:rsid w:val="00B938C9"/>
    <w:pPr>
      <w:autoSpaceDE w:val="0"/>
      <w:autoSpaceDN w:val="0"/>
      <w:adjustRightInd w:val="0"/>
      <w:spacing w:before="120"/>
    </w:pPr>
  </w:style>
  <w:style w:type="paragraph" w:customStyle="1" w:styleId="3rdOrderPara">
    <w:name w:val="3rd Order Para"/>
    <w:basedOn w:val="Normal"/>
    <w:next w:val="Normal"/>
    <w:uiPriority w:val="99"/>
    <w:qFormat/>
    <w:rsid w:val="00B938C9"/>
    <w:pPr>
      <w:autoSpaceDE w:val="0"/>
      <w:autoSpaceDN w:val="0"/>
      <w:adjustRightInd w:val="0"/>
      <w:spacing w:before="120"/>
    </w:pPr>
  </w:style>
  <w:style w:type="paragraph" w:customStyle="1" w:styleId="Normal-SIGN2">
    <w:name w:val="Normal-SIGN2"/>
    <w:basedOn w:val="Default"/>
    <w:next w:val="Default"/>
    <w:uiPriority w:val="99"/>
    <w:qFormat/>
    <w:rsid w:val="00B938C9"/>
    <w:pPr>
      <w:spacing w:after="0" w:line="240" w:lineRule="auto"/>
    </w:pPr>
    <w:rPr>
      <w:rFonts w:eastAsia="Segoe UI" w:cs="Cambria"/>
    </w:rPr>
  </w:style>
  <w:style w:type="paragraph" w:customStyle="1" w:styleId="Style2">
    <w:name w:val="Style2"/>
    <w:basedOn w:val="Normal"/>
    <w:link w:val="Style2Char"/>
    <w:uiPriority w:val="99"/>
    <w:qFormat/>
    <w:rsid w:val="00B938C9"/>
  </w:style>
  <w:style w:type="character" w:customStyle="1" w:styleId="BoldChar">
    <w:name w:val="Bold Char"/>
    <w:basedOn w:val="DefaultParagraphFont"/>
    <w:rsid w:val="00B938C9"/>
    <w:rPr>
      <w:b/>
      <w:lang w:val="en-US" w:eastAsia="en-US" w:bidi="ar-SA"/>
    </w:rPr>
  </w:style>
  <w:style w:type="character" w:customStyle="1" w:styleId="articleheadline">
    <w:name w:val="articleheadline"/>
    <w:basedOn w:val="DefaultParagraphFont"/>
    <w:rsid w:val="00B938C9"/>
  </w:style>
  <w:style w:type="paragraph" w:customStyle="1" w:styleId="u-intro">
    <w:name w:val="u-intro"/>
    <w:basedOn w:val="Normal"/>
    <w:rsid w:val="00B938C9"/>
    <w:pPr>
      <w:spacing w:before="100" w:beforeAutospacing="1" w:after="100" w:afterAutospacing="1"/>
    </w:pPr>
  </w:style>
  <w:style w:type="character" w:customStyle="1" w:styleId="u-byline">
    <w:name w:val="u-byline"/>
    <w:basedOn w:val="DefaultParagraphFont"/>
    <w:rsid w:val="00B938C9"/>
  </w:style>
  <w:style w:type="character" w:customStyle="1" w:styleId="Normal1">
    <w:name w:val="Normal1"/>
    <w:basedOn w:val="DefaultParagraphFont"/>
    <w:rsid w:val="00B938C9"/>
  </w:style>
  <w:style w:type="character" w:customStyle="1" w:styleId="Title1">
    <w:name w:val="Title1"/>
    <w:basedOn w:val="DefaultParagraphFont"/>
    <w:rsid w:val="00B938C9"/>
  </w:style>
  <w:style w:type="paragraph" w:customStyle="1" w:styleId="CardsFont6pt">
    <w:name w:val="Cards + Font: 6 pt"/>
    <w:basedOn w:val="Normal"/>
    <w:link w:val="CardsFont6ptChar1"/>
    <w:autoRedefine/>
    <w:uiPriority w:val="99"/>
    <w:qFormat/>
    <w:rsid w:val="00B938C9"/>
    <w:pPr>
      <w:autoSpaceDE w:val="0"/>
      <w:autoSpaceDN w:val="0"/>
      <w:adjustRightInd w:val="0"/>
      <w:ind w:left="432" w:right="432"/>
      <w:jc w:val="both"/>
    </w:pPr>
    <w:rPr>
      <w:sz w:val="12"/>
    </w:rPr>
  </w:style>
  <w:style w:type="character" w:customStyle="1" w:styleId="CardsFont6ptChar">
    <w:name w:val="Cards + Font: 6 pt Char"/>
    <w:basedOn w:val="DefaultParagraphFont"/>
    <w:rsid w:val="00B938C9"/>
    <w:rPr>
      <w:sz w:val="12"/>
      <w:szCs w:val="24"/>
      <w:lang w:val="en-US" w:eastAsia="en-US" w:bidi="ar-SA"/>
    </w:rPr>
  </w:style>
  <w:style w:type="character" w:customStyle="1" w:styleId="story">
    <w:name w:val="story"/>
    <w:basedOn w:val="DefaultParagraphFont"/>
    <w:rsid w:val="00B938C9"/>
  </w:style>
  <w:style w:type="character" w:customStyle="1" w:styleId="articlebya">
    <w:name w:val="articleby_a"/>
    <w:basedOn w:val="DefaultParagraphFont"/>
    <w:rsid w:val="00B938C9"/>
  </w:style>
  <w:style w:type="character" w:customStyle="1" w:styleId="popupwinby">
    <w:name w:val="popupwinby"/>
    <w:basedOn w:val="DefaultParagraphFont"/>
    <w:rsid w:val="00B938C9"/>
  </w:style>
  <w:style w:type="character" w:customStyle="1" w:styleId="storyheader">
    <w:name w:val="storyheader"/>
    <w:basedOn w:val="DefaultParagraphFont"/>
    <w:rsid w:val="00B938C9"/>
  </w:style>
  <w:style w:type="paragraph" w:customStyle="1" w:styleId="Style3">
    <w:name w:val="Style3"/>
    <w:basedOn w:val="Normal"/>
    <w:uiPriority w:val="99"/>
    <w:qFormat/>
    <w:rsid w:val="00B938C9"/>
    <w:rPr>
      <w:rFonts w:ascii="Trebuchet MS" w:hAnsi="Trebuchet MS"/>
      <w:b/>
    </w:rPr>
  </w:style>
  <w:style w:type="character" w:customStyle="1" w:styleId="Style3Char">
    <w:name w:val="Style3 Char"/>
    <w:basedOn w:val="DefaultParagraphFont"/>
    <w:uiPriority w:val="99"/>
    <w:rsid w:val="00B938C9"/>
    <w:rPr>
      <w:rFonts w:ascii="Trebuchet MS" w:hAnsi="Trebuchet MS"/>
      <w:b/>
      <w:sz w:val="22"/>
      <w:szCs w:val="24"/>
      <w:lang w:val="en-US" w:eastAsia="en-US" w:bidi="ar-SA"/>
    </w:rPr>
  </w:style>
  <w:style w:type="character" w:customStyle="1" w:styleId="marron">
    <w:name w:val="marron"/>
    <w:basedOn w:val="DefaultParagraphFont"/>
    <w:rsid w:val="00B938C9"/>
  </w:style>
  <w:style w:type="character" w:customStyle="1" w:styleId="UnderlineChar4Char">
    <w:name w:val="Underline Char4 Char"/>
    <w:basedOn w:val="DefaultParagraphFont"/>
    <w:link w:val="UnderlineChar4"/>
    <w:rsid w:val="00B938C9"/>
    <w:rPr>
      <w:u w:val="single"/>
    </w:rPr>
  </w:style>
  <w:style w:type="character" w:customStyle="1" w:styleId="BoldandUnderlineChar3Char2">
    <w:name w:val="Bold and Underline Char3 Char2"/>
    <w:basedOn w:val="DefaultParagraphFont"/>
    <w:link w:val="BoldandUnderlineChar3"/>
    <w:rsid w:val="00B938C9"/>
    <w:rPr>
      <w:b/>
      <w:u w:val="single"/>
    </w:rPr>
  </w:style>
  <w:style w:type="character" w:customStyle="1" w:styleId="LanguageChar">
    <w:name w:val="Language Char"/>
    <w:basedOn w:val="DefaultParagraphFont"/>
    <w:link w:val="Language"/>
    <w:rsid w:val="00B938C9"/>
    <w:rPr>
      <w:strike/>
      <w:sz w:val="16"/>
      <w:szCs w:val="16"/>
    </w:rPr>
  </w:style>
  <w:style w:type="character" w:customStyle="1" w:styleId="Style10ptUnderline">
    <w:name w:val="Style 10 pt Underline"/>
    <w:basedOn w:val="DefaultParagraphFont"/>
    <w:rsid w:val="00B938C9"/>
    <w:rPr>
      <w:sz w:val="20"/>
      <w:u w:val="single"/>
    </w:rPr>
  </w:style>
  <w:style w:type="character" w:customStyle="1" w:styleId="BoldUnderliningChar">
    <w:name w:val="Bold Underlining Char"/>
    <w:basedOn w:val="UnderliningChar"/>
    <w:rsid w:val="00B938C9"/>
    <w:rPr>
      <w:rFonts w:ascii="Arial Narrow" w:hAnsi="Arial Narrow"/>
      <w:b/>
      <w:sz w:val="22"/>
      <w:szCs w:val="24"/>
      <w:u w:val="single"/>
      <w:lang w:val="en-GB" w:eastAsia="en-US" w:bidi="ar-SA"/>
    </w:rPr>
  </w:style>
  <w:style w:type="character" w:customStyle="1" w:styleId="BoldText12pt">
    <w:name w:val="Bold Text 12 pt"/>
    <w:autoRedefine/>
    <w:rsid w:val="00B938C9"/>
    <w:rPr>
      <w:rFonts w:ascii="Cambria" w:eastAsia="Cambria" w:hAnsi="Cambria"/>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B938C9"/>
    <w:rPr>
      <w:color w:val="000000"/>
      <w:u w:val="single"/>
      <w:lang w:val="en-US" w:eastAsia="en-US" w:bidi="ar-SA"/>
    </w:rPr>
  </w:style>
  <w:style w:type="paragraph" w:customStyle="1" w:styleId="StyleNormalWeb10pt">
    <w:name w:val="Style Normal (Web) + 10 pt"/>
    <w:basedOn w:val="NormalWeb"/>
    <w:next w:val="Normal"/>
    <w:rsid w:val="00B938C9"/>
    <w:rPr>
      <w:rFonts w:ascii="Bookman Old Style" w:hAnsi="Bookman Old Style"/>
      <w:sz w:val="20"/>
    </w:rPr>
  </w:style>
  <w:style w:type="character" w:customStyle="1" w:styleId="StyleNormalWeb10ptChar">
    <w:name w:val="Style Normal (Web) + 10 pt Char"/>
    <w:basedOn w:val="DefaultParagraphFont"/>
    <w:rsid w:val="00B938C9"/>
    <w:rPr>
      <w:szCs w:val="24"/>
      <w:lang w:val="en-US" w:eastAsia="en-US" w:bidi="ar-SA"/>
    </w:rPr>
  </w:style>
  <w:style w:type="paragraph" w:customStyle="1" w:styleId="TagCiteShells">
    <w:name w:val="Tag/Cite/Shells"/>
    <w:basedOn w:val="Normal"/>
    <w:rsid w:val="00B938C9"/>
    <w:rPr>
      <w:b/>
    </w:rPr>
  </w:style>
  <w:style w:type="paragraph" w:customStyle="1" w:styleId="DefinitionTerm">
    <w:name w:val="Definition Term"/>
    <w:basedOn w:val="Normal"/>
    <w:next w:val="Normal"/>
    <w:rsid w:val="00B938C9"/>
    <w:rPr>
      <w:snapToGrid w:val="0"/>
    </w:rPr>
  </w:style>
  <w:style w:type="paragraph" w:customStyle="1" w:styleId="BriefTitle">
    <w:name w:val="Brief Title"/>
    <w:basedOn w:val="Normal"/>
    <w:rsid w:val="00B938C9"/>
    <w:pPr>
      <w:jc w:val="center"/>
      <w:outlineLvl w:val="0"/>
    </w:pPr>
    <w:rPr>
      <w:b/>
      <w:sz w:val="28"/>
      <w:u w:val="single"/>
    </w:rPr>
  </w:style>
  <w:style w:type="paragraph" w:customStyle="1" w:styleId="Paste">
    <w:name w:val="Paste"/>
    <w:basedOn w:val="Normal"/>
    <w:uiPriority w:val="99"/>
    <w:qFormat/>
    <w:rsid w:val="00B938C9"/>
    <w:rPr>
      <w:rFonts w:ascii="Trebuchet MS" w:hAnsi="Trebuchet MS"/>
      <w:sz w:val="16"/>
    </w:rPr>
  </w:style>
  <w:style w:type="paragraph" w:customStyle="1" w:styleId="DebateCiteCharChar">
    <w:name w:val="Debate Cite Char Char"/>
    <w:basedOn w:val="Normal"/>
    <w:autoRedefine/>
    <w:uiPriority w:val="99"/>
    <w:qFormat/>
    <w:rsid w:val="00B938C9"/>
    <w:pPr>
      <w:pBdr>
        <w:top w:val="single" w:sz="12" w:space="8" w:color="auto"/>
        <w:left w:val="single" w:sz="12" w:space="4" w:color="auto"/>
        <w:bottom w:val="single" w:sz="12" w:space="8" w:color="auto"/>
        <w:right w:val="single" w:sz="12" w:space="4" w:color="auto"/>
      </w:pBdr>
      <w:ind w:right="360"/>
      <w:jc w:val="center"/>
      <w:outlineLvl w:val="0"/>
    </w:pPr>
    <w:rPr>
      <w:b/>
      <w:sz w:val="32"/>
      <w:szCs w:val="26"/>
    </w:rPr>
  </w:style>
  <w:style w:type="paragraph" w:customStyle="1" w:styleId="Style6">
    <w:name w:val="Style6"/>
    <w:basedOn w:val="Normal"/>
    <w:link w:val="Style6Char"/>
    <w:qFormat/>
    <w:rsid w:val="00B938C9"/>
    <w:rPr>
      <w:color w:val="000000"/>
    </w:rPr>
  </w:style>
  <w:style w:type="character" w:customStyle="1" w:styleId="Style3CharChar">
    <w:name w:val="Style3 Char Char"/>
    <w:basedOn w:val="DefaultParagraphFont"/>
    <w:rsid w:val="00B938C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B938C9"/>
    <w:pPr>
      <w:spacing w:after="60"/>
    </w:pPr>
    <w:rPr>
      <w:rFonts w:eastAsia="Segoe UI" w:cs="Cambria"/>
      <w:caps/>
      <w:sz w:val="20"/>
      <w:lang w:eastAsia="zh-CN"/>
    </w:rPr>
  </w:style>
  <w:style w:type="character" w:customStyle="1" w:styleId="NormalChar">
    <w:name w:val="Normal Char"/>
    <w:basedOn w:val="DefaultParagraphFont"/>
    <w:rsid w:val="00B938C9"/>
    <w:rPr>
      <w:lang w:eastAsia="en-US"/>
    </w:rPr>
  </w:style>
  <w:style w:type="character" w:customStyle="1" w:styleId="BoldUnderlineChar1">
    <w:name w:val="Bold + Underline Char"/>
    <w:basedOn w:val="DefaultParagraphFont"/>
    <w:rsid w:val="00B938C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B938C9"/>
    <w:pPr>
      <w:autoSpaceDE w:val="0"/>
      <w:autoSpaceDN w:val="0"/>
      <w:adjustRightInd w:val="0"/>
      <w:ind w:left="432" w:right="432"/>
      <w:jc w:val="both"/>
    </w:pPr>
    <w:rPr>
      <w:u w:val="thick"/>
    </w:rPr>
  </w:style>
  <w:style w:type="character" w:customStyle="1" w:styleId="UnderlinedCardChar">
    <w:name w:val="Underlined Card Char"/>
    <w:basedOn w:val="DefaultParagraphFont"/>
    <w:rsid w:val="00B938C9"/>
    <w:rPr>
      <w:rFonts w:ascii="Eurostile" w:hAnsi="Eurostile"/>
      <w:u w:val="single"/>
      <w:lang w:val="en-US" w:eastAsia="en-US" w:bidi="ar-SA"/>
    </w:rPr>
  </w:style>
  <w:style w:type="character" w:customStyle="1" w:styleId="cardtextemphasisChar">
    <w:name w:val="card text emphasis Char"/>
    <w:basedOn w:val="UnderlinedCardTextChar"/>
    <w:link w:val="cardtextemphasis"/>
    <w:rsid w:val="00B938C9"/>
    <w:rPr>
      <w:rFonts w:ascii="Trebuchet MS" w:eastAsia="Verdana" w:hAnsi="Trebuchet MS" w:cs="Times New Roman"/>
      <w:b/>
      <w:sz w:val="18"/>
      <w:u w:val="single"/>
    </w:rPr>
  </w:style>
  <w:style w:type="character" w:customStyle="1" w:styleId="UnderlinedCardTextChar">
    <w:name w:val="Underlined Card Text Char"/>
    <w:basedOn w:val="DefaultParagraphFont"/>
    <w:link w:val="UnderlinedCardText"/>
    <w:rsid w:val="00B938C9"/>
    <w:rPr>
      <w:rFonts w:ascii="Trebuchet MS" w:eastAsia="Verdana" w:hAnsi="Trebuchet MS" w:cs="Times New Roman"/>
      <w:sz w:val="18"/>
      <w:u w:val="single"/>
    </w:rPr>
  </w:style>
  <w:style w:type="character" w:customStyle="1" w:styleId="citationiacgale">
    <w:name w:val="citation iac gale"/>
    <w:basedOn w:val="DefaultParagraphFont"/>
    <w:rsid w:val="00B938C9"/>
  </w:style>
  <w:style w:type="character" w:customStyle="1" w:styleId="CharacterStyle7">
    <w:name w:val="Character Style 7"/>
    <w:rsid w:val="00B938C9"/>
    <w:rPr>
      <w:rFonts w:ascii="Trebuchet MS" w:hAnsi="Trebuchet MS" w:cs="Trebuchet MS"/>
      <w:sz w:val="20"/>
      <w:szCs w:val="20"/>
      <w:u w:val="single"/>
    </w:rPr>
  </w:style>
  <w:style w:type="character" w:customStyle="1" w:styleId="StyleStyle4Char">
    <w:name w:val="Style Style4 + Char"/>
    <w:basedOn w:val="DefaultParagraphFont"/>
    <w:rsid w:val="00B938C9"/>
    <w:rPr>
      <w:rFonts w:ascii="Palatino Linotype" w:hAnsi="Palatino Linotype"/>
      <w:b/>
      <w:noProof w:val="0"/>
      <w:sz w:val="22"/>
      <w:szCs w:val="24"/>
      <w:u w:val="single"/>
      <w:lang w:val="en-US" w:eastAsia="en-US" w:bidi="ar-SA"/>
    </w:rPr>
  </w:style>
  <w:style w:type="paragraph" w:customStyle="1" w:styleId="Brief-SecondarySource">
    <w:name w:val="Brief - Secondary Source"/>
    <w:basedOn w:val="Normal"/>
    <w:uiPriority w:val="99"/>
    <w:qFormat/>
    <w:rsid w:val="00B938C9"/>
    <w:rPr>
      <w:sz w:val="14"/>
    </w:rPr>
  </w:style>
  <w:style w:type="character" w:customStyle="1" w:styleId="StyleStyle4BlackChar">
    <w:name w:val="Style Style4 + Black Char"/>
    <w:basedOn w:val="DefaultParagraphFont"/>
    <w:rsid w:val="00B938C9"/>
    <w:rPr>
      <w:rFonts w:ascii="Palatino Linotype" w:hAnsi="Palatino Linotype"/>
      <w:b/>
      <w:noProof w:val="0"/>
      <w:color w:val="000000"/>
      <w:sz w:val="22"/>
      <w:szCs w:val="24"/>
      <w:u w:val="single"/>
      <w:lang w:val="en-US" w:eastAsia="en-US" w:bidi="ar-SA"/>
    </w:rPr>
  </w:style>
  <w:style w:type="character" w:customStyle="1" w:styleId="title10">
    <w:name w:val="title1"/>
    <w:basedOn w:val="DefaultParagraphFont"/>
    <w:rsid w:val="00B938C9"/>
    <w:rPr>
      <w:rFonts w:ascii="Symbol" w:hAnsi="Symbol" w:hint="default"/>
      <w:b/>
      <w:bCs/>
      <w:color w:val="000000"/>
      <w:sz w:val="28"/>
      <w:szCs w:val="28"/>
    </w:rPr>
  </w:style>
  <w:style w:type="paragraph" w:customStyle="1" w:styleId="UnderlinedEvidence">
    <w:name w:val="Underlined Evidence"/>
    <w:basedOn w:val="Normal"/>
    <w:autoRedefine/>
    <w:rsid w:val="00B938C9"/>
    <w:rPr>
      <w:rFonts w:ascii="Symbol" w:hAnsi="Symbol"/>
      <w:sz w:val="21"/>
      <w:szCs w:val="21"/>
      <w:u w:val="thick"/>
    </w:rPr>
  </w:style>
  <w:style w:type="character" w:customStyle="1" w:styleId="UnderlinedEvidenceCharChar">
    <w:name w:val="Underlined Evidence Char Char"/>
    <w:basedOn w:val="DefaultParagraphFont"/>
    <w:rsid w:val="00B938C9"/>
    <w:rPr>
      <w:rFonts w:ascii="Symbol" w:hAnsi="Symbol"/>
      <w:sz w:val="21"/>
      <w:szCs w:val="21"/>
      <w:u w:val="thick"/>
      <w:lang w:val="en-US" w:eastAsia="en-US" w:bidi="ar-SA"/>
    </w:rPr>
  </w:style>
  <w:style w:type="character" w:styleId="PlaceholderText">
    <w:name w:val="Placeholder Text"/>
    <w:basedOn w:val="DefaultParagraphFont"/>
    <w:uiPriority w:val="99"/>
    <w:rsid w:val="00B938C9"/>
    <w:rPr>
      <w:color w:val="808080"/>
    </w:rPr>
  </w:style>
  <w:style w:type="paragraph" w:styleId="Revision">
    <w:name w:val="Revision"/>
    <w:hidden/>
    <w:uiPriority w:val="99"/>
    <w:semiHidden/>
    <w:rsid w:val="00B938C9"/>
    <w:rPr>
      <w:rFonts w:ascii="Verdana" w:eastAsiaTheme="minorHAnsi" w:hAnsi="Verdana" w:cs="Verdana"/>
      <w:sz w:val="22"/>
      <w:szCs w:val="22"/>
    </w:rPr>
  </w:style>
  <w:style w:type="character" w:customStyle="1" w:styleId="pnumber">
    <w:name w:val="pnumber"/>
    <w:rsid w:val="00B938C9"/>
  </w:style>
  <w:style w:type="character" w:customStyle="1" w:styleId="ital">
    <w:name w:val="ital"/>
    <w:rsid w:val="00B938C9"/>
  </w:style>
  <w:style w:type="character" w:customStyle="1" w:styleId="orgdiv">
    <w:name w:val="orgdiv"/>
    <w:rsid w:val="00B938C9"/>
  </w:style>
  <w:style w:type="character" w:customStyle="1" w:styleId="orgname">
    <w:name w:val="orgname"/>
    <w:rsid w:val="00B938C9"/>
  </w:style>
  <w:style w:type="character" w:customStyle="1" w:styleId="city">
    <w:name w:val="city"/>
    <w:rsid w:val="00B938C9"/>
  </w:style>
  <w:style w:type="character" w:customStyle="1" w:styleId="state">
    <w:name w:val="state"/>
    <w:rsid w:val="00B938C9"/>
  </w:style>
  <w:style w:type="character" w:customStyle="1" w:styleId="country">
    <w:name w:val="country"/>
    <w:rsid w:val="00B938C9"/>
  </w:style>
  <w:style w:type="character" w:customStyle="1" w:styleId="Box">
    <w:name w:val="Box!"/>
    <w:uiPriority w:val="1"/>
    <w:rsid w:val="00B938C9"/>
    <w:rPr>
      <w:rFonts w:ascii="Book Antiqua" w:hAnsi="Book Antiqua"/>
      <w:sz w:val="24"/>
      <w:u w:val="single"/>
      <w:bdr w:val="single" w:sz="4" w:space="0" w:color="auto"/>
    </w:rPr>
  </w:style>
  <w:style w:type="character" w:customStyle="1" w:styleId="citechar0">
    <w:name w:val="citechar"/>
    <w:basedOn w:val="DefaultParagraphFont"/>
    <w:rsid w:val="00B938C9"/>
  </w:style>
  <w:style w:type="character" w:customStyle="1" w:styleId="underlinechar">
    <w:name w:val="underlinechar"/>
    <w:basedOn w:val="DefaultParagraphFont"/>
    <w:rsid w:val="00B938C9"/>
  </w:style>
  <w:style w:type="character" w:customStyle="1" w:styleId="CardUnderlineChar">
    <w:name w:val="Card Underline Char"/>
    <w:rsid w:val="00B938C9"/>
    <w:rPr>
      <w:szCs w:val="24"/>
      <w:u w:val="single"/>
      <w:lang w:val="en-US" w:eastAsia="en-US" w:bidi="ar-SA"/>
    </w:rPr>
  </w:style>
  <w:style w:type="character" w:customStyle="1" w:styleId="tagciteChar0">
    <w:name w:val="tag/cite Char"/>
    <w:basedOn w:val="DefaultParagraphFont"/>
    <w:rsid w:val="00B938C9"/>
    <w:rPr>
      <w:b/>
      <w:sz w:val="24"/>
      <w:lang w:val="en-US" w:eastAsia="en-US" w:bidi="ar-SA"/>
    </w:rPr>
  </w:style>
  <w:style w:type="character" w:customStyle="1" w:styleId="8pointChar">
    <w:name w:val="8 point Char"/>
    <w:basedOn w:val="DefaultParagraphFont"/>
    <w:rsid w:val="00B938C9"/>
    <w:rPr>
      <w:sz w:val="16"/>
      <w:lang w:val="en-US" w:eastAsia="en-US" w:bidi="ar-SA"/>
    </w:rPr>
  </w:style>
  <w:style w:type="character" w:customStyle="1" w:styleId="addmd">
    <w:name w:val="addmd"/>
    <w:rsid w:val="00B938C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Cite3"/>
    <w:basedOn w:val="DefaultParagraphFont"/>
    <w:uiPriority w:val="5"/>
    <w:qFormat/>
    <w:rsid w:val="00B938C9"/>
    <w:rPr>
      <w:b/>
      <w:bCs/>
      <w:strike w:val="0"/>
      <w:dstrike w:val="0"/>
      <w:sz w:val="24"/>
      <w:u w:val="none"/>
      <w:effect w:val="none"/>
    </w:rPr>
  </w:style>
  <w:style w:type="paragraph" w:customStyle="1" w:styleId="Cite8">
    <w:name w:val="Cite8"/>
    <w:basedOn w:val="Normal"/>
    <w:autoRedefine/>
    <w:qFormat/>
    <w:rsid w:val="00B938C9"/>
    <w:rPr>
      <w:rFonts w:ascii="Trebuchet MS" w:eastAsia="Verdana" w:hAnsi="Trebuchet MS" w:cs="Cambria"/>
      <w:sz w:val="16"/>
    </w:rPr>
  </w:style>
  <w:style w:type="paragraph" w:customStyle="1" w:styleId="8font">
    <w:name w:val="8font"/>
    <w:basedOn w:val="Normal"/>
    <w:next w:val="Normal"/>
    <w:autoRedefine/>
    <w:qFormat/>
    <w:rsid w:val="00B938C9"/>
    <w:rPr>
      <w:rFonts w:eastAsia="Cambria Math" w:cs="Cambria"/>
      <w:sz w:val="16"/>
      <w:szCs w:val="16"/>
    </w:rPr>
  </w:style>
  <w:style w:type="character" w:customStyle="1" w:styleId="CardTextChar2">
    <w:name w:val="CardText Char"/>
    <w:basedOn w:val="DefaultParagraphFont"/>
    <w:link w:val="CardText3"/>
    <w:locked/>
    <w:rsid w:val="00B938C9"/>
    <w:rPr>
      <w:rFonts w:ascii="Verdana" w:hAnsi="Verdana" w:cs="Verdana"/>
    </w:rPr>
  </w:style>
  <w:style w:type="paragraph" w:customStyle="1" w:styleId="CardText3">
    <w:name w:val="CardText"/>
    <w:basedOn w:val="Normal"/>
    <w:link w:val="CardTextChar2"/>
    <w:qFormat/>
    <w:rsid w:val="00B938C9"/>
    <w:pPr>
      <w:ind w:left="288"/>
    </w:pPr>
    <w:rPr>
      <w:rFonts w:ascii="Verdana" w:hAnsi="Verdana" w:cs="Verdana"/>
      <w:sz w:val="24"/>
    </w:rPr>
  </w:style>
  <w:style w:type="character" w:customStyle="1" w:styleId="citation">
    <w:name w:val="citation"/>
    <w:basedOn w:val="DefaultParagraphFont"/>
    <w:rsid w:val="00B938C9"/>
  </w:style>
  <w:style w:type="paragraph" w:customStyle="1" w:styleId="CardText1">
    <w:name w:val="Card Text 1"/>
    <w:basedOn w:val="Normal"/>
    <w:link w:val="CardText1Char"/>
    <w:autoRedefine/>
    <w:qFormat/>
    <w:rsid w:val="00B938C9"/>
    <w:rPr>
      <w:rFonts w:ascii="Arial Narrow" w:hAnsi="Arial Narrow"/>
      <w:color w:val="000000"/>
      <w:sz w:val="24"/>
      <w:u w:val="single"/>
    </w:rPr>
  </w:style>
  <w:style w:type="paragraph" w:customStyle="1" w:styleId="CardText2">
    <w:name w:val="Card Text 2"/>
    <w:basedOn w:val="CardText1"/>
    <w:link w:val="CardText2Char"/>
    <w:qFormat/>
    <w:rsid w:val="00B938C9"/>
    <w:rPr>
      <w:b/>
    </w:rPr>
  </w:style>
  <w:style w:type="character" w:customStyle="1" w:styleId="NoterefInText">
    <w:name w:val="_NoterefInText"/>
    <w:uiPriority w:val="99"/>
    <w:rsid w:val="00B938C9"/>
    <w:rPr>
      <w:rFonts w:cs="AKDPE C+ Utopia"/>
      <w:color w:val="000000"/>
    </w:rPr>
  </w:style>
  <w:style w:type="character" w:customStyle="1" w:styleId="BalloonTextChar1">
    <w:name w:val="Balloon Text Char1"/>
    <w:basedOn w:val="DefaultParagraphFont"/>
    <w:uiPriority w:val="99"/>
    <w:rsid w:val="00B938C9"/>
    <w:rPr>
      <w:rFonts w:ascii="Palatino" w:hAnsi="Palatino" w:cs="Palatino"/>
      <w:sz w:val="18"/>
      <w:szCs w:val="18"/>
    </w:rPr>
  </w:style>
  <w:style w:type="character" w:customStyle="1" w:styleId="date-display-single">
    <w:name w:val="date-display-single"/>
    <w:basedOn w:val="DefaultParagraphFont"/>
    <w:rsid w:val="00B938C9"/>
  </w:style>
  <w:style w:type="character" w:customStyle="1" w:styleId="postauthor">
    <w:name w:val="postauthor"/>
    <w:basedOn w:val="DefaultParagraphFont"/>
    <w:rsid w:val="00B938C9"/>
  </w:style>
  <w:style w:type="character" w:customStyle="1" w:styleId="timestamp">
    <w:name w:val="timestamp"/>
    <w:basedOn w:val="DefaultParagraphFont"/>
    <w:rsid w:val="00B938C9"/>
  </w:style>
  <w:style w:type="paragraph" w:customStyle="1" w:styleId="notes-source-hasnotes">
    <w:name w:val="notes-source-hasnotes"/>
    <w:basedOn w:val="Normal"/>
    <w:rsid w:val="00B938C9"/>
    <w:pPr>
      <w:spacing w:before="100" w:beforeAutospacing="1" w:after="100" w:afterAutospacing="1"/>
    </w:pPr>
    <w:rPr>
      <w:rFonts w:ascii="Tahoma" w:hAnsi="Tahoma"/>
      <w:szCs w:val="20"/>
    </w:rPr>
  </w:style>
  <w:style w:type="character" w:customStyle="1" w:styleId="f">
    <w:name w:val="f"/>
    <w:basedOn w:val="DefaultParagraphFont"/>
    <w:rsid w:val="00B938C9"/>
  </w:style>
  <w:style w:type="character" w:customStyle="1" w:styleId="span">
    <w:name w:val="span"/>
    <w:basedOn w:val="DefaultParagraphFont"/>
    <w:rsid w:val="00B938C9"/>
  </w:style>
  <w:style w:type="character" w:customStyle="1" w:styleId="maintitle">
    <w:name w:val="maintitle"/>
    <w:basedOn w:val="DefaultParagraphFont"/>
    <w:rsid w:val="00B938C9"/>
  </w:style>
  <w:style w:type="paragraph" w:customStyle="1" w:styleId="Pa6">
    <w:name w:val="Pa6"/>
    <w:basedOn w:val="Default"/>
    <w:next w:val="Default"/>
    <w:uiPriority w:val="99"/>
    <w:qFormat/>
    <w:rsid w:val="00B938C9"/>
    <w:pPr>
      <w:widowControl w:val="0"/>
      <w:spacing w:after="0" w:line="261" w:lineRule="atLeast"/>
    </w:pPr>
    <w:rPr>
      <w:rFonts w:ascii="SimSun" w:eastAsiaTheme="minorEastAsia" w:hAnsi="SimSun" w:cs="Cambria"/>
    </w:rPr>
  </w:style>
  <w:style w:type="paragraph" w:customStyle="1" w:styleId="Pa2">
    <w:name w:val="Pa2"/>
    <w:basedOn w:val="Default"/>
    <w:next w:val="Default"/>
    <w:uiPriority w:val="99"/>
    <w:qFormat/>
    <w:rsid w:val="00B938C9"/>
    <w:pPr>
      <w:widowControl w:val="0"/>
      <w:spacing w:after="0" w:line="241" w:lineRule="atLeast"/>
    </w:pPr>
    <w:rPr>
      <w:rFonts w:ascii="SimSun" w:eastAsiaTheme="minorEastAsia" w:hAnsi="SimSun" w:cs="Cambria"/>
    </w:rPr>
  </w:style>
  <w:style w:type="character" w:customStyle="1" w:styleId="thirdparty-logo">
    <w:name w:val="thirdparty-logo"/>
    <w:basedOn w:val="DefaultParagraphFont"/>
    <w:rsid w:val="00B938C9"/>
  </w:style>
  <w:style w:type="character" w:customStyle="1" w:styleId="posted">
    <w:name w:val="posted"/>
    <w:basedOn w:val="DefaultParagraphFont"/>
    <w:rsid w:val="00B938C9"/>
  </w:style>
  <w:style w:type="character" w:customStyle="1" w:styleId="updated">
    <w:name w:val="updated"/>
    <w:basedOn w:val="DefaultParagraphFont"/>
    <w:rsid w:val="00B938C9"/>
  </w:style>
  <w:style w:type="character" w:customStyle="1" w:styleId="ticker">
    <w:name w:val="ticker"/>
    <w:basedOn w:val="DefaultParagraphFont"/>
    <w:rsid w:val="00B938C9"/>
  </w:style>
  <w:style w:type="paragraph" w:customStyle="1" w:styleId="articlemeta">
    <w:name w:val="articlemeta"/>
    <w:basedOn w:val="Normal"/>
    <w:rsid w:val="00B938C9"/>
    <w:pPr>
      <w:spacing w:before="100" w:beforeAutospacing="1" w:after="100" w:afterAutospacing="1"/>
    </w:pPr>
    <w:rPr>
      <w:rFonts w:ascii="Tahoma" w:hAnsi="Tahoma"/>
      <w:szCs w:val="20"/>
    </w:rPr>
  </w:style>
  <w:style w:type="character" w:customStyle="1" w:styleId="vcard">
    <w:name w:val="vcard"/>
    <w:basedOn w:val="DefaultParagraphFont"/>
    <w:rsid w:val="00B938C9"/>
  </w:style>
  <w:style w:type="character" w:customStyle="1" w:styleId="dateline">
    <w:name w:val="dateline"/>
    <w:basedOn w:val="DefaultParagraphFont"/>
    <w:rsid w:val="00B938C9"/>
  </w:style>
  <w:style w:type="character" w:customStyle="1" w:styleId="print-footnote">
    <w:name w:val="print-footnote"/>
    <w:basedOn w:val="DefaultParagraphFont"/>
    <w:rsid w:val="00B938C9"/>
  </w:style>
  <w:style w:type="character" w:customStyle="1" w:styleId="byline">
    <w:name w:val="byline"/>
    <w:basedOn w:val="DefaultParagraphFont"/>
    <w:rsid w:val="00B938C9"/>
  </w:style>
  <w:style w:type="character" w:customStyle="1" w:styleId="DateChar1">
    <w:name w:val="Date Char1"/>
    <w:basedOn w:val="DefaultParagraphFont"/>
    <w:uiPriority w:val="99"/>
    <w:semiHidden/>
    <w:rsid w:val="00B938C9"/>
    <w:rPr>
      <w:rFonts w:ascii="Bookman Old Style" w:hAnsi="Bookman Old Style"/>
      <w:sz w:val="20"/>
    </w:rPr>
  </w:style>
  <w:style w:type="character" w:customStyle="1" w:styleId="datestring">
    <w:name w:val="datestring"/>
    <w:basedOn w:val="DefaultParagraphFont"/>
    <w:rsid w:val="00B938C9"/>
  </w:style>
  <w:style w:type="paragraph" w:customStyle="1" w:styleId="noindent">
    <w:name w:val="no_indent"/>
    <w:basedOn w:val="Normal"/>
    <w:rsid w:val="00B938C9"/>
    <w:pPr>
      <w:spacing w:before="100" w:beforeAutospacing="1" w:after="100" w:afterAutospacing="1"/>
    </w:pPr>
    <w:rPr>
      <w:rFonts w:ascii="Tahoma" w:hAnsi="Tahoma"/>
      <w:szCs w:val="20"/>
    </w:rPr>
  </w:style>
  <w:style w:type="character" w:customStyle="1" w:styleId="email">
    <w:name w:val="email"/>
    <w:basedOn w:val="DefaultParagraphFont"/>
    <w:rsid w:val="00B938C9"/>
  </w:style>
  <w:style w:type="paragraph" w:customStyle="1" w:styleId="left">
    <w:name w:val="left"/>
    <w:basedOn w:val="Normal"/>
    <w:rsid w:val="00B938C9"/>
    <w:pPr>
      <w:spacing w:before="100" w:beforeAutospacing="1" w:after="100" w:afterAutospacing="1"/>
    </w:pPr>
    <w:rPr>
      <w:rFonts w:ascii="Tahoma" w:hAnsi="Tahoma"/>
      <w:szCs w:val="20"/>
    </w:rPr>
  </w:style>
  <w:style w:type="paragraph" w:customStyle="1" w:styleId="right">
    <w:name w:val="right"/>
    <w:basedOn w:val="Normal"/>
    <w:rsid w:val="00B938C9"/>
    <w:pPr>
      <w:spacing w:before="100" w:beforeAutospacing="1" w:after="100" w:afterAutospacing="1"/>
    </w:pPr>
    <w:rPr>
      <w:rFonts w:ascii="Tahoma" w:hAnsi="Tahoma"/>
      <w:szCs w:val="20"/>
    </w:rPr>
  </w:style>
  <w:style w:type="character" w:customStyle="1" w:styleId="gptad">
    <w:name w:val="gptad"/>
    <w:basedOn w:val="DefaultParagraphFont"/>
    <w:rsid w:val="00B938C9"/>
  </w:style>
  <w:style w:type="paragraph" w:customStyle="1" w:styleId="creditpostedmodified">
    <w:name w:val="credit_posted_modified"/>
    <w:basedOn w:val="Normal"/>
    <w:rsid w:val="00B938C9"/>
    <w:pPr>
      <w:spacing w:before="100" w:beforeAutospacing="1" w:after="100" w:afterAutospacing="1"/>
    </w:pPr>
    <w:rPr>
      <w:rFonts w:ascii="Tahoma" w:hAnsi="Tahoma"/>
      <w:szCs w:val="20"/>
    </w:rPr>
  </w:style>
  <w:style w:type="character" w:customStyle="1" w:styleId="creditline">
    <w:name w:val="creditline"/>
    <w:basedOn w:val="DefaultParagraphFont"/>
    <w:rsid w:val="00B938C9"/>
  </w:style>
  <w:style w:type="character" w:customStyle="1" w:styleId="grd">
    <w:name w:val="grd"/>
    <w:basedOn w:val="DefaultParagraphFont"/>
    <w:rsid w:val="00B938C9"/>
  </w:style>
  <w:style w:type="paragraph" w:customStyle="1" w:styleId="hs-text-container">
    <w:name w:val="hs-text-container"/>
    <w:basedOn w:val="Normal"/>
    <w:rsid w:val="00B938C9"/>
    <w:pPr>
      <w:spacing w:before="100" w:beforeAutospacing="1" w:after="100" w:afterAutospacing="1"/>
    </w:pPr>
    <w:rPr>
      <w:rFonts w:ascii="Tahoma" w:hAnsi="Tahoma"/>
      <w:szCs w:val="20"/>
    </w:rPr>
  </w:style>
  <w:style w:type="character" w:customStyle="1" w:styleId="created">
    <w:name w:val="created"/>
    <w:basedOn w:val="DefaultParagraphFont"/>
    <w:rsid w:val="00B938C9"/>
  </w:style>
  <w:style w:type="character" w:customStyle="1" w:styleId="changed">
    <w:name w:val="changed"/>
    <w:basedOn w:val="DefaultParagraphFont"/>
    <w:rsid w:val="00B938C9"/>
  </w:style>
  <w:style w:type="character" w:customStyle="1" w:styleId="caps">
    <w:name w:val="caps"/>
    <w:basedOn w:val="DefaultParagraphFont"/>
    <w:rsid w:val="00B938C9"/>
  </w:style>
  <w:style w:type="character" w:customStyle="1" w:styleId="article-author-name">
    <w:name w:val="article-author-name"/>
    <w:basedOn w:val="DefaultParagraphFont"/>
    <w:rsid w:val="00B938C9"/>
  </w:style>
  <w:style w:type="character" w:customStyle="1" w:styleId="bioexcerpt">
    <w:name w:val="bio_excerpt"/>
    <w:basedOn w:val="DefaultParagraphFont"/>
    <w:rsid w:val="00B938C9"/>
  </w:style>
  <w:style w:type="character" w:customStyle="1" w:styleId="commentcount">
    <w:name w:val="comment_count"/>
    <w:basedOn w:val="DefaultParagraphFont"/>
    <w:rsid w:val="00B938C9"/>
  </w:style>
  <w:style w:type="character" w:customStyle="1" w:styleId="ssl4">
    <w:name w:val="ss_l4"/>
    <w:basedOn w:val="DefaultParagraphFont"/>
    <w:rsid w:val="00B938C9"/>
  </w:style>
  <w:style w:type="character" w:customStyle="1" w:styleId="italic">
    <w:name w:val="italic"/>
    <w:basedOn w:val="DefaultParagraphFont"/>
    <w:rsid w:val="00B938C9"/>
  </w:style>
  <w:style w:type="character" w:customStyle="1" w:styleId="searchtermshighlighted">
    <w:name w:val="searchtermshighlighted"/>
    <w:basedOn w:val="DefaultParagraphFont"/>
    <w:rsid w:val="00B938C9"/>
  </w:style>
  <w:style w:type="character" w:customStyle="1" w:styleId="contributornametrigger">
    <w:name w:val="contributornametrigger"/>
    <w:basedOn w:val="DefaultParagraphFont"/>
    <w:rsid w:val="00B938C9"/>
  </w:style>
  <w:style w:type="character" w:customStyle="1" w:styleId="bylinepipe">
    <w:name w:val="bylinepipe"/>
    <w:basedOn w:val="DefaultParagraphFont"/>
    <w:rsid w:val="00B938C9"/>
  </w:style>
  <w:style w:type="character" w:customStyle="1" w:styleId="lucenesearchresulturlb">
    <w:name w:val="lucene_search_result_url_b"/>
    <w:basedOn w:val="DefaultParagraphFont"/>
    <w:rsid w:val="00B938C9"/>
  </w:style>
  <w:style w:type="character" w:customStyle="1" w:styleId="faculty-title">
    <w:name w:val="faculty-title"/>
    <w:basedOn w:val="DefaultParagraphFont"/>
    <w:rsid w:val="00B938C9"/>
  </w:style>
  <w:style w:type="character" w:customStyle="1" w:styleId="count">
    <w:name w:val="count"/>
    <w:basedOn w:val="DefaultParagraphFont"/>
    <w:rsid w:val="00B938C9"/>
  </w:style>
  <w:style w:type="character" w:customStyle="1" w:styleId="volume">
    <w:name w:val="volume"/>
    <w:basedOn w:val="DefaultParagraphFont"/>
    <w:rsid w:val="00B938C9"/>
  </w:style>
  <w:style w:type="character" w:customStyle="1" w:styleId="issue">
    <w:name w:val="issue"/>
    <w:basedOn w:val="DefaultParagraphFont"/>
    <w:rsid w:val="00B938C9"/>
  </w:style>
  <w:style w:type="character" w:customStyle="1" w:styleId="pages">
    <w:name w:val="pages"/>
    <w:basedOn w:val="DefaultParagraphFont"/>
    <w:rsid w:val="00B938C9"/>
  </w:style>
  <w:style w:type="character" w:customStyle="1" w:styleId="field-content">
    <w:name w:val="field-content"/>
    <w:basedOn w:val="DefaultParagraphFont"/>
    <w:rsid w:val="00B938C9"/>
  </w:style>
  <w:style w:type="character" w:customStyle="1" w:styleId="person">
    <w:name w:val="person"/>
    <w:basedOn w:val="DefaultParagraphFont"/>
    <w:rsid w:val="00B938C9"/>
  </w:style>
  <w:style w:type="character" w:customStyle="1" w:styleId="corresponding">
    <w:name w:val="corresponding"/>
    <w:basedOn w:val="DefaultParagraphFont"/>
    <w:rsid w:val="00B938C9"/>
  </w:style>
  <w:style w:type="character" w:customStyle="1" w:styleId="entry-date">
    <w:name w:val="entry-date"/>
    <w:basedOn w:val="DefaultParagraphFont"/>
    <w:rsid w:val="00B938C9"/>
  </w:style>
  <w:style w:type="character" w:customStyle="1" w:styleId="dropcap">
    <w:name w:val="dropcap"/>
    <w:basedOn w:val="DefaultParagraphFont"/>
    <w:rsid w:val="00B938C9"/>
  </w:style>
  <w:style w:type="character" w:customStyle="1" w:styleId="date1">
    <w:name w:val="date1"/>
    <w:basedOn w:val="DefaultParagraphFont"/>
    <w:rsid w:val="00B938C9"/>
  </w:style>
  <w:style w:type="paragraph" w:customStyle="1" w:styleId="entry-meta">
    <w:name w:val="entry-meta"/>
    <w:basedOn w:val="Normal"/>
    <w:rsid w:val="00B938C9"/>
    <w:pPr>
      <w:spacing w:before="100" w:beforeAutospacing="1" w:after="100" w:afterAutospacing="1"/>
    </w:pPr>
    <w:rPr>
      <w:rFonts w:ascii="Tahoma" w:hAnsi="Tahoma"/>
      <w:szCs w:val="20"/>
    </w:rPr>
  </w:style>
  <w:style w:type="character" w:customStyle="1" w:styleId="post-time">
    <w:name w:val="post-time"/>
    <w:basedOn w:val="DefaultParagraphFont"/>
    <w:rsid w:val="00B938C9"/>
  </w:style>
  <w:style w:type="character" w:customStyle="1" w:styleId="post-category">
    <w:name w:val="post-category"/>
    <w:basedOn w:val="DefaultParagraphFont"/>
    <w:rsid w:val="00B938C9"/>
  </w:style>
  <w:style w:type="character" w:customStyle="1" w:styleId="post-author">
    <w:name w:val="post-author"/>
    <w:basedOn w:val="DefaultParagraphFont"/>
    <w:rsid w:val="00B938C9"/>
  </w:style>
  <w:style w:type="character" w:customStyle="1" w:styleId="A10">
    <w:name w:val="A10"/>
    <w:uiPriority w:val="99"/>
    <w:rsid w:val="00B938C9"/>
    <w:rPr>
      <w:rFonts w:cs="MS Mincho"/>
      <w:color w:val="000000"/>
      <w:sz w:val="11"/>
      <w:szCs w:val="11"/>
    </w:rPr>
  </w:style>
  <w:style w:type="paragraph" w:customStyle="1" w:styleId="Pa10">
    <w:name w:val="Pa10"/>
    <w:basedOn w:val="Default"/>
    <w:next w:val="Default"/>
    <w:uiPriority w:val="99"/>
    <w:rsid w:val="00B938C9"/>
    <w:pPr>
      <w:widowControl w:val="0"/>
      <w:spacing w:after="0" w:line="201" w:lineRule="atLeast"/>
    </w:pPr>
    <w:rPr>
      <w:rFonts w:ascii="MS Mincho" w:eastAsiaTheme="minorEastAsia" w:hAnsi="MS Mincho" w:cs="Cambria"/>
    </w:rPr>
  </w:style>
  <w:style w:type="character" w:customStyle="1" w:styleId="A1">
    <w:name w:val="A1"/>
    <w:uiPriority w:val="99"/>
    <w:rsid w:val="00B938C9"/>
    <w:rPr>
      <w:rFonts w:cs="Verdana"/>
      <w:b/>
      <w:bCs/>
      <w:color w:val="000000"/>
      <w:sz w:val="32"/>
      <w:szCs w:val="32"/>
    </w:rPr>
  </w:style>
  <w:style w:type="paragraph" w:customStyle="1" w:styleId="Pa0">
    <w:name w:val="Pa0"/>
    <w:basedOn w:val="Default"/>
    <w:next w:val="Default"/>
    <w:uiPriority w:val="99"/>
    <w:rsid w:val="00B938C9"/>
    <w:pPr>
      <w:widowControl w:val="0"/>
      <w:spacing w:after="0" w:line="241" w:lineRule="atLeast"/>
    </w:pPr>
    <w:rPr>
      <w:rFonts w:eastAsiaTheme="minorEastAsia" w:cs="Cambria"/>
    </w:rPr>
  </w:style>
  <w:style w:type="character" w:customStyle="1" w:styleId="A0">
    <w:name w:val="A0"/>
    <w:uiPriority w:val="99"/>
    <w:rsid w:val="00B938C9"/>
    <w:rPr>
      <w:rFonts w:cs="Verdana"/>
      <w:b/>
      <w:bCs/>
      <w:color w:val="000000"/>
      <w:sz w:val="72"/>
      <w:szCs w:val="72"/>
    </w:rPr>
  </w:style>
  <w:style w:type="character" w:customStyle="1" w:styleId="A9">
    <w:name w:val="A9"/>
    <w:uiPriority w:val="99"/>
    <w:rsid w:val="00B938C9"/>
    <w:rPr>
      <w:rFonts w:cs="MS Mincho"/>
      <w:color w:val="000000"/>
      <w:sz w:val="14"/>
      <w:szCs w:val="14"/>
    </w:rPr>
  </w:style>
  <w:style w:type="paragraph" w:customStyle="1" w:styleId="articledetails">
    <w:name w:val="articledetails"/>
    <w:basedOn w:val="Normal"/>
    <w:rsid w:val="00B938C9"/>
    <w:pPr>
      <w:spacing w:before="100" w:beforeAutospacing="1" w:after="100" w:afterAutospacing="1"/>
    </w:pPr>
    <w:rPr>
      <w:rFonts w:ascii="Tahoma" w:hAnsi="Tahoma"/>
      <w:szCs w:val="20"/>
    </w:rPr>
  </w:style>
  <w:style w:type="character" w:customStyle="1" w:styleId="posted-and-updated">
    <w:name w:val="posted-and-updated"/>
    <w:basedOn w:val="DefaultParagraphFont"/>
    <w:rsid w:val="00B938C9"/>
  </w:style>
  <w:style w:type="paragraph" w:customStyle="1" w:styleId="aff">
    <w:name w:val="aff"/>
    <w:basedOn w:val="Normal"/>
    <w:rsid w:val="00B938C9"/>
    <w:pPr>
      <w:spacing w:before="100" w:beforeAutospacing="1" w:after="100" w:afterAutospacing="1"/>
    </w:pPr>
    <w:rPr>
      <w:rFonts w:ascii="Tahoma" w:hAnsi="Tahoma"/>
      <w:szCs w:val="20"/>
    </w:rPr>
  </w:style>
  <w:style w:type="character" w:customStyle="1" w:styleId="label">
    <w:name w:val="label"/>
    <w:basedOn w:val="DefaultParagraphFont"/>
    <w:rsid w:val="00B938C9"/>
  </w:style>
  <w:style w:type="character" w:customStyle="1" w:styleId="entry-author">
    <w:name w:val="entry-author"/>
    <w:basedOn w:val="DefaultParagraphFont"/>
    <w:rsid w:val="00B938C9"/>
  </w:style>
  <w:style w:type="character" w:customStyle="1" w:styleId="entry-author-name">
    <w:name w:val="entry-author-name"/>
    <w:basedOn w:val="DefaultParagraphFont"/>
    <w:rsid w:val="00B938C9"/>
  </w:style>
  <w:style w:type="character" w:customStyle="1" w:styleId="arial11">
    <w:name w:val="arial_11"/>
    <w:basedOn w:val="DefaultParagraphFont"/>
    <w:rsid w:val="00B938C9"/>
  </w:style>
  <w:style w:type="character" w:customStyle="1" w:styleId="slug-vol">
    <w:name w:val="slug-vol"/>
    <w:basedOn w:val="DefaultParagraphFont"/>
    <w:rsid w:val="00B938C9"/>
  </w:style>
  <w:style w:type="character" w:customStyle="1" w:styleId="slug-issue">
    <w:name w:val="slug-issue"/>
    <w:basedOn w:val="DefaultParagraphFont"/>
    <w:rsid w:val="00B938C9"/>
  </w:style>
  <w:style w:type="character" w:customStyle="1" w:styleId="slug-pub-date">
    <w:name w:val="slug-pub-date"/>
    <w:basedOn w:val="DefaultParagraphFont"/>
    <w:rsid w:val="00B938C9"/>
  </w:style>
  <w:style w:type="character" w:customStyle="1" w:styleId="slug-pages">
    <w:name w:val="slug-pages"/>
    <w:basedOn w:val="DefaultParagraphFont"/>
    <w:rsid w:val="00B938C9"/>
  </w:style>
  <w:style w:type="character" w:customStyle="1" w:styleId="name">
    <w:name w:val="name"/>
    <w:basedOn w:val="DefaultParagraphFont"/>
    <w:rsid w:val="00B938C9"/>
  </w:style>
  <w:style w:type="character" w:customStyle="1" w:styleId="contrib-degrees">
    <w:name w:val="contrib-degrees"/>
    <w:basedOn w:val="DefaultParagraphFont"/>
    <w:rsid w:val="00B938C9"/>
  </w:style>
  <w:style w:type="character" w:customStyle="1" w:styleId="contrib-on-behalf-of">
    <w:name w:val="contrib-on-behalf-of"/>
    <w:basedOn w:val="DefaultParagraphFont"/>
    <w:rsid w:val="00B938C9"/>
  </w:style>
  <w:style w:type="character" w:customStyle="1" w:styleId="pubtime">
    <w:name w:val="pubtime"/>
    <w:basedOn w:val="DefaultParagraphFont"/>
    <w:rsid w:val="00B938C9"/>
  </w:style>
  <w:style w:type="character" w:customStyle="1" w:styleId="time">
    <w:name w:val="time"/>
    <w:basedOn w:val="DefaultParagraphFont"/>
    <w:rsid w:val="00B938C9"/>
  </w:style>
  <w:style w:type="character" w:customStyle="1" w:styleId="fbcommentscount">
    <w:name w:val="fb_comments_count"/>
    <w:basedOn w:val="DefaultParagraphFont"/>
    <w:rsid w:val="00B938C9"/>
  </w:style>
  <w:style w:type="character" w:customStyle="1" w:styleId="stsharethiscustom">
    <w:name w:val="st_sharethis_custom"/>
    <w:basedOn w:val="DefaultParagraphFont"/>
    <w:rsid w:val="00B938C9"/>
  </w:style>
  <w:style w:type="paragraph" w:customStyle="1" w:styleId="permalinkable">
    <w:name w:val="permalinkable"/>
    <w:basedOn w:val="Normal"/>
    <w:rsid w:val="00B938C9"/>
    <w:pPr>
      <w:spacing w:before="100" w:beforeAutospacing="1" w:after="100" w:afterAutospacing="1"/>
    </w:pPr>
    <w:rPr>
      <w:rFonts w:ascii="Tahoma" w:hAnsi="Tahoma"/>
      <w:szCs w:val="20"/>
    </w:rPr>
  </w:style>
  <w:style w:type="character" w:customStyle="1" w:styleId="z-TopofFormChar">
    <w:name w:val="z-Top of Form Char"/>
    <w:basedOn w:val="DefaultParagraphFont"/>
    <w:link w:val="z-TopofForm"/>
    <w:uiPriority w:val="99"/>
    <w:rsid w:val="00B938C9"/>
    <w:rPr>
      <w:rFonts w:ascii="Palatino Linotype" w:hAnsi="Palatino Linotype" w:cs="Palatino Linotype"/>
      <w:vanish/>
      <w:sz w:val="16"/>
      <w:szCs w:val="16"/>
    </w:rPr>
  </w:style>
  <w:style w:type="paragraph" w:styleId="z-TopofForm">
    <w:name w:val="HTML Top of Form"/>
    <w:basedOn w:val="Normal"/>
    <w:next w:val="Normal"/>
    <w:link w:val="z-TopofFormChar"/>
    <w:hidden/>
    <w:uiPriority w:val="99"/>
    <w:unhideWhenUsed/>
    <w:rsid w:val="00B938C9"/>
    <w:pPr>
      <w:pBdr>
        <w:bottom w:val="single" w:sz="6" w:space="1" w:color="auto"/>
      </w:pBdr>
      <w:jc w:val="center"/>
    </w:pPr>
    <w:rPr>
      <w:rFonts w:ascii="Palatino Linotype" w:hAnsi="Palatino Linotype" w:cs="Palatino Linotype"/>
      <w:vanish/>
      <w:sz w:val="16"/>
      <w:szCs w:val="16"/>
    </w:rPr>
  </w:style>
  <w:style w:type="character" w:customStyle="1" w:styleId="z-TopofFormChar1">
    <w:name w:val="z-Top of Form Char1"/>
    <w:basedOn w:val="DefaultParagraphFont"/>
    <w:uiPriority w:val="99"/>
    <w:rsid w:val="00B938C9"/>
    <w:rPr>
      <w:rFonts w:ascii="Arial" w:hAnsi="Arial" w:cs="Arial"/>
      <w:vanish/>
      <w:sz w:val="16"/>
      <w:szCs w:val="16"/>
    </w:rPr>
  </w:style>
  <w:style w:type="character" w:customStyle="1" w:styleId="z-BottomofFormChar">
    <w:name w:val="z-Bottom of Form Char"/>
    <w:basedOn w:val="DefaultParagraphFont"/>
    <w:link w:val="z-BottomofForm"/>
    <w:uiPriority w:val="99"/>
    <w:rsid w:val="00B938C9"/>
    <w:rPr>
      <w:rFonts w:ascii="Palatino Linotype" w:hAnsi="Palatino Linotype" w:cs="Palatino Linotype"/>
      <w:vanish/>
      <w:sz w:val="16"/>
      <w:szCs w:val="16"/>
    </w:rPr>
  </w:style>
  <w:style w:type="paragraph" w:styleId="z-BottomofForm">
    <w:name w:val="HTML Bottom of Form"/>
    <w:basedOn w:val="Normal"/>
    <w:next w:val="Normal"/>
    <w:link w:val="z-BottomofFormChar"/>
    <w:hidden/>
    <w:uiPriority w:val="99"/>
    <w:unhideWhenUsed/>
    <w:rsid w:val="00B938C9"/>
    <w:pPr>
      <w:pBdr>
        <w:top w:val="single" w:sz="6" w:space="1" w:color="auto"/>
      </w:pBdr>
      <w:jc w:val="center"/>
    </w:pPr>
    <w:rPr>
      <w:rFonts w:ascii="Palatino Linotype" w:hAnsi="Palatino Linotype" w:cs="Palatino Linotype"/>
      <w:vanish/>
      <w:sz w:val="16"/>
      <w:szCs w:val="16"/>
    </w:rPr>
  </w:style>
  <w:style w:type="character" w:customStyle="1" w:styleId="z-BottomofFormChar1">
    <w:name w:val="z-Bottom of Form Char1"/>
    <w:basedOn w:val="DefaultParagraphFont"/>
    <w:uiPriority w:val="99"/>
    <w:rsid w:val="00B938C9"/>
    <w:rPr>
      <w:rFonts w:ascii="Arial" w:hAnsi="Arial" w:cs="Arial"/>
      <w:vanish/>
      <w:sz w:val="16"/>
      <w:szCs w:val="16"/>
    </w:rPr>
  </w:style>
  <w:style w:type="character" w:customStyle="1" w:styleId="submitted">
    <w:name w:val="submitted"/>
    <w:basedOn w:val="DefaultParagraphFont"/>
    <w:rsid w:val="00B938C9"/>
  </w:style>
  <w:style w:type="character" w:customStyle="1" w:styleId="highlightedsearchterm">
    <w:name w:val="highlightedsearchterm"/>
    <w:basedOn w:val="DefaultParagraphFont"/>
    <w:rsid w:val="00B938C9"/>
  </w:style>
  <w:style w:type="character" w:customStyle="1" w:styleId="link-external">
    <w:name w:val="link-external"/>
    <w:basedOn w:val="DefaultParagraphFont"/>
    <w:rsid w:val="00B938C9"/>
  </w:style>
  <w:style w:type="character" w:customStyle="1" w:styleId="articleauthor">
    <w:name w:val="article_author"/>
    <w:basedOn w:val="DefaultParagraphFont"/>
    <w:rsid w:val="00B938C9"/>
  </w:style>
  <w:style w:type="character" w:customStyle="1" w:styleId="articleissue">
    <w:name w:val="article_issue"/>
    <w:basedOn w:val="DefaultParagraphFont"/>
    <w:rsid w:val="00B938C9"/>
  </w:style>
  <w:style w:type="character" w:customStyle="1" w:styleId="HTMLPreformattedChar1">
    <w:name w:val="HTML Preformatted Char1"/>
    <w:basedOn w:val="DefaultParagraphFont"/>
    <w:uiPriority w:val="99"/>
    <w:semiHidden/>
    <w:rsid w:val="00B938C9"/>
    <w:rPr>
      <w:rFonts w:ascii="Arial Narrow" w:hAnsi="Arial Narrow"/>
      <w:sz w:val="20"/>
      <w:szCs w:val="20"/>
    </w:rPr>
  </w:style>
  <w:style w:type="character" w:customStyle="1" w:styleId="a-size-large">
    <w:name w:val="a-size-large"/>
    <w:basedOn w:val="DefaultParagraphFont"/>
    <w:rsid w:val="00B938C9"/>
  </w:style>
  <w:style w:type="character" w:customStyle="1" w:styleId="a-size-medium">
    <w:name w:val="a-size-medium"/>
    <w:basedOn w:val="DefaultParagraphFont"/>
    <w:rsid w:val="00B938C9"/>
  </w:style>
  <w:style w:type="character" w:customStyle="1" w:styleId="contribution">
    <w:name w:val="contribution"/>
    <w:basedOn w:val="DefaultParagraphFont"/>
    <w:rsid w:val="00B938C9"/>
  </w:style>
  <w:style w:type="character" w:customStyle="1" w:styleId="a-color-secondary">
    <w:name w:val="a-color-secondary"/>
    <w:basedOn w:val="DefaultParagraphFont"/>
    <w:rsid w:val="00B938C9"/>
  </w:style>
  <w:style w:type="paragraph" w:customStyle="1" w:styleId="sbyline">
    <w:name w:val="sbyline"/>
    <w:basedOn w:val="Normal"/>
    <w:rsid w:val="00B938C9"/>
    <w:pPr>
      <w:spacing w:before="100" w:beforeAutospacing="1" w:after="100" w:afterAutospacing="1"/>
    </w:pPr>
    <w:rPr>
      <w:rFonts w:ascii="Tahoma" w:hAnsi="Tahoma"/>
      <w:szCs w:val="20"/>
    </w:rPr>
  </w:style>
  <w:style w:type="character" w:customStyle="1" w:styleId="ui-author">
    <w:name w:val="ui-author"/>
    <w:basedOn w:val="DefaultParagraphFont"/>
    <w:rsid w:val="00B938C9"/>
  </w:style>
  <w:style w:type="character" w:customStyle="1" w:styleId="ui-staffline">
    <w:name w:val="ui-staffline"/>
    <w:basedOn w:val="DefaultParagraphFont"/>
    <w:rsid w:val="00B938C9"/>
  </w:style>
  <w:style w:type="paragraph" w:customStyle="1" w:styleId="promotion-tag-p">
    <w:name w:val="promotion-tag-p"/>
    <w:basedOn w:val="Normal"/>
    <w:rsid w:val="00B938C9"/>
    <w:pPr>
      <w:spacing w:before="100" w:beforeAutospacing="1" w:after="100" w:afterAutospacing="1"/>
    </w:pPr>
    <w:rPr>
      <w:rFonts w:ascii="Tahoma" w:hAnsi="Tahoma"/>
      <w:szCs w:val="20"/>
    </w:rPr>
  </w:style>
  <w:style w:type="paragraph" w:customStyle="1" w:styleId="heading">
    <w:name w:val="heading"/>
    <w:basedOn w:val="Normal"/>
    <w:rsid w:val="00B938C9"/>
    <w:pPr>
      <w:spacing w:before="100" w:beforeAutospacing="1" w:after="100" w:afterAutospacing="1"/>
    </w:pPr>
    <w:rPr>
      <w:rFonts w:ascii="Tahoma" w:hAnsi="Tahoma"/>
      <w:szCs w:val="20"/>
    </w:rPr>
  </w:style>
  <w:style w:type="character" w:customStyle="1" w:styleId="value">
    <w:name w:val="value"/>
    <w:basedOn w:val="DefaultParagraphFont"/>
    <w:rsid w:val="00B938C9"/>
  </w:style>
  <w:style w:type="character" w:customStyle="1" w:styleId="specialissuelabel">
    <w:name w:val="specialissuelabel"/>
    <w:basedOn w:val="DefaultParagraphFont"/>
    <w:rsid w:val="00B938C9"/>
  </w:style>
  <w:style w:type="character" w:customStyle="1" w:styleId="referencediv">
    <w:name w:val="referencediv"/>
    <w:basedOn w:val="DefaultParagraphFont"/>
    <w:rsid w:val="00B938C9"/>
  </w:style>
  <w:style w:type="character" w:customStyle="1" w:styleId="wp-smiley">
    <w:name w:val="wp-smiley"/>
    <w:basedOn w:val="DefaultParagraphFont"/>
    <w:rsid w:val="00B938C9"/>
  </w:style>
  <w:style w:type="character" w:customStyle="1" w:styleId="meta-prep">
    <w:name w:val="meta-prep"/>
    <w:basedOn w:val="DefaultParagraphFont"/>
    <w:rsid w:val="00B938C9"/>
  </w:style>
  <w:style w:type="character" w:customStyle="1" w:styleId="artjournal">
    <w:name w:val="art_journal"/>
    <w:basedOn w:val="DefaultParagraphFont"/>
    <w:rsid w:val="00B938C9"/>
  </w:style>
  <w:style w:type="character" w:customStyle="1" w:styleId="artdatevolumeissuepart">
    <w:name w:val="art_datevolumeissuepart"/>
    <w:basedOn w:val="DefaultParagraphFont"/>
    <w:rsid w:val="00B938C9"/>
  </w:style>
  <w:style w:type="character" w:customStyle="1" w:styleId="artpages">
    <w:name w:val="art_pages"/>
    <w:basedOn w:val="DefaultParagraphFont"/>
    <w:rsid w:val="00B938C9"/>
  </w:style>
  <w:style w:type="paragraph" w:customStyle="1" w:styleId="lede">
    <w:name w:val="lede"/>
    <w:basedOn w:val="Normal"/>
    <w:rsid w:val="00B938C9"/>
    <w:pPr>
      <w:spacing w:before="100" w:beforeAutospacing="1" w:after="100" w:afterAutospacing="1"/>
    </w:pPr>
    <w:rPr>
      <w:rFonts w:ascii="Tahoma" w:hAnsi="Tahoma"/>
      <w:szCs w:val="20"/>
    </w:rPr>
  </w:style>
  <w:style w:type="character" w:customStyle="1" w:styleId="singlehighlightclass">
    <w:name w:val="single_highlight_class"/>
    <w:basedOn w:val="DefaultParagraphFont"/>
    <w:rsid w:val="00B938C9"/>
  </w:style>
  <w:style w:type="character" w:customStyle="1" w:styleId="degree">
    <w:name w:val="degree"/>
    <w:basedOn w:val="DefaultParagraphFont"/>
    <w:rsid w:val="00B938C9"/>
  </w:style>
  <w:style w:type="character" w:customStyle="1" w:styleId="major">
    <w:name w:val="major"/>
    <w:basedOn w:val="DefaultParagraphFont"/>
    <w:rsid w:val="00B938C9"/>
  </w:style>
  <w:style w:type="character" w:customStyle="1" w:styleId="authors">
    <w:name w:val="authors"/>
    <w:basedOn w:val="DefaultParagraphFont"/>
    <w:rsid w:val="00B938C9"/>
  </w:style>
  <w:style w:type="character" w:customStyle="1" w:styleId="views">
    <w:name w:val="views"/>
    <w:basedOn w:val="DefaultParagraphFont"/>
    <w:rsid w:val="00B938C9"/>
  </w:style>
  <w:style w:type="character" w:customStyle="1" w:styleId="text0">
    <w:name w:val="text"/>
    <w:basedOn w:val="DefaultParagraphFont"/>
    <w:rsid w:val="00B938C9"/>
  </w:style>
  <w:style w:type="character" w:customStyle="1" w:styleId="stmainservices">
    <w:name w:val="stmainservices"/>
    <w:basedOn w:val="DefaultParagraphFont"/>
    <w:rsid w:val="00B938C9"/>
  </w:style>
  <w:style w:type="character" w:customStyle="1" w:styleId="stbubblehcount">
    <w:name w:val="stbubble_hcount"/>
    <w:basedOn w:val="DefaultParagraphFont"/>
    <w:rsid w:val="00B938C9"/>
  </w:style>
  <w:style w:type="paragraph" w:customStyle="1" w:styleId="Document">
    <w:name w:val="_Document"/>
    <w:basedOn w:val="Default"/>
    <w:next w:val="Default"/>
    <w:uiPriority w:val="99"/>
    <w:rsid w:val="00B938C9"/>
    <w:pPr>
      <w:widowControl w:val="0"/>
      <w:spacing w:after="0" w:line="240" w:lineRule="auto"/>
    </w:pPr>
    <w:rPr>
      <w:rFonts w:ascii="AKDPE C+ Utopia" w:eastAsiaTheme="minorEastAsia" w:hAnsi="AKDPE C+ Utopia" w:cs="Cambria"/>
    </w:rPr>
  </w:style>
  <w:style w:type="paragraph" w:customStyle="1" w:styleId="SubHead1">
    <w:name w:val="_SubHead1"/>
    <w:basedOn w:val="Default"/>
    <w:next w:val="Default"/>
    <w:uiPriority w:val="99"/>
    <w:rsid w:val="00B938C9"/>
    <w:pPr>
      <w:widowControl w:val="0"/>
      <w:spacing w:after="0" w:line="240" w:lineRule="auto"/>
    </w:pPr>
    <w:rPr>
      <w:rFonts w:ascii="AKDPE C+ Utopia" w:eastAsiaTheme="minorEastAsia" w:hAnsi="AKDPE C+ Utopia" w:cs="Cambria"/>
    </w:rPr>
  </w:style>
  <w:style w:type="paragraph" w:customStyle="1" w:styleId="SubHead2">
    <w:name w:val="_SubHead2"/>
    <w:basedOn w:val="Default"/>
    <w:next w:val="Default"/>
    <w:uiPriority w:val="99"/>
    <w:rsid w:val="00B938C9"/>
    <w:pPr>
      <w:widowControl w:val="0"/>
      <w:spacing w:after="0" w:line="240" w:lineRule="auto"/>
    </w:pPr>
    <w:rPr>
      <w:rFonts w:ascii="AKDPE C+ Utopia" w:eastAsiaTheme="minorEastAsia" w:hAnsi="AKDPE C+ Utopia" w:cs="Cambria"/>
    </w:rPr>
  </w:style>
  <w:style w:type="paragraph" w:customStyle="1" w:styleId="bodytext0">
    <w:name w:val="bodytext"/>
    <w:basedOn w:val="Normal"/>
    <w:rsid w:val="00B938C9"/>
    <w:pPr>
      <w:spacing w:before="100" w:beforeAutospacing="1" w:after="100" w:afterAutospacing="1"/>
    </w:pPr>
    <w:rPr>
      <w:rFonts w:ascii="Tahoma" w:hAnsi="Tahoma"/>
      <w:szCs w:val="20"/>
    </w:rPr>
  </w:style>
  <w:style w:type="paragraph" w:customStyle="1" w:styleId="collapsed-hide">
    <w:name w:val="collapsed-hide"/>
    <w:basedOn w:val="Normal"/>
    <w:rsid w:val="00B938C9"/>
    <w:pPr>
      <w:spacing w:before="100" w:beforeAutospacing="1" w:after="100" w:afterAutospacing="1"/>
    </w:pPr>
    <w:rPr>
      <w:rFonts w:ascii="Tahoma" w:hAnsi="Tahoma"/>
      <w:szCs w:val="20"/>
    </w:rPr>
  </w:style>
  <w:style w:type="paragraph" w:customStyle="1" w:styleId="Pa7">
    <w:name w:val="Pa7"/>
    <w:basedOn w:val="Default"/>
    <w:next w:val="Default"/>
    <w:uiPriority w:val="99"/>
    <w:rsid w:val="00B938C9"/>
    <w:pPr>
      <w:widowControl w:val="0"/>
      <w:spacing w:after="0" w:line="211" w:lineRule="atLeast"/>
    </w:pPr>
    <w:rPr>
      <w:rFonts w:ascii="Courier New" w:eastAsiaTheme="minorEastAsia" w:hAnsi="Courier New" w:cs="Cambria"/>
    </w:rPr>
  </w:style>
  <w:style w:type="paragraph" w:customStyle="1" w:styleId="odd">
    <w:name w:val="odd"/>
    <w:basedOn w:val="Normal"/>
    <w:rsid w:val="00B938C9"/>
    <w:pPr>
      <w:spacing w:before="100" w:beforeAutospacing="1" w:after="100" w:afterAutospacing="1"/>
    </w:pPr>
    <w:rPr>
      <w:rFonts w:ascii="Tahoma" w:hAnsi="Tahoma"/>
      <w:szCs w:val="20"/>
    </w:rPr>
  </w:style>
  <w:style w:type="character" w:customStyle="1" w:styleId="article-date">
    <w:name w:val="article-date"/>
    <w:basedOn w:val="DefaultParagraphFont"/>
    <w:rsid w:val="00B938C9"/>
  </w:style>
  <w:style w:type="character" w:customStyle="1" w:styleId="article-author">
    <w:name w:val="article-author"/>
    <w:basedOn w:val="DefaultParagraphFont"/>
    <w:rsid w:val="00B938C9"/>
  </w:style>
  <w:style w:type="character" w:customStyle="1" w:styleId="tolocaltime">
    <w:name w:val="tolocaltime"/>
    <w:basedOn w:val="DefaultParagraphFont"/>
    <w:rsid w:val="00B938C9"/>
  </w:style>
  <w:style w:type="character" w:customStyle="1" w:styleId="pb-byline">
    <w:name w:val="pb-byline"/>
    <w:basedOn w:val="DefaultParagraphFont"/>
    <w:rsid w:val="00B938C9"/>
  </w:style>
  <w:style w:type="character" w:customStyle="1" w:styleId="pb-timestamp">
    <w:name w:val="pb-timestamp"/>
    <w:basedOn w:val="DefaultParagraphFont"/>
    <w:rsid w:val="00B938C9"/>
  </w:style>
  <w:style w:type="paragraph" w:customStyle="1" w:styleId="Pa8">
    <w:name w:val="Pa8"/>
    <w:basedOn w:val="Default"/>
    <w:next w:val="Default"/>
    <w:uiPriority w:val="99"/>
    <w:rsid w:val="00B938C9"/>
    <w:pPr>
      <w:widowControl w:val="0"/>
      <w:spacing w:after="0" w:line="241" w:lineRule="atLeast"/>
    </w:pPr>
    <w:rPr>
      <w:rFonts w:ascii="Franklin Gothic Heavy" w:eastAsiaTheme="minorEastAsia" w:hAnsi="Franklin Gothic Heavy" w:cs="Cambria"/>
    </w:rPr>
  </w:style>
  <w:style w:type="paragraph" w:customStyle="1" w:styleId="Pa11">
    <w:name w:val="Pa11"/>
    <w:basedOn w:val="Default"/>
    <w:next w:val="Default"/>
    <w:uiPriority w:val="99"/>
    <w:qFormat/>
    <w:rsid w:val="00B938C9"/>
    <w:pPr>
      <w:widowControl w:val="0"/>
      <w:spacing w:after="0" w:line="261" w:lineRule="atLeast"/>
    </w:pPr>
    <w:rPr>
      <w:rFonts w:ascii="MS Gothic" w:eastAsiaTheme="minorEastAsia" w:hAnsi="MS Gothic" w:cs="Cambria"/>
    </w:rPr>
  </w:style>
  <w:style w:type="paragraph" w:customStyle="1" w:styleId="Pa15">
    <w:name w:val="Pa15"/>
    <w:basedOn w:val="Default"/>
    <w:next w:val="Default"/>
    <w:uiPriority w:val="99"/>
    <w:rsid w:val="00B938C9"/>
    <w:pPr>
      <w:widowControl w:val="0"/>
      <w:spacing w:after="0" w:line="201" w:lineRule="atLeast"/>
    </w:pPr>
    <w:rPr>
      <w:rFonts w:ascii="Franklin Gothic Heavy" w:eastAsiaTheme="minorEastAsia" w:hAnsi="Franklin Gothic Heavy" w:cs="Cambria"/>
    </w:rPr>
  </w:style>
  <w:style w:type="character" w:customStyle="1" w:styleId="posted-on">
    <w:name w:val="posted-on"/>
    <w:basedOn w:val="DefaultParagraphFont"/>
    <w:rsid w:val="00B938C9"/>
  </w:style>
  <w:style w:type="character" w:customStyle="1" w:styleId="even">
    <w:name w:val="even"/>
    <w:basedOn w:val="DefaultParagraphFont"/>
    <w:rsid w:val="00B938C9"/>
  </w:style>
  <w:style w:type="character" w:customStyle="1" w:styleId="foreground">
    <w:name w:val="foreground"/>
    <w:basedOn w:val="DefaultParagraphFont"/>
    <w:rsid w:val="00B938C9"/>
  </w:style>
  <w:style w:type="paragraph" w:customStyle="1" w:styleId="volissue">
    <w:name w:val="volissue"/>
    <w:basedOn w:val="Normal"/>
    <w:rsid w:val="00B938C9"/>
    <w:pPr>
      <w:spacing w:before="100" w:beforeAutospacing="1" w:after="100" w:afterAutospacing="1"/>
    </w:pPr>
    <w:rPr>
      <w:rFonts w:ascii="Tahoma" w:hAnsi="Tahoma"/>
      <w:szCs w:val="20"/>
    </w:rPr>
  </w:style>
  <w:style w:type="character" w:customStyle="1" w:styleId="CommentTextChar1">
    <w:name w:val="Comment Text Char1"/>
    <w:basedOn w:val="DefaultParagraphFont"/>
    <w:uiPriority w:val="99"/>
    <w:rsid w:val="00B938C9"/>
    <w:rPr>
      <w:rFonts w:ascii="Bookman Old Style" w:hAnsi="Bookman Old Style"/>
      <w:sz w:val="20"/>
      <w:szCs w:val="20"/>
    </w:rPr>
  </w:style>
  <w:style w:type="character" w:customStyle="1" w:styleId="CommentSubjectChar1">
    <w:name w:val="Comment Subject Char1"/>
    <w:basedOn w:val="CommentTextChar1"/>
    <w:uiPriority w:val="99"/>
    <w:semiHidden/>
    <w:rsid w:val="00B938C9"/>
    <w:rPr>
      <w:rFonts w:ascii="Bookman Old Style" w:hAnsi="Bookman Old Style"/>
      <w:b/>
      <w:bCs/>
      <w:sz w:val="20"/>
      <w:szCs w:val="20"/>
    </w:rPr>
  </w:style>
  <w:style w:type="character" w:customStyle="1" w:styleId="AuthorYear">
    <w:name w:val="AuthorYear"/>
    <w:uiPriority w:val="1"/>
    <w:qFormat/>
    <w:rsid w:val="00B938C9"/>
    <w:rPr>
      <w:rFonts w:ascii="Bookman Old Style" w:hAnsi="Bookman Old Style"/>
      <w:b/>
      <w:sz w:val="22"/>
    </w:rPr>
  </w:style>
  <w:style w:type="character" w:customStyle="1" w:styleId="view-count">
    <w:name w:val="view-count"/>
    <w:basedOn w:val="DefaultParagraphFont"/>
    <w:rsid w:val="00B938C9"/>
  </w:style>
  <w:style w:type="paragraph" w:customStyle="1" w:styleId="Header1">
    <w:name w:val="Header1"/>
    <w:basedOn w:val="Normal"/>
    <w:rsid w:val="00B938C9"/>
    <w:pPr>
      <w:spacing w:before="100" w:beforeAutospacing="1" w:after="100" w:afterAutospacing="1"/>
    </w:pPr>
    <w:rPr>
      <w:rFonts w:eastAsia="Cambria" w:cs="Cambria"/>
    </w:rPr>
  </w:style>
  <w:style w:type="character" w:customStyle="1" w:styleId="Date10">
    <w:name w:val="Date1"/>
    <w:basedOn w:val="DefaultParagraphFont"/>
    <w:rsid w:val="00B938C9"/>
  </w:style>
  <w:style w:type="character" w:customStyle="1" w:styleId="CardsHighlight">
    <w:name w:val="Cards Highlight"/>
    <w:basedOn w:val="DefaultParagraphFont"/>
    <w:uiPriority w:val="1"/>
    <w:rsid w:val="00B938C9"/>
    <w:rPr>
      <w:rFonts w:ascii="Cambria" w:hAnsi="Cambria"/>
      <w:sz w:val="24"/>
      <w:u w:val="single"/>
      <w:bdr w:val="none" w:sz="0" w:space="0" w:color="auto"/>
      <w:shd w:val="clear" w:color="auto" w:fill="00FFFF"/>
    </w:rPr>
  </w:style>
  <w:style w:type="paragraph" w:customStyle="1" w:styleId="Tag12">
    <w:name w:val="Tag12"/>
    <w:basedOn w:val="Normal"/>
    <w:uiPriority w:val="99"/>
    <w:qFormat/>
    <w:rsid w:val="00B938C9"/>
    <w:rPr>
      <w:rFonts w:eastAsia="Cambria"/>
      <w:b/>
    </w:rPr>
  </w:style>
  <w:style w:type="paragraph" w:customStyle="1" w:styleId="CiteSpacing">
    <w:name w:val="Cite Spacing"/>
    <w:basedOn w:val="Normal"/>
    <w:uiPriority w:val="4"/>
    <w:qFormat/>
    <w:rsid w:val="00B938C9"/>
    <w:pPr>
      <w:spacing w:before="60" w:after="60"/>
    </w:pPr>
  </w:style>
  <w:style w:type="character" w:customStyle="1" w:styleId="tChar">
    <w:name w:val="t Char"/>
    <w:rsid w:val="00B938C9"/>
    <w:rPr>
      <w:rFonts w:ascii="Georgia" w:eastAsia="Times New Roman" w:hAnsi="Georgia" w:cs="Calibri"/>
      <w:b/>
      <w:lang w:val="x-none" w:eastAsia="x-none"/>
    </w:rPr>
  </w:style>
  <w:style w:type="paragraph" w:customStyle="1" w:styleId="tiny">
    <w:name w:val="tiny"/>
    <w:next w:val="Normal"/>
    <w:link w:val="tinyChar"/>
    <w:autoRedefine/>
    <w:qFormat/>
    <w:rsid w:val="00B938C9"/>
    <w:pPr>
      <w:contextualSpacing/>
    </w:pPr>
    <w:rPr>
      <w:rFonts w:ascii="Georgia" w:eastAsia="Malgun Gothic" w:hAnsi="Georgia" w:cs="Times New Roman"/>
      <w:sz w:val="22"/>
      <w:szCs w:val="22"/>
    </w:rPr>
  </w:style>
  <w:style w:type="character" w:customStyle="1" w:styleId="tinyChar">
    <w:name w:val="tiny Char"/>
    <w:link w:val="tiny"/>
    <w:rsid w:val="00B938C9"/>
    <w:rPr>
      <w:rFonts w:ascii="Georgia" w:eastAsia="Malgun Gothic" w:hAnsi="Georgia" w:cs="Times New Roman"/>
      <w:sz w:val="22"/>
      <w:szCs w:val="22"/>
    </w:rPr>
  </w:style>
  <w:style w:type="paragraph" w:customStyle="1" w:styleId="BoldUnderlineChar2">
    <w:name w:val="BoldUnderline Char2"/>
    <w:link w:val="BoldUnderlineChar2Char"/>
    <w:rsid w:val="00B938C9"/>
    <w:rPr>
      <w:rFonts w:ascii="Times New Roman" w:eastAsia="Times New Roman" w:hAnsi="Times New Roman" w:cs="Times New Roman"/>
      <w:b/>
      <w:sz w:val="20"/>
      <w:u w:val="single"/>
    </w:rPr>
  </w:style>
  <w:style w:type="character" w:customStyle="1" w:styleId="BoldUnderlineChar2Char">
    <w:name w:val="BoldUnderline Char2 Char"/>
    <w:link w:val="BoldUnderlineChar2"/>
    <w:rsid w:val="00B938C9"/>
    <w:rPr>
      <w:rFonts w:ascii="Times New Roman" w:eastAsia="Times New Roman" w:hAnsi="Times New Roman" w:cs="Times New Roman"/>
      <w:b/>
      <w:sz w:val="20"/>
      <w:u w:val="single"/>
    </w:rPr>
  </w:style>
  <w:style w:type="character" w:customStyle="1" w:styleId="UnderlineCharChar4">
    <w:name w:val="Underline Char Char4"/>
    <w:rsid w:val="00B938C9"/>
    <w:rPr>
      <w:szCs w:val="24"/>
      <w:u w:val="single"/>
      <w:lang w:val="en-US" w:eastAsia="en-US" w:bidi="ar-SA"/>
    </w:rPr>
  </w:style>
  <w:style w:type="character" w:customStyle="1" w:styleId="BoldUnderlineCharChar3">
    <w:name w:val="BoldUnderline Char Char3"/>
    <w:rsid w:val="00B938C9"/>
    <w:rPr>
      <w:b/>
      <w:szCs w:val="24"/>
      <w:u w:val="single"/>
      <w:lang w:val="en-US" w:eastAsia="en-US" w:bidi="ar-SA"/>
    </w:rPr>
  </w:style>
  <w:style w:type="character" w:customStyle="1" w:styleId="UnderlineCharChar3">
    <w:name w:val="Underline Char Char3"/>
    <w:rsid w:val="00B938C9"/>
    <w:rPr>
      <w:szCs w:val="24"/>
      <w:u w:val="single"/>
      <w:lang w:val="en-US" w:eastAsia="en-US" w:bidi="ar-SA"/>
    </w:rPr>
  </w:style>
  <w:style w:type="character" w:customStyle="1" w:styleId="BoldUnderlineCharChar2">
    <w:name w:val="BoldUnderline Char Char2"/>
    <w:rsid w:val="00B938C9"/>
    <w:rPr>
      <w:b/>
      <w:szCs w:val="24"/>
      <w:u w:val="single"/>
      <w:lang w:val="en-US" w:eastAsia="en-US" w:bidi="ar-SA"/>
    </w:rPr>
  </w:style>
  <w:style w:type="character" w:customStyle="1" w:styleId="bhl">
    <w:name w:val="bhl"/>
    <w:rsid w:val="00B938C9"/>
  </w:style>
  <w:style w:type="paragraph" w:customStyle="1" w:styleId="Microtext0">
    <w:name w:val="Microtext"/>
    <w:basedOn w:val="Normal"/>
    <w:next w:val="Normal"/>
    <w:link w:val="MicrotextChar0"/>
    <w:qFormat/>
    <w:rsid w:val="00B938C9"/>
    <w:rPr>
      <w:rFonts w:eastAsia="Times New Roman"/>
      <w:sz w:val="12"/>
      <w:lang w:val="x-none" w:eastAsia="x-none"/>
    </w:rPr>
  </w:style>
  <w:style w:type="character" w:customStyle="1" w:styleId="MicrotextChar0">
    <w:name w:val="Microtext Char"/>
    <w:link w:val="Microtext0"/>
    <w:rsid w:val="00B938C9"/>
    <w:rPr>
      <w:rFonts w:ascii="Calibri" w:eastAsia="Times New Roman" w:hAnsi="Calibri"/>
      <w:sz w:val="12"/>
      <w:lang w:val="x-none" w:eastAsia="x-none"/>
    </w:rPr>
  </w:style>
  <w:style w:type="paragraph" w:customStyle="1" w:styleId="UnderlineCard0">
    <w:name w:val="UnderlineCard"/>
    <w:basedOn w:val="Heading3"/>
    <w:link w:val="UnderlineCardChar"/>
    <w:qFormat/>
    <w:rsid w:val="00B938C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B938C9"/>
    <w:rPr>
      <w:rFonts w:ascii="Calibri" w:eastAsia="Calibri" w:hAnsi="Calibri" w:cs="Times New Roman"/>
      <w:sz w:val="20"/>
      <w:szCs w:val="20"/>
      <w:u w:val="single"/>
      <w:lang w:val="x-none" w:eastAsia="x-none"/>
    </w:rPr>
  </w:style>
  <w:style w:type="character" w:customStyle="1" w:styleId="5Notunderlined">
    <w:name w:val="5 Not underlined"/>
    <w:rsid w:val="00B938C9"/>
    <w:rPr>
      <w:rFonts w:ascii="Times New Roman" w:hAnsi="Times New Roman"/>
      <w:sz w:val="16"/>
    </w:rPr>
  </w:style>
  <w:style w:type="character" w:customStyle="1" w:styleId="ShrinkText">
    <w:name w:val="Shrink Text"/>
    <w:rsid w:val="00B938C9"/>
    <w:rPr>
      <w:sz w:val="16"/>
    </w:rPr>
  </w:style>
  <w:style w:type="character" w:customStyle="1" w:styleId="volume-issue">
    <w:name w:val="volume-issue"/>
    <w:rsid w:val="00B938C9"/>
    <w:rPr>
      <w:rFonts w:cs="Times New Roman"/>
    </w:rPr>
  </w:style>
  <w:style w:type="character" w:customStyle="1" w:styleId="BodyTextChar1">
    <w:name w:val="Body Text Char1"/>
    <w:aliases w:val="Very Small Text Char1"/>
    <w:basedOn w:val="DefaultParagraphFont"/>
    <w:rsid w:val="00B938C9"/>
    <w:rPr>
      <w:rFonts w:ascii="Georgia" w:hAnsi="Georgia" w:cs="Times New Roman"/>
      <w:sz w:val="20"/>
    </w:rPr>
  </w:style>
  <w:style w:type="character" w:customStyle="1" w:styleId="stylestylebold12pt">
    <w:name w:val="stylestylebold12pt"/>
    <w:rsid w:val="00B938C9"/>
  </w:style>
  <w:style w:type="paragraph" w:customStyle="1" w:styleId="Normaltag">
    <w:name w:val="Normal tag"/>
    <w:basedOn w:val="Normal"/>
    <w:link w:val="NormaltagChar"/>
    <w:qFormat/>
    <w:rsid w:val="00B938C9"/>
    <w:rPr>
      <w:rFonts w:eastAsia="Times New Roman"/>
      <w:b/>
      <w:bCs/>
    </w:rPr>
  </w:style>
  <w:style w:type="character" w:customStyle="1" w:styleId="NormaltagChar">
    <w:name w:val="Normal tag Char"/>
    <w:basedOn w:val="DefaultParagraphFont"/>
    <w:link w:val="Normaltag"/>
    <w:locked/>
    <w:rsid w:val="00B938C9"/>
    <w:rPr>
      <w:rFonts w:ascii="Calibri" w:eastAsia="Times New Roman" w:hAnsi="Calibri"/>
      <w:b/>
      <w:bCs/>
      <w:sz w:val="22"/>
    </w:rPr>
  </w:style>
  <w:style w:type="paragraph" w:customStyle="1" w:styleId="Cardnon-underlined">
    <w:name w:val="Card non-underlined"/>
    <w:basedOn w:val="Normal"/>
    <w:link w:val="Cardnon-underlinedChar"/>
    <w:qFormat/>
    <w:rsid w:val="00B938C9"/>
    <w:rPr>
      <w:rFonts w:eastAsia="Times New Roman"/>
      <w:sz w:val="16"/>
      <w:szCs w:val="16"/>
    </w:rPr>
  </w:style>
  <w:style w:type="character" w:customStyle="1" w:styleId="i">
    <w:name w:val="i"/>
    <w:basedOn w:val="DefaultParagraphFont"/>
    <w:uiPriority w:val="99"/>
    <w:rsid w:val="00B938C9"/>
  </w:style>
  <w:style w:type="numbering" w:customStyle="1" w:styleId="NoList11">
    <w:name w:val="No List11"/>
    <w:next w:val="NoList"/>
    <w:uiPriority w:val="99"/>
    <w:semiHidden/>
    <w:unhideWhenUsed/>
    <w:rsid w:val="00B938C9"/>
  </w:style>
  <w:style w:type="character" w:customStyle="1" w:styleId="aqj">
    <w:name w:val="aqj"/>
    <w:basedOn w:val="DefaultParagraphFont"/>
    <w:rsid w:val="00B938C9"/>
  </w:style>
  <w:style w:type="character" w:customStyle="1" w:styleId="wikiexternallink">
    <w:name w:val="wikiexternallink"/>
    <w:basedOn w:val="DefaultParagraphFont"/>
    <w:rsid w:val="00B938C9"/>
  </w:style>
  <w:style w:type="character" w:customStyle="1" w:styleId="wikigeneratedlinkcontent">
    <w:name w:val="wikigeneratedlinkcontent"/>
    <w:basedOn w:val="DefaultParagraphFont"/>
    <w:rsid w:val="00B938C9"/>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B938C9"/>
    <w:rPr>
      <w:rFonts w:ascii="Calibri" w:hAnsi="Calibri"/>
      <w:sz w:val="22"/>
    </w:rPr>
  </w:style>
  <w:style w:type="character" w:customStyle="1" w:styleId="Heading7Char1">
    <w:name w:val="Heading 7 Char1"/>
    <w:basedOn w:val="DefaultParagraphFont"/>
    <w:semiHidden/>
    <w:rsid w:val="00B938C9"/>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B938C9"/>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B938C9"/>
    <w:rPr>
      <w:rFonts w:asciiTheme="majorHAnsi" w:eastAsiaTheme="majorEastAsia" w:hAnsiTheme="majorHAnsi" w:cstheme="majorBidi"/>
      <w:i/>
      <w:iCs/>
      <w:color w:val="272727" w:themeColor="text1" w:themeTint="D8"/>
      <w:sz w:val="21"/>
      <w:szCs w:val="21"/>
    </w:rPr>
  </w:style>
  <w:style w:type="character" w:customStyle="1" w:styleId="SubtitleChar1">
    <w:name w:val="Subtitle Char1"/>
    <w:aliases w:val="Underlined card text Char1"/>
    <w:basedOn w:val="DefaultParagraphFont"/>
    <w:uiPriority w:val="11"/>
    <w:rsid w:val="00B938C9"/>
    <w:rPr>
      <w:rFonts w:eastAsiaTheme="minorEastAsia"/>
      <w:color w:val="5A5A5A" w:themeColor="text1" w:themeTint="A5"/>
      <w:spacing w:val="15"/>
    </w:rPr>
  </w:style>
  <w:style w:type="character" w:customStyle="1" w:styleId="BodyText2Char1">
    <w:name w:val="Body Text 2 Char1"/>
    <w:basedOn w:val="DefaultParagraphFont"/>
    <w:uiPriority w:val="99"/>
    <w:semiHidden/>
    <w:rsid w:val="00B938C9"/>
    <w:rPr>
      <w:rFonts w:ascii="Calibri" w:hAnsi="Calibri" w:cs="Calibri"/>
    </w:rPr>
  </w:style>
  <w:style w:type="character" w:customStyle="1" w:styleId="EndnoteTextChar1">
    <w:name w:val="Endnote Text Char1"/>
    <w:basedOn w:val="DefaultParagraphFont"/>
    <w:semiHidden/>
    <w:rsid w:val="00B938C9"/>
    <w:rPr>
      <w:rFonts w:ascii="Calibri" w:hAnsi="Calibri" w:cs="Calibri"/>
      <w:sz w:val="20"/>
      <w:szCs w:val="20"/>
    </w:rPr>
  </w:style>
  <w:style w:type="character" w:customStyle="1" w:styleId="storytext">
    <w:name w:val="storytext"/>
    <w:basedOn w:val="DefaultParagraphFont"/>
    <w:rsid w:val="00B938C9"/>
  </w:style>
  <w:style w:type="character" w:customStyle="1" w:styleId="heading3char0">
    <w:name w:val="heading3char"/>
    <w:rsid w:val="00B938C9"/>
  </w:style>
  <w:style w:type="character" w:customStyle="1" w:styleId="A7">
    <w:name w:val="A7"/>
    <w:uiPriority w:val="99"/>
    <w:rsid w:val="00B938C9"/>
    <w:rPr>
      <w:rFonts w:cs="Minion Pro"/>
      <w:color w:val="000000"/>
      <w:sz w:val="12"/>
      <w:szCs w:val="12"/>
    </w:rPr>
  </w:style>
  <w:style w:type="character" w:customStyle="1" w:styleId="A3">
    <w:name w:val="A3"/>
    <w:rsid w:val="00B938C9"/>
    <w:rPr>
      <w:rFonts w:cs="Interstate"/>
      <w:color w:val="000000"/>
      <w:sz w:val="20"/>
      <w:szCs w:val="20"/>
    </w:rPr>
  </w:style>
  <w:style w:type="character" w:customStyle="1" w:styleId="boldness1">
    <w:name w:val="boldness1"/>
    <w:rsid w:val="00B938C9"/>
  </w:style>
  <w:style w:type="character" w:customStyle="1" w:styleId="evidencetextChar1">
    <w:name w:val="evidence text Char1"/>
    <w:link w:val="evidencetext"/>
    <w:uiPriority w:val="99"/>
    <w:locked/>
    <w:rsid w:val="00B938C9"/>
    <w:rPr>
      <w:rFonts w:ascii="Calibri" w:eastAsia="Times New Roman" w:hAnsi="Calibri"/>
      <w:color w:val="000000"/>
      <w:sz w:val="16"/>
    </w:rPr>
  </w:style>
  <w:style w:type="character" w:styleId="HTMLCite">
    <w:name w:val="HTML Cite"/>
    <w:rsid w:val="00B938C9"/>
    <w:rPr>
      <w:i/>
    </w:rPr>
  </w:style>
  <w:style w:type="character" w:customStyle="1" w:styleId="commentstext">
    <w:name w:val="comments_text"/>
    <w:uiPriority w:val="99"/>
    <w:rsid w:val="00B938C9"/>
    <w:rPr>
      <w:rFonts w:cs="Times New Roman"/>
    </w:rPr>
  </w:style>
  <w:style w:type="paragraph" w:customStyle="1" w:styleId="CM25">
    <w:name w:val="CM25"/>
    <w:basedOn w:val="Default"/>
    <w:next w:val="Default"/>
    <w:uiPriority w:val="99"/>
    <w:qFormat/>
    <w:rsid w:val="00B938C9"/>
    <w:pPr>
      <w:widowControl w:val="0"/>
      <w:spacing w:after="233" w:line="240" w:lineRule="auto"/>
    </w:pPr>
    <w:rPr>
      <w:rFonts w:ascii="Arial Narrow" w:eastAsia="Times New Roman" w:hAnsi="Arial Narrow" w:cs="Times New Roman"/>
    </w:rPr>
  </w:style>
  <w:style w:type="character" w:customStyle="1" w:styleId="a">
    <w:name w:val="a"/>
    <w:basedOn w:val="DefaultParagraphFont"/>
    <w:rsid w:val="00B938C9"/>
  </w:style>
  <w:style w:type="character" w:customStyle="1" w:styleId="StyleBold1">
    <w:name w:val="Style Bold1"/>
    <w:rsid w:val="00B938C9"/>
    <w:rPr>
      <w:rFonts w:ascii="Georgia" w:hAnsi="Georgia" w:hint="default"/>
      <w:b/>
      <w:bCs/>
      <w:sz w:val="22"/>
    </w:rPr>
  </w:style>
  <w:style w:type="paragraph" w:customStyle="1" w:styleId="indent">
    <w:name w:val="indent"/>
    <w:basedOn w:val="Normal"/>
    <w:qFormat/>
    <w:rsid w:val="00B938C9"/>
    <w:pPr>
      <w:spacing w:before="100" w:beforeAutospacing="1" w:after="100" w:afterAutospacing="1"/>
    </w:pPr>
    <w:rPr>
      <w:rFonts w:eastAsia="Times New Roman"/>
    </w:rPr>
  </w:style>
  <w:style w:type="character" w:customStyle="1" w:styleId="box0">
    <w:name w:val="box"/>
    <w:rsid w:val="00B938C9"/>
    <w:rPr>
      <w:rFonts w:ascii="Arial" w:hAnsi="Arial" w:cs="Arial" w:hint="default"/>
      <w:b/>
      <w:bCs w:val="0"/>
      <w:color w:val="000000"/>
      <w:sz w:val="19"/>
      <w:szCs w:val="22"/>
      <w:u w:val="thick"/>
      <w:bdr w:val="single" w:sz="12" w:space="0" w:color="auto" w:frame="1"/>
    </w:rPr>
  </w:style>
  <w:style w:type="character" w:customStyle="1" w:styleId="entry-title">
    <w:name w:val="entry-title"/>
    <w:rsid w:val="00B938C9"/>
  </w:style>
  <w:style w:type="paragraph" w:customStyle="1" w:styleId="Cardd">
    <w:name w:val="Cardd"/>
    <w:basedOn w:val="Normal"/>
    <w:uiPriority w:val="4"/>
    <w:qFormat/>
    <w:rsid w:val="00B938C9"/>
    <w:pPr>
      <w:ind w:left="288" w:right="288"/>
    </w:pPr>
  </w:style>
  <w:style w:type="character" w:customStyle="1" w:styleId="story-author">
    <w:name w:val="story-author"/>
    <w:basedOn w:val="DefaultParagraphFont"/>
    <w:rsid w:val="00B938C9"/>
  </w:style>
  <w:style w:type="character" w:customStyle="1" w:styleId="Style2Char">
    <w:name w:val="Style2 Char"/>
    <w:basedOn w:val="DefaultParagraphFont"/>
    <w:link w:val="Style2"/>
    <w:uiPriority w:val="99"/>
    <w:rsid w:val="00B938C9"/>
    <w:rPr>
      <w:rFonts w:ascii="Calibri" w:hAnsi="Calibri"/>
      <w:sz w:val="22"/>
    </w:rPr>
  </w:style>
  <w:style w:type="paragraph" w:customStyle="1" w:styleId="document0">
    <w:name w:val="document"/>
    <w:basedOn w:val="Normal"/>
    <w:rsid w:val="00B938C9"/>
    <w:pPr>
      <w:spacing w:before="100" w:beforeAutospacing="1" w:after="100" w:afterAutospacing="1"/>
    </w:pPr>
    <w:rPr>
      <w:rFonts w:eastAsia="Times New Roman"/>
    </w:rPr>
  </w:style>
  <w:style w:type="character" w:customStyle="1" w:styleId="Style11pt">
    <w:name w:val="Style 11 pt"/>
    <w:basedOn w:val="DefaultParagraphFont"/>
    <w:rsid w:val="00B938C9"/>
    <w:rPr>
      <w:sz w:val="20"/>
    </w:rPr>
  </w:style>
  <w:style w:type="paragraph" w:customStyle="1" w:styleId="StyleStyle411pt">
    <w:name w:val="Style Style4 + 11 pt"/>
    <w:basedOn w:val="Normal"/>
    <w:link w:val="StyleStyle411ptChar"/>
    <w:qFormat/>
    <w:rsid w:val="00B938C9"/>
    <w:rPr>
      <w:rFonts w:eastAsia="Times New Roman"/>
      <w:u w:val="single"/>
    </w:rPr>
  </w:style>
  <w:style w:type="character" w:customStyle="1" w:styleId="StyleStyle411ptChar">
    <w:name w:val="Style Style4 + 11 pt Char"/>
    <w:basedOn w:val="DefaultParagraphFont"/>
    <w:link w:val="StyleStyle411pt"/>
    <w:rsid w:val="00B938C9"/>
    <w:rPr>
      <w:rFonts w:ascii="Calibri" w:eastAsia="Times New Roman" w:hAnsi="Calibri"/>
      <w:sz w:val="22"/>
      <w:u w:val="single"/>
    </w:rPr>
  </w:style>
  <w:style w:type="character" w:customStyle="1" w:styleId="Style11ptUnderline">
    <w:name w:val="Style 11 pt Underline"/>
    <w:basedOn w:val="DefaultParagraphFont"/>
    <w:rsid w:val="00B938C9"/>
    <w:rPr>
      <w:sz w:val="20"/>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B938C9"/>
    <w:rPr>
      <w:rFonts w:eastAsia="Times New Roman"/>
      <w:u w:val="single"/>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B938C9"/>
    <w:rPr>
      <w:rFonts w:ascii="Calibri" w:eastAsia="Times New Roman" w:hAnsi="Calibri"/>
      <w:sz w:val="22"/>
      <w:u w:val="single"/>
      <w:bdr w:val="single" w:sz="4" w:space="0" w:color="auto"/>
    </w:rPr>
  </w:style>
  <w:style w:type="character" w:customStyle="1" w:styleId="StyleTimesNewRoman12ptBold">
    <w:name w:val="Style Times New Roman 12 pt Bold"/>
    <w:rsid w:val="00B938C9"/>
    <w:rPr>
      <w:b/>
      <w:bCs/>
      <w:sz w:val="24"/>
    </w:rPr>
  </w:style>
  <w:style w:type="character" w:customStyle="1" w:styleId="Intemphasis">
    <w:name w:val="Intemphasis"/>
    <w:uiPriority w:val="1"/>
    <w:qFormat/>
    <w:rsid w:val="00B938C9"/>
    <w:rPr>
      <w:rFonts w:ascii="Cambria" w:hAnsi="Cambria"/>
      <w:b/>
      <w:sz w:val="20"/>
      <w:u w:val="single"/>
      <w:bdr w:val="single" w:sz="4" w:space="0" w:color="auto"/>
      <w:shd w:val="pct25" w:color="auto" w:fill="auto"/>
    </w:rPr>
  </w:style>
  <w:style w:type="paragraph" w:customStyle="1" w:styleId="cardtext4">
    <w:name w:val="cardtext"/>
    <w:basedOn w:val="Normal"/>
    <w:link w:val="cardtextChar3"/>
    <w:qFormat/>
    <w:rsid w:val="00B938C9"/>
    <w:pPr>
      <w:ind w:left="288" w:right="288"/>
    </w:pPr>
    <w:rPr>
      <w:szCs w:val="16"/>
    </w:rPr>
  </w:style>
  <w:style w:type="character" w:customStyle="1" w:styleId="cardtextChar3">
    <w:name w:val="cardtext Char"/>
    <w:basedOn w:val="DefaultParagraphFont"/>
    <w:link w:val="cardtext4"/>
    <w:rsid w:val="00B938C9"/>
    <w:rPr>
      <w:rFonts w:ascii="Calibri" w:hAnsi="Calibri"/>
      <w:sz w:val="22"/>
      <w:szCs w:val="16"/>
    </w:rPr>
  </w:style>
  <w:style w:type="character" w:customStyle="1" w:styleId="BoldUnderlineChar10">
    <w:name w:val="BoldUnderline Char1"/>
    <w:rsid w:val="00B938C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938C9"/>
    <w:pPr>
      <w:spacing w:after="200"/>
    </w:pPr>
    <w:rPr>
      <w:rFonts w:ascii="Trebuchet MS" w:eastAsia="Verdana" w:hAnsi="Trebuchet MS" w:cs="Times New Roman"/>
      <w:sz w:val="18"/>
      <w:u w:val="single"/>
    </w:rPr>
  </w:style>
  <w:style w:type="character" w:customStyle="1" w:styleId="Hyperlink6">
    <w:name w:val="Hyperlink6"/>
    <w:basedOn w:val="DefaultParagraphFont"/>
    <w:rsid w:val="00B938C9"/>
    <w:rPr>
      <w:color w:val="3300CC"/>
      <w:u w:val="single"/>
    </w:rPr>
  </w:style>
  <w:style w:type="paragraph" w:customStyle="1" w:styleId="Shrink8">
    <w:name w:val="Shrink8"/>
    <w:basedOn w:val="Normal"/>
    <w:uiPriority w:val="99"/>
    <w:qFormat/>
    <w:rsid w:val="00B938C9"/>
    <w:rPr>
      <w:rFonts w:eastAsia="Cambria"/>
    </w:rPr>
  </w:style>
  <w:style w:type="paragraph" w:customStyle="1" w:styleId="UnderlineText">
    <w:name w:val="Underline Text"/>
    <w:basedOn w:val="Normal"/>
    <w:link w:val="UnderlineTextChar"/>
    <w:qFormat/>
    <w:rsid w:val="00B938C9"/>
    <w:pPr>
      <w:ind w:left="288"/>
    </w:pPr>
    <w:rPr>
      <w:rFonts w:asciiTheme="minorHAnsi" w:hAnsiTheme="minorHAnsi"/>
      <w:sz w:val="24"/>
      <w:u w:val="single"/>
    </w:rPr>
  </w:style>
  <w:style w:type="paragraph" w:customStyle="1" w:styleId="SmallFont">
    <w:name w:val="Small Font"/>
    <w:basedOn w:val="Normal"/>
    <w:link w:val="SmallFontChar"/>
    <w:qFormat/>
    <w:rsid w:val="00B938C9"/>
    <w:pPr>
      <w:spacing w:after="200"/>
      <w:jc w:val="both"/>
    </w:pPr>
    <w:rPr>
      <w:rFonts w:eastAsia="Times New Roman"/>
      <w:sz w:val="14"/>
      <w:szCs w:val="18"/>
    </w:rPr>
  </w:style>
  <w:style w:type="character" w:customStyle="1" w:styleId="SmallFontChar">
    <w:name w:val="Small Font Char"/>
    <w:basedOn w:val="DefaultParagraphFont"/>
    <w:link w:val="SmallFont"/>
    <w:rsid w:val="00B938C9"/>
    <w:rPr>
      <w:rFonts w:ascii="Calibri" w:eastAsia="Times New Roman" w:hAnsi="Calibri"/>
      <w:sz w:val="14"/>
      <w:szCs w:val="18"/>
    </w:rPr>
  </w:style>
  <w:style w:type="paragraph" w:customStyle="1" w:styleId="HotRoute0">
    <w:name w:val="Hot Route"/>
    <w:basedOn w:val="Normal"/>
    <w:link w:val="HotRouteChar0"/>
    <w:qFormat/>
    <w:rsid w:val="00B938C9"/>
    <w:pPr>
      <w:ind w:left="288"/>
    </w:pPr>
    <w:rPr>
      <w:rFonts w:eastAsia="Cambria"/>
      <w:iCs/>
      <w:color w:val="000000"/>
      <w:sz w:val="18"/>
    </w:rPr>
  </w:style>
  <w:style w:type="character" w:customStyle="1" w:styleId="HotRouteChar0">
    <w:name w:val="Hot Route Char"/>
    <w:link w:val="HotRoute0"/>
    <w:rsid w:val="00B938C9"/>
    <w:rPr>
      <w:rFonts w:ascii="Calibri" w:eastAsia="Cambria" w:hAnsi="Calibri"/>
      <w:iCs/>
      <w:color w:val="000000"/>
      <w:sz w:val="18"/>
    </w:rPr>
  </w:style>
  <w:style w:type="paragraph" w:customStyle="1" w:styleId="Heading42">
    <w:name w:val="Heading 42"/>
    <w:basedOn w:val="Normal"/>
    <w:uiPriority w:val="99"/>
    <w:qFormat/>
    <w:rsid w:val="00B938C9"/>
    <w:rPr>
      <w:rFonts w:eastAsia="Times New Roman"/>
    </w:rPr>
  </w:style>
  <w:style w:type="paragraph" w:customStyle="1" w:styleId="DebateNormal">
    <w:name w:val="DebateNormal"/>
    <w:basedOn w:val="Normal"/>
    <w:link w:val="DebateNormalChar"/>
    <w:qFormat/>
    <w:rsid w:val="00B938C9"/>
    <w:pPr>
      <w:spacing w:line="276" w:lineRule="auto"/>
    </w:pPr>
    <w:rPr>
      <w:rFonts w:eastAsia="Calibri"/>
      <w:szCs w:val="20"/>
    </w:rPr>
  </w:style>
  <w:style w:type="character" w:customStyle="1" w:styleId="DebateNormalChar">
    <w:name w:val="DebateNormal Char"/>
    <w:basedOn w:val="DefaultParagraphFont"/>
    <w:link w:val="DebateNormal"/>
    <w:rsid w:val="00B938C9"/>
    <w:rPr>
      <w:rFonts w:ascii="Calibri" w:eastAsia="Calibri" w:hAnsi="Calibri"/>
      <w:sz w:val="22"/>
      <w:szCs w:val="20"/>
    </w:rPr>
  </w:style>
  <w:style w:type="paragraph" w:customStyle="1" w:styleId="DebateEmphasis">
    <w:name w:val="DebateEmphasis"/>
    <w:basedOn w:val="Normal"/>
    <w:link w:val="DebateEmphasisChar"/>
    <w:qFormat/>
    <w:rsid w:val="00B938C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938C9"/>
    <w:rPr>
      <w:rFonts w:ascii="Calibri" w:eastAsia="Calibri" w:hAnsi="Calibri"/>
      <w:b/>
      <w:sz w:val="22"/>
      <w:szCs w:val="20"/>
      <w:u w:val="single"/>
    </w:rPr>
  </w:style>
  <w:style w:type="paragraph" w:customStyle="1" w:styleId="NormalCite">
    <w:name w:val="NormalCite"/>
    <w:link w:val="NormalCiteChar"/>
    <w:qFormat/>
    <w:rsid w:val="00B938C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B938C9"/>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B938C9"/>
    <w:pPr>
      <w:spacing w:after="160" w:line="259" w:lineRule="auto"/>
    </w:pPr>
    <w:rPr>
      <w:rFonts w:ascii="Times New Roman" w:eastAsia="Times New Roman" w:hAnsi="Times New Roman" w:cs="Times New Roman"/>
      <w:sz w:val="20"/>
      <w:u w:val="single"/>
    </w:rPr>
  </w:style>
  <w:style w:type="character" w:customStyle="1" w:styleId="StyleUnderlineChar11pt2Char">
    <w:name w:val="Style Underline Char + 11 pt2 Char"/>
    <w:basedOn w:val="UnderlineCharChar"/>
    <w:link w:val="StyleUnderlineChar11pt2"/>
    <w:rsid w:val="00B938C9"/>
    <w:rPr>
      <w:rFonts w:ascii="Times New Roman" w:eastAsia="Times New Roman" w:hAnsi="Times New Roman" w:cs="Times New Roman"/>
      <w:sz w:val="20"/>
      <w:u w:val="single"/>
    </w:rPr>
  </w:style>
  <w:style w:type="paragraph" w:customStyle="1" w:styleId="StyleUnderlineChar11ptBorderSinglesolidlineAuto">
    <w:name w:val="Style Underline Char + 11 pt Border: : (Single solid line Auto  ..."/>
    <w:link w:val="StyleUnderlineChar11ptBorderSinglesolidlineAutoChar"/>
    <w:qFormat/>
    <w:rsid w:val="00B938C9"/>
    <w:pPr>
      <w:spacing w:after="160" w:line="259" w:lineRule="auto"/>
    </w:pPr>
    <w:rPr>
      <w:rFonts w:ascii="Times New Roman" w:eastAsia="Times New Roman" w:hAnsi="Times New Roman"/>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938C9"/>
    <w:rPr>
      <w:rFonts w:ascii="Times New Roman" w:eastAsia="Times New Roman" w:hAnsi="Times New Roman"/>
      <w:sz w:val="22"/>
      <w:u w:val="single"/>
      <w:bdr w:val="single" w:sz="4" w:space="0" w:color="auto"/>
    </w:rPr>
  </w:style>
  <w:style w:type="character" w:customStyle="1" w:styleId="Style11ptBoldUnderline">
    <w:name w:val="Style 11 pt Bold Underline"/>
    <w:basedOn w:val="DefaultParagraphFont"/>
    <w:rsid w:val="00B938C9"/>
    <w:rPr>
      <w:b/>
      <w:bCs/>
      <w:sz w:val="20"/>
      <w:u w:val="single"/>
    </w:rPr>
  </w:style>
  <w:style w:type="character" w:customStyle="1" w:styleId="Style11ptUnderlineBorderSinglesolidlineAuto05pt">
    <w:name w:val="Style 11 pt Underline Border: : (Single solid line Auto  0.5 pt..."/>
    <w:basedOn w:val="DefaultParagraphFont"/>
    <w:rsid w:val="00B938C9"/>
    <w:rPr>
      <w:sz w:val="20"/>
      <w:u w:val="single"/>
      <w:bdr w:val="single" w:sz="4" w:space="0" w:color="auto"/>
    </w:rPr>
  </w:style>
  <w:style w:type="character" w:customStyle="1" w:styleId="Heading3CharCharChar2">
    <w:name w:val="Heading 3 Char Char Char2"/>
    <w:aliases w:val=" Char Char Char3,Heading 3 Char Char Char3,Char Char Char3, Char Char Char2"/>
    <w:basedOn w:val="DefaultParagraphFont"/>
    <w:rsid w:val="00B938C9"/>
    <w:rPr>
      <w:rFonts w:cs="Arial"/>
      <w:bCs/>
      <w:szCs w:val="26"/>
      <w:u w:val="single"/>
      <w:lang w:val="en-US" w:eastAsia="en-US" w:bidi="ar-SA"/>
    </w:rPr>
  </w:style>
  <w:style w:type="character" w:customStyle="1" w:styleId="Heading3CharCharCharChar2">
    <w:name w:val="Heading 3 Char Char Char Char2"/>
    <w:basedOn w:val="DefaultParagraphFont"/>
    <w:rsid w:val="00B938C9"/>
    <w:rPr>
      <w:rFonts w:cs="Arial"/>
      <w:bCs/>
      <w:szCs w:val="26"/>
      <w:u w:val="single"/>
      <w:lang w:val="en-US" w:eastAsia="en-US" w:bidi="ar-SA"/>
    </w:rPr>
  </w:style>
  <w:style w:type="character" w:customStyle="1" w:styleId="Style9pt">
    <w:name w:val="Style 9 pt"/>
    <w:basedOn w:val="DefaultParagraphFont"/>
    <w:rsid w:val="00B938C9"/>
    <w:rPr>
      <w:rFonts w:ascii="Times New Roman" w:hAnsi="Times New Roman"/>
      <w:sz w:val="20"/>
    </w:rPr>
  </w:style>
  <w:style w:type="character" w:customStyle="1" w:styleId="StyleBoldUnderline1">
    <w:name w:val="Style Bold Underline1"/>
    <w:basedOn w:val="DefaultParagraphFont"/>
    <w:rsid w:val="00B938C9"/>
    <w:rPr>
      <w:b w:val="0"/>
      <w:bCs/>
      <w:u w:val="single"/>
    </w:rPr>
  </w:style>
  <w:style w:type="character" w:customStyle="1" w:styleId="Styleunderline9pt">
    <w:name w:val="Style underline + 9 pt"/>
    <w:basedOn w:val="underline"/>
    <w:rsid w:val="00B938C9"/>
    <w:rPr>
      <w:rFonts w:ascii="Times New Roman" w:hAnsi="Times New Roman" w:cs="Times New Roman"/>
      <w:b/>
      <w:sz w:val="20"/>
      <w:u w:val="single"/>
    </w:rPr>
  </w:style>
  <w:style w:type="character" w:customStyle="1" w:styleId="StyleUnderlineChar9pt">
    <w:name w:val="Style Underline Char + 9 pt"/>
    <w:basedOn w:val="DefaultParagraphFont"/>
    <w:rsid w:val="00B938C9"/>
    <w:rPr>
      <w:b w:val="0"/>
      <w:bCs/>
      <w:sz w:val="20"/>
      <w:u w:val="single"/>
      <w:lang w:val="en-US" w:eastAsia="en-US" w:bidi="ar-SA"/>
    </w:rPr>
  </w:style>
  <w:style w:type="character" w:customStyle="1" w:styleId="StyleTimesNewRoman9pt">
    <w:name w:val="Style Times New Roman 9 pt"/>
    <w:basedOn w:val="DefaultParagraphFont"/>
    <w:rsid w:val="00B938C9"/>
    <w:rPr>
      <w:rFonts w:ascii="Times New Roman" w:hAnsi="Times New Roman"/>
      <w:sz w:val="20"/>
    </w:rPr>
  </w:style>
  <w:style w:type="character" w:customStyle="1" w:styleId="cardCharCharChar">
    <w:name w:val="card Char Char Char"/>
    <w:basedOn w:val="DefaultParagraphFont"/>
    <w:rsid w:val="00B938C9"/>
    <w:rPr>
      <w:rFonts w:ascii="Calibri" w:eastAsia="Times New Roman" w:hAnsi="Calibri"/>
      <w:sz w:val="24"/>
      <w:szCs w:val="20"/>
    </w:rPr>
  </w:style>
  <w:style w:type="character" w:customStyle="1" w:styleId="StyleunderlineArialNarrow9ptBold">
    <w:name w:val="Style underline + Arial Narrow 9 pt Bold"/>
    <w:basedOn w:val="underline"/>
    <w:rsid w:val="00B938C9"/>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B938C9"/>
    <w:pPr>
      <w:spacing w:after="160" w:line="259" w:lineRule="auto"/>
      <w:ind w:left="288" w:right="288"/>
    </w:pPr>
    <w:rPr>
      <w:rFonts w:ascii="Calibri" w:eastAsia="Times New Roman" w:hAnsi="Calibri"/>
      <w:szCs w:val="20"/>
    </w:rPr>
  </w:style>
  <w:style w:type="character" w:customStyle="1" w:styleId="StylecardCharCharArialNarrow9ptChar">
    <w:name w:val="Style card Char Char + Arial Narrow 9 pt Char"/>
    <w:basedOn w:val="cardCharCharChar"/>
    <w:link w:val="StylecardCharCharArialNarrow9pt"/>
    <w:rsid w:val="00B938C9"/>
    <w:rPr>
      <w:rFonts w:ascii="Calibri" w:eastAsia="Times New Roman" w:hAnsi="Calibri"/>
      <w:sz w:val="24"/>
      <w:szCs w:val="20"/>
    </w:rPr>
  </w:style>
  <w:style w:type="paragraph" w:customStyle="1" w:styleId="StyleCardTextArialNarrow9pt">
    <w:name w:val="Style Card Text + Arial Narrow 9 pt"/>
    <w:link w:val="StyleCardTextArialNarrow9ptChar"/>
    <w:qFormat/>
    <w:rsid w:val="00B938C9"/>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B938C9"/>
    <w:rPr>
      <w:rFonts w:eastAsia="Times New Roman"/>
      <w:sz w:val="22"/>
    </w:rPr>
  </w:style>
  <w:style w:type="character" w:customStyle="1" w:styleId="StyleBoldandUnderlineCharCharCharChar9pt">
    <w:name w:val="Style Bold and Underline Char Char Char Char + 9 pt"/>
    <w:basedOn w:val="DefaultParagraphFont"/>
    <w:rsid w:val="00B938C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938C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938C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938C9"/>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B938C9"/>
    <w:rPr>
      <w:rFonts w:eastAsia="Times New Roman"/>
      <w:sz w:val="22"/>
    </w:rPr>
  </w:style>
  <w:style w:type="paragraph" w:customStyle="1" w:styleId="StyleStyle49pt3">
    <w:name w:val="Style Style4 + 9 pt3"/>
    <w:basedOn w:val="Style4"/>
    <w:link w:val="StyleStyle49pt3Char"/>
    <w:qFormat/>
    <w:rsid w:val="00B938C9"/>
    <w:rPr>
      <w:rFonts w:ascii="Times New Roman" w:hAnsi="Times New Roman"/>
      <w:lang w:val="x-none" w:eastAsia="x-none"/>
    </w:rPr>
  </w:style>
  <w:style w:type="character" w:customStyle="1" w:styleId="StyleStyle49pt3Char">
    <w:name w:val="Style Style4 + 9 pt3 Char"/>
    <w:basedOn w:val="Style4Char"/>
    <w:link w:val="StyleStyle49pt3"/>
    <w:rsid w:val="00B938C9"/>
    <w:rPr>
      <w:rFonts w:ascii="Times New Roman" w:eastAsia="Times New Roman" w:hAnsi="Times New Roman"/>
      <w:sz w:val="22"/>
      <w:u w:val="single"/>
      <w:lang w:val="x-none" w:eastAsia="x-none"/>
    </w:rPr>
  </w:style>
  <w:style w:type="paragraph" w:customStyle="1" w:styleId="StyleStyle4Bold">
    <w:name w:val="Style Style4 + Bold"/>
    <w:basedOn w:val="Style4"/>
    <w:link w:val="StyleStyle4BoldChar"/>
    <w:qFormat/>
    <w:rsid w:val="00B938C9"/>
    <w:rPr>
      <w:rFonts w:ascii="Times New Roman" w:hAnsi="Times New Roman"/>
      <w:b/>
      <w:bCs/>
      <w:lang w:val="x-none" w:eastAsia="x-none"/>
    </w:rPr>
  </w:style>
  <w:style w:type="character" w:customStyle="1" w:styleId="StyleStyle4BoldChar">
    <w:name w:val="Style Style4 + Bold Char"/>
    <w:basedOn w:val="Style4Char"/>
    <w:link w:val="StyleStyle4Bold"/>
    <w:rsid w:val="00B938C9"/>
    <w:rPr>
      <w:rFonts w:ascii="Times New Roman" w:eastAsia="Times New Roman" w:hAnsi="Times New Roman"/>
      <w:b/>
      <w:bCs/>
      <w:sz w:val="22"/>
      <w:u w:val="single"/>
      <w:lang w:val="x-none" w:eastAsia="x-none"/>
    </w:rPr>
  </w:style>
  <w:style w:type="character" w:customStyle="1" w:styleId="qlabel">
    <w:name w:val="q_label"/>
    <w:basedOn w:val="DefaultParagraphFont"/>
    <w:rsid w:val="00B938C9"/>
  </w:style>
  <w:style w:type="character" w:customStyle="1" w:styleId="alabel">
    <w:name w:val="a_label"/>
    <w:basedOn w:val="DefaultParagraphFont"/>
    <w:rsid w:val="00B938C9"/>
  </w:style>
  <w:style w:type="paragraph" w:customStyle="1" w:styleId="Textsmall">
    <w:name w:val="Textsmall"/>
    <w:basedOn w:val="Normal"/>
    <w:next w:val="Normal"/>
    <w:link w:val="TextsmallChar"/>
    <w:qFormat/>
    <w:rsid w:val="00B938C9"/>
    <w:rPr>
      <w:rFonts w:eastAsia="Times New Roman"/>
      <w:sz w:val="16"/>
    </w:rPr>
  </w:style>
  <w:style w:type="character" w:customStyle="1" w:styleId="TextsmallChar">
    <w:name w:val="Textsmall Char"/>
    <w:basedOn w:val="DefaultParagraphFont"/>
    <w:link w:val="Textsmall"/>
    <w:rsid w:val="00B938C9"/>
    <w:rPr>
      <w:rFonts w:ascii="Calibri" w:eastAsia="Times New Roman" w:hAnsi="Calibri"/>
      <w:sz w:val="16"/>
    </w:rPr>
  </w:style>
  <w:style w:type="paragraph" w:customStyle="1" w:styleId="StyleStyle411pt1">
    <w:name w:val="Style Style4 + 11 pt1"/>
    <w:basedOn w:val="Normal"/>
    <w:link w:val="StyleStyle411pt1Char"/>
    <w:qFormat/>
    <w:rsid w:val="00B938C9"/>
    <w:rPr>
      <w:rFonts w:eastAsia="Times New Roman"/>
      <w:u w:val="single"/>
    </w:rPr>
  </w:style>
  <w:style w:type="character" w:customStyle="1" w:styleId="StyleStyle411pt1Char">
    <w:name w:val="Style Style4 + 11 pt1 Char"/>
    <w:basedOn w:val="DefaultParagraphFont"/>
    <w:link w:val="StyleStyle411pt1"/>
    <w:rsid w:val="00B938C9"/>
    <w:rPr>
      <w:rFonts w:ascii="Calibri" w:eastAsia="Times New Roman" w:hAnsi="Calibri"/>
      <w:sz w:val="22"/>
      <w:u w:val="single"/>
    </w:rPr>
  </w:style>
  <w:style w:type="paragraph" w:customStyle="1" w:styleId="StyleUnderlineChar11pt">
    <w:name w:val="Style Underline Char + 11 pt"/>
    <w:basedOn w:val="Normal"/>
    <w:link w:val="StyleUnderlineChar11ptChar"/>
    <w:qFormat/>
    <w:rsid w:val="00B938C9"/>
    <w:rPr>
      <w:rFonts w:eastAsia="Times New Roman"/>
      <w:u w:val="single"/>
    </w:rPr>
  </w:style>
  <w:style w:type="character" w:customStyle="1" w:styleId="StyleUnderlineChar11ptChar">
    <w:name w:val="Style Underline Char + 11 pt Char"/>
    <w:basedOn w:val="DefaultParagraphFont"/>
    <w:link w:val="StyleUnderlineChar11pt"/>
    <w:rsid w:val="00B938C9"/>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B938C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B938C9"/>
    <w:rPr>
      <w:rFonts w:ascii="Calibri" w:eastAsia="Times New Roman" w:hAnsi="Calibri"/>
      <w:b/>
      <w:bCs/>
      <w:sz w:val="22"/>
      <w:u w:val="single"/>
    </w:rPr>
  </w:style>
  <w:style w:type="paragraph" w:customStyle="1" w:styleId="StyleStyle4LatinTimesNewRomanAsianSimSun">
    <w:name w:val="Style Style4 + (Latin) Times New Roman (Asian) SimSun"/>
    <w:basedOn w:val="Normal"/>
    <w:link w:val="StyleStyle4LatinTimesNewRomanAsianSimSunChar"/>
    <w:qFormat/>
    <w:rsid w:val="00B938C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938C9"/>
    <w:rPr>
      <w:rFonts w:ascii="Calibri" w:eastAsia="SimSun" w:hAnsi="Calibri"/>
      <w:sz w:val="22"/>
      <w:u w:val="single"/>
    </w:rPr>
  </w:style>
  <w:style w:type="character" w:customStyle="1" w:styleId="CharChar11">
    <w:name w:val="Char Char11"/>
    <w:basedOn w:val="DefaultParagraphFont"/>
    <w:rsid w:val="00B938C9"/>
    <w:rPr>
      <w:rFonts w:cs="Arial"/>
      <w:bCs/>
      <w:szCs w:val="26"/>
      <w:u w:val="single"/>
      <w:lang w:val="en-US" w:eastAsia="en-US" w:bidi="ar-SA"/>
    </w:rPr>
  </w:style>
  <w:style w:type="character" w:customStyle="1" w:styleId="CharChar3">
    <w:name w:val="Char Char3"/>
    <w:basedOn w:val="DefaultParagraphFont"/>
    <w:rsid w:val="00B938C9"/>
    <w:rPr>
      <w:rFonts w:cs="Arial"/>
      <w:b/>
      <w:bCs/>
      <w:iCs/>
      <w:lang w:val="en-US" w:eastAsia="en-US" w:bidi="ar-SA"/>
    </w:rPr>
  </w:style>
  <w:style w:type="character" w:customStyle="1" w:styleId="UnderlineCharChar1">
    <w:name w:val="Underline Char Char1"/>
    <w:basedOn w:val="DefaultParagraphFont"/>
    <w:rsid w:val="00B938C9"/>
    <w:rPr>
      <w:u w:val="single"/>
      <w:lang w:val="en-US" w:eastAsia="en-US" w:bidi="ar-SA"/>
    </w:rPr>
  </w:style>
  <w:style w:type="character" w:customStyle="1" w:styleId="BoldandUnderlineCharChar2">
    <w:name w:val="Bold and Underline Char Char2"/>
    <w:basedOn w:val="DefaultParagraphFont"/>
    <w:rsid w:val="00B938C9"/>
    <w:rPr>
      <w:b/>
      <w:u w:val="single"/>
      <w:lang w:val="en-US" w:eastAsia="en-US" w:bidi="ar-SA"/>
    </w:rPr>
  </w:style>
  <w:style w:type="character" w:customStyle="1" w:styleId="StyleUnderlineCharChar111pt">
    <w:name w:val="Style Underline Char Char1 + 11 pt"/>
    <w:basedOn w:val="UnderlineCharChar1"/>
    <w:rsid w:val="00B938C9"/>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B938C9"/>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B938C9"/>
    <w:rPr>
      <w:rFonts w:eastAsia="Times New Roman" w:cs="Times New Roman"/>
      <w:b/>
      <w:bCs/>
      <w:sz w:val="22"/>
      <w:szCs w:val="20"/>
      <w:u w:val="single"/>
      <w:lang w:val="en-US" w:eastAsia="en-US" w:bidi="ar-SA"/>
    </w:rPr>
  </w:style>
  <w:style w:type="character" w:customStyle="1" w:styleId="Style9ptUnderline">
    <w:name w:val="Style 9 pt Underline"/>
    <w:basedOn w:val="DefaultParagraphFont"/>
    <w:rsid w:val="00B938C9"/>
    <w:rPr>
      <w:sz w:val="22"/>
      <w:u w:val="single"/>
    </w:rPr>
  </w:style>
  <w:style w:type="paragraph" w:customStyle="1" w:styleId="StyleMinimizedTextArialNarrow9pt">
    <w:name w:val="Style Minimized Text + Arial Narrow 9 pt"/>
    <w:basedOn w:val="Normal"/>
    <w:link w:val="StyleMinimizedTextArialNarrow9ptChar"/>
    <w:qFormat/>
    <w:rsid w:val="00B938C9"/>
    <w:rPr>
      <w:rFonts w:eastAsia="Times New Roman"/>
    </w:rPr>
  </w:style>
  <w:style w:type="character" w:customStyle="1" w:styleId="StyleMinimizedTextArialNarrow9ptChar">
    <w:name w:val="Style Minimized Text + Arial Narrow 9 pt Char"/>
    <w:basedOn w:val="DefaultParagraphFont"/>
    <w:link w:val="StyleMinimizedTextArialNarrow9pt"/>
    <w:rsid w:val="00B938C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B938C9"/>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938C9"/>
    <w:rPr>
      <w:rFonts w:eastAsia="Times New Roman"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938C9"/>
    <w:rPr>
      <w:rFonts w:ascii="Times New Roman" w:hAnsi="Times New Roman"/>
      <w:sz w:val="20"/>
      <w:u w:val="single"/>
      <w:bdr w:val="single" w:sz="4" w:space="0" w:color="auto"/>
      <w:lang w:val="en-US" w:eastAsia="en-US" w:bidi="ar-SA"/>
    </w:rPr>
  </w:style>
  <w:style w:type="character" w:customStyle="1" w:styleId="body-text">
    <w:name w:val="body-text"/>
    <w:basedOn w:val="DefaultParagraphFont"/>
    <w:rsid w:val="00B938C9"/>
  </w:style>
  <w:style w:type="paragraph" w:customStyle="1" w:styleId="StyleStyle411ptBoldBorderSinglesolidlineAuto0">
    <w:name w:val="Style Style4 + 11 pt Bold Border: : (Single solid line Auto  0...."/>
    <w:basedOn w:val="Normal"/>
    <w:link w:val="StyleStyle411ptBoldBorderSinglesolidlineAuto0Char"/>
    <w:qFormat/>
    <w:rsid w:val="00B938C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938C9"/>
    <w:rPr>
      <w:rFonts w:ascii="Calibri" w:eastAsia="Times New Roman" w:hAnsi="Calibri"/>
      <w:b/>
      <w:bCs/>
      <w:sz w:val="22"/>
      <w:u w:val="single"/>
      <w:bdr w:val="single" w:sz="4" w:space="0" w:color="auto"/>
    </w:rPr>
  </w:style>
  <w:style w:type="paragraph" w:customStyle="1" w:styleId="StyleStyle411ptBold">
    <w:name w:val="Style Style4 + 11 pt Bold"/>
    <w:basedOn w:val="Normal"/>
    <w:link w:val="StyleStyle411ptBoldChar"/>
    <w:qFormat/>
    <w:rsid w:val="00B938C9"/>
    <w:rPr>
      <w:rFonts w:eastAsia="Times New Roman"/>
      <w:b/>
      <w:bCs/>
      <w:u w:val="single"/>
    </w:rPr>
  </w:style>
  <w:style w:type="character" w:customStyle="1" w:styleId="StyleStyle411ptBoldChar">
    <w:name w:val="Style Style4 + 11 pt Bold Char"/>
    <w:basedOn w:val="DefaultParagraphFont"/>
    <w:link w:val="StyleStyle411ptBold"/>
    <w:rsid w:val="00B938C9"/>
    <w:rPr>
      <w:rFonts w:ascii="Calibri" w:eastAsia="Times New Roman" w:hAnsi="Calibri"/>
      <w:b/>
      <w:bCs/>
      <w:sz w:val="22"/>
      <w:u w:val="single"/>
    </w:rPr>
  </w:style>
  <w:style w:type="paragraph" w:customStyle="1" w:styleId="StyleStyle112pt">
    <w:name w:val="Style Style1 + 12 pt"/>
    <w:basedOn w:val="Normal"/>
    <w:link w:val="StyleStyle112ptChar"/>
    <w:qFormat/>
    <w:rsid w:val="00B938C9"/>
    <w:rPr>
      <w:rFonts w:eastAsia="SimSun"/>
      <w:u w:val="single"/>
      <w:lang w:eastAsia="zh-CN"/>
    </w:rPr>
  </w:style>
  <w:style w:type="character" w:customStyle="1" w:styleId="StyleStyle112ptChar">
    <w:name w:val="Style Style1 + 12 pt Char"/>
    <w:basedOn w:val="DefaultParagraphFont"/>
    <w:link w:val="StyleStyle112pt"/>
    <w:rsid w:val="00B938C9"/>
    <w:rPr>
      <w:rFonts w:ascii="Calibri" w:eastAsia="SimSun" w:hAnsi="Calibri"/>
      <w:sz w:val="22"/>
      <w:u w:val="single"/>
      <w:lang w:eastAsia="zh-CN"/>
    </w:rPr>
  </w:style>
  <w:style w:type="paragraph" w:customStyle="1" w:styleId="StyleMinimizedTextArialNarrow10pt">
    <w:name w:val="Style Minimized Text + Arial Narrow 10 pt"/>
    <w:basedOn w:val="MinimizedText"/>
    <w:link w:val="StyleMinimizedTextArialNarrow10ptChar"/>
    <w:qFormat/>
    <w:rsid w:val="00B938C9"/>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B938C9"/>
    <w:rPr>
      <w:rFonts w:ascii="Georgia" w:eastAsia="Times New Roman" w:hAnsi="Georgia"/>
      <w:sz w:val="20"/>
    </w:rPr>
  </w:style>
  <w:style w:type="paragraph" w:customStyle="1" w:styleId="StyleStyle111ptBorderSinglesolidlineAuto05ptL">
    <w:name w:val="Style Style1 + 11 pt Border: : (Single solid line Auto  0.5 pt L..."/>
    <w:basedOn w:val="Normal"/>
    <w:link w:val="StyleStyle111ptBorderSinglesolidlineAuto05ptLChar"/>
    <w:qFormat/>
    <w:rsid w:val="00B938C9"/>
    <w:rPr>
      <w:rFonts w:eastAsia="SimSun"/>
      <w:color w:val="00000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938C9"/>
    <w:rPr>
      <w:rFonts w:ascii="Calibri" w:eastAsia="SimSun" w:hAnsi="Calibri"/>
      <w:color w:val="000000"/>
      <w:sz w:val="22"/>
      <w:u w:val="single"/>
      <w:bdr w:val="single" w:sz="4" w:space="0" w:color="auto"/>
      <w:lang w:val="en-US" w:eastAsia="zh-CN" w:bidi="ar-SA"/>
    </w:rPr>
  </w:style>
  <w:style w:type="character" w:customStyle="1" w:styleId="SmallTextChar">
    <w:name w:val="Small Text Char"/>
    <w:basedOn w:val="CardTextChar1"/>
    <w:rsid w:val="00B938C9"/>
    <w:rPr>
      <w:rFonts w:ascii="Calibri" w:eastAsia="Times New Roman" w:hAnsi="Calibri" w:cs="Calibri"/>
      <w:sz w:val="12"/>
      <w:szCs w:val="20"/>
    </w:rPr>
  </w:style>
  <w:style w:type="paragraph" w:customStyle="1" w:styleId="Circled">
    <w:name w:val="Circled"/>
    <w:link w:val="CircledChar"/>
    <w:qFormat/>
    <w:rsid w:val="00B938C9"/>
    <w:pPr>
      <w:spacing w:after="200" w:line="276" w:lineRule="auto"/>
    </w:pPr>
    <w:rPr>
      <w:rFonts w:ascii="Georgia" w:eastAsia="MS Mincho" w:hAnsi="Georgia" w:cs="Times New Roman"/>
      <w:b/>
      <w:szCs w:val="20"/>
      <w:u w:val="single"/>
      <w:lang w:eastAsia="ja-JP"/>
    </w:rPr>
  </w:style>
  <w:style w:type="character" w:customStyle="1" w:styleId="CircledChar">
    <w:name w:val="Circled Char"/>
    <w:basedOn w:val="CardTextChar1"/>
    <w:link w:val="Circled"/>
    <w:rsid w:val="00B938C9"/>
    <w:rPr>
      <w:rFonts w:ascii="Georgia" w:eastAsia="MS Mincho" w:hAnsi="Georgia" w:cs="Times New Roman"/>
      <w:b/>
      <w:sz w:val="24"/>
      <w:szCs w:val="20"/>
      <w:u w:val="single"/>
      <w:lang w:eastAsia="ja-JP"/>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938C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938C9"/>
    <w:rPr>
      <w:rFonts w:ascii="Calibri" w:eastAsia="SimSun" w:hAnsi="Calibri"/>
      <w:b/>
      <w:bCs/>
      <w:sz w:val="22"/>
      <w:u w:val="single"/>
    </w:rPr>
  </w:style>
  <w:style w:type="paragraph" w:customStyle="1" w:styleId="StyleStyle1Bold">
    <w:name w:val="Style Style1 + Bold"/>
    <w:basedOn w:val="Normal"/>
    <w:link w:val="StyleStyle1BoldChar"/>
    <w:qFormat/>
    <w:rsid w:val="00B938C9"/>
    <w:rPr>
      <w:rFonts w:eastAsia="SimSun"/>
      <w:b/>
      <w:bCs/>
      <w:color w:val="000000"/>
      <w:u w:val="single"/>
      <w:lang w:eastAsia="zh-CN"/>
    </w:rPr>
  </w:style>
  <w:style w:type="character" w:customStyle="1" w:styleId="StyleStyle1BoldChar">
    <w:name w:val="Style Style1 + Bold Char"/>
    <w:basedOn w:val="Style1Char"/>
    <w:link w:val="StyleStyle1Bold"/>
    <w:rsid w:val="00B938C9"/>
    <w:rPr>
      <w:rFonts w:ascii="Calibri" w:eastAsia="SimSun" w:hAnsi="Calibri"/>
      <w:b/>
      <w:bCs/>
      <w:color w:val="000000"/>
      <w:sz w:val="22"/>
      <w:u w:val="single"/>
      <w:lang w:val="en-US" w:eastAsia="zh-CN" w:bidi="ar-SA"/>
    </w:rPr>
  </w:style>
  <w:style w:type="character" w:customStyle="1" w:styleId="CardTextChar10">
    <w:name w:val="Card Text Char1"/>
    <w:basedOn w:val="DefaultParagraphFont"/>
    <w:rsid w:val="00B938C9"/>
    <w:rPr>
      <w:rFonts w:ascii="Times New Roman" w:eastAsia="Times New Roman" w:hAnsi="Times New Roman" w:cs="Times New Roman"/>
      <w:sz w:val="20"/>
      <w:szCs w:val="24"/>
    </w:rPr>
  </w:style>
  <w:style w:type="character" w:customStyle="1" w:styleId="CharChar111">
    <w:name w:val="Char Char111"/>
    <w:basedOn w:val="DefaultParagraphFont"/>
    <w:rsid w:val="00B938C9"/>
    <w:rPr>
      <w:rFonts w:cs="Arial"/>
      <w:bCs/>
      <w:szCs w:val="26"/>
      <w:u w:val="single"/>
      <w:lang w:val="en-US" w:eastAsia="en-US" w:bidi="ar-SA"/>
    </w:rPr>
  </w:style>
  <w:style w:type="paragraph" w:customStyle="1" w:styleId="cardtextsmall">
    <w:name w:val="card text small"/>
    <w:basedOn w:val="Normal"/>
    <w:uiPriority w:val="99"/>
    <w:qFormat/>
    <w:rsid w:val="00B938C9"/>
    <w:rPr>
      <w:rFonts w:ascii="Arial Narrow" w:eastAsia="Times New Roman" w:hAnsi="Arial Narrow"/>
      <w:sz w:val="16"/>
    </w:rPr>
  </w:style>
  <w:style w:type="character" w:customStyle="1" w:styleId="AUnterdline">
    <w:name w:val="AUnterdline"/>
    <w:qFormat/>
    <w:rsid w:val="00B938C9"/>
    <w:rPr>
      <w:rFonts w:ascii="Times New Roman" w:hAnsi="Times New Roman"/>
      <w:sz w:val="20"/>
      <w:u w:val="single"/>
    </w:rPr>
  </w:style>
  <w:style w:type="paragraph" w:customStyle="1" w:styleId="StyleStyle49pt10">
    <w:name w:val="Style Style4 + 9 pt10"/>
    <w:basedOn w:val="Style4"/>
    <w:link w:val="StyleStyle49pt10Char"/>
    <w:qFormat/>
    <w:rsid w:val="00B938C9"/>
    <w:rPr>
      <w:rFonts w:ascii="Times New Roman" w:hAnsi="Times New Roman"/>
      <w:lang w:val="x-none" w:eastAsia="x-none"/>
    </w:rPr>
  </w:style>
  <w:style w:type="character" w:customStyle="1" w:styleId="StyleStyle49pt10Char">
    <w:name w:val="Style Style4 + 9 pt10 Char"/>
    <w:basedOn w:val="Style4Char"/>
    <w:link w:val="StyleStyle49pt10"/>
    <w:rsid w:val="00B938C9"/>
    <w:rPr>
      <w:rFonts w:ascii="Times New Roman" w:eastAsia="Times New Roman" w:hAnsi="Times New Roman"/>
      <w:sz w:val="22"/>
      <w:u w:val="single"/>
      <w:lang w:val="x-none" w:eastAsia="x-none"/>
    </w:rPr>
  </w:style>
  <w:style w:type="paragraph" w:customStyle="1" w:styleId="StyleStyle49ptBold7">
    <w:name w:val="Style Style4 + 9 pt Bold7"/>
    <w:basedOn w:val="Style4"/>
    <w:link w:val="StyleStyle49ptBold7Char"/>
    <w:qFormat/>
    <w:rsid w:val="00B938C9"/>
    <w:rPr>
      <w:rFonts w:ascii="Times New Roman" w:hAnsi="Times New Roman"/>
      <w:b/>
      <w:bCs/>
    </w:rPr>
  </w:style>
  <w:style w:type="character" w:customStyle="1" w:styleId="StyleStyle49ptBold7Char">
    <w:name w:val="Style Style4 + 9 pt Bold7 Char"/>
    <w:link w:val="StyleStyle49ptBold7"/>
    <w:rsid w:val="00B938C9"/>
    <w:rPr>
      <w:rFonts w:ascii="Times New Roman" w:eastAsia="Times New Roman" w:hAnsi="Times New Roman"/>
      <w:b/>
      <w:bCs/>
      <w:sz w:val="22"/>
      <w:u w:val="single"/>
    </w:rPr>
  </w:style>
  <w:style w:type="paragraph" w:customStyle="1" w:styleId="NormalUnderline">
    <w:name w:val="Normal Underline"/>
    <w:basedOn w:val="Normal"/>
    <w:link w:val="NormalUnderlineChar"/>
    <w:qFormat/>
    <w:rsid w:val="00B938C9"/>
    <w:pPr>
      <w:ind w:left="288"/>
    </w:pPr>
    <w:rPr>
      <w:rFonts w:eastAsia="Times New Roman"/>
      <w:u w:val="single"/>
    </w:rPr>
  </w:style>
  <w:style w:type="character" w:customStyle="1" w:styleId="NormalUnderlineChar">
    <w:name w:val="Normal Underline Char"/>
    <w:link w:val="NormalUnderline"/>
    <w:rsid w:val="00B938C9"/>
    <w:rPr>
      <w:rFonts w:ascii="Calibri" w:eastAsia="Times New Roman" w:hAnsi="Calibri"/>
      <w:sz w:val="22"/>
      <w:u w:val="single"/>
    </w:rPr>
  </w:style>
  <w:style w:type="character" w:customStyle="1" w:styleId="DontRead">
    <w:name w:val="Don't Read"/>
    <w:qFormat/>
    <w:rsid w:val="00B938C9"/>
    <w:rPr>
      <w:rFonts w:ascii="Times New Roman" w:hAnsi="Times New Roman"/>
      <w:sz w:val="16"/>
    </w:rPr>
  </w:style>
  <w:style w:type="paragraph" w:customStyle="1" w:styleId="Underlinestyle">
    <w:name w:val="Underline style"/>
    <w:basedOn w:val="Normal"/>
    <w:uiPriority w:val="99"/>
    <w:qFormat/>
    <w:rsid w:val="00B938C9"/>
    <w:rPr>
      <w:rFonts w:eastAsia="Times New Roman"/>
      <w:u w:val="single"/>
    </w:rPr>
  </w:style>
  <w:style w:type="character" w:customStyle="1" w:styleId="Style11ptUnderline3">
    <w:name w:val="Style 11 pt Underline3"/>
    <w:rsid w:val="00B938C9"/>
    <w:rPr>
      <w:sz w:val="20"/>
      <w:u w:val="single"/>
    </w:rPr>
  </w:style>
  <w:style w:type="character" w:customStyle="1" w:styleId="27">
    <w:name w:val="27"/>
    <w:rsid w:val="00B938C9"/>
    <w:rPr>
      <w:rFonts w:cs="Arial"/>
      <w:bCs/>
      <w:sz w:val="20"/>
      <w:u w:val="single"/>
      <w:lang w:val="en-US" w:eastAsia="en-US" w:bidi="ar-SA"/>
    </w:rPr>
  </w:style>
  <w:style w:type="character" w:customStyle="1" w:styleId="Style9ptUnderline11">
    <w:name w:val="Style 9 pt Underline11"/>
    <w:basedOn w:val="DefaultParagraphFont"/>
    <w:rsid w:val="00B938C9"/>
    <w:rPr>
      <w:sz w:val="20"/>
      <w:u w:val="single"/>
    </w:rPr>
  </w:style>
  <w:style w:type="character" w:customStyle="1" w:styleId="CharChar113">
    <w:name w:val="Char Char113"/>
    <w:basedOn w:val="DefaultParagraphFont"/>
    <w:rsid w:val="00B938C9"/>
    <w:rPr>
      <w:rFonts w:cs="Arial"/>
      <w:bCs/>
      <w:szCs w:val="26"/>
      <w:u w:val="single"/>
      <w:lang w:val="en-US" w:eastAsia="en-US" w:bidi="ar-SA"/>
    </w:rPr>
  </w:style>
  <w:style w:type="character" w:customStyle="1" w:styleId="StyleunderlineBold0">
    <w:name w:val="Style underline + Bold"/>
    <w:basedOn w:val="underline"/>
    <w:rsid w:val="00B938C9"/>
    <w:rPr>
      <w:rFonts w:ascii="Times New Roman" w:hAnsi="Times New Roman" w:cs="Times New Roman"/>
      <w:b w:val="0"/>
      <w:bCs/>
      <w:sz w:val="20"/>
      <w:u w:val="single"/>
    </w:rPr>
  </w:style>
  <w:style w:type="character" w:customStyle="1" w:styleId="underlineChar0">
    <w:name w:val="underline Char"/>
    <w:basedOn w:val="DefaultParagraphFont"/>
    <w:rsid w:val="00B938C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B938C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938C9"/>
    <w:rPr>
      <w:sz w:val="20"/>
      <w:u w:val="single"/>
    </w:rPr>
  </w:style>
  <w:style w:type="character" w:customStyle="1" w:styleId="ital-inline">
    <w:name w:val="ital-inline"/>
    <w:basedOn w:val="DefaultParagraphFont"/>
    <w:rsid w:val="00B938C9"/>
  </w:style>
  <w:style w:type="character" w:customStyle="1" w:styleId="BodyTextIndent3Char">
    <w:name w:val="Body Text Indent 3 Char"/>
    <w:basedOn w:val="DefaultParagraphFont"/>
    <w:link w:val="BodyTextIndent3"/>
    <w:uiPriority w:val="99"/>
    <w:semiHidden/>
    <w:rsid w:val="00B938C9"/>
    <w:rPr>
      <w:rFonts w:ascii="Times New Roman" w:hAnsi="Times New Roman" w:cs="Times New Roman"/>
      <w:sz w:val="16"/>
      <w:szCs w:val="16"/>
    </w:rPr>
  </w:style>
  <w:style w:type="paragraph" w:styleId="BodyTextIndent3">
    <w:name w:val="Body Text Indent 3"/>
    <w:basedOn w:val="Normal"/>
    <w:link w:val="BodyTextIndent3Char"/>
    <w:uiPriority w:val="99"/>
    <w:semiHidden/>
    <w:rsid w:val="00B938C9"/>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B938C9"/>
    <w:rPr>
      <w:rFonts w:ascii="Calibri" w:hAnsi="Calibri"/>
      <w:sz w:val="16"/>
      <w:szCs w:val="16"/>
    </w:rPr>
  </w:style>
  <w:style w:type="character" w:customStyle="1" w:styleId="Styleunderline11pt">
    <w:name w:val="Style underline + 11 pt"/>
    <w:basedOn w:val="underline"/>
    <w:rsid w:val="00B938C9"/>
    <w:rPr>
      <w:rFonts w:ascii="Times New Roman" w:hAnsi="Times New Roman" w:cs="Times New Roman"/>
      <w:b w:val="0"/>
      <w:sz w:val="20"/>
      <w:u w:val="single"/>
    </w:rPr>
  </w:style>
  <w:style w:type="paragraph" w:customStyle="1" w:styleId="BoldandUnderline">
    <w:name w:val="Bold and Underline"/>
    <w:basedOn w:val="Normal"/>
    <w:link w:val="BoldandUnderlineChar"/>
    <w:qFormat/>
    <w:rsid w:val="00B938C9"/>
    <w:rPr>
      <w:rFonts w:eastAsia="Times New Roman"/>
      <w:b/>
      <w:u w:val="single"/>
    </w:rPr>
  </w:style>
  <w:style w:type="character" w:customStyle="1" w:styleId="BoldandUnderlineChar">
    <w:name w:val="Bold and Underline Char"/>
    <w:basedOn w:val="DefaultParagraphFont"/>
    <w:link w:val="BoldandUnderline"/>
    <w:rsid w:val="00B938C9"/>
    <w:rPr>
      <w:rFonts w:ascii="Calibri" w:eastAsia="Times New Roman" w:hAnsi="Calibri"/>
      <w:b/>
      <w:sz w:val="22"/>
      <w:u w:val="single"/>
    </w:rPr>
  </w:style>
  <w:style w:type="character" w:customStyle="1" w:styleId="pmterms11">
    <w:name w:val="pmterms11"/>
    <w:basedOn w:val="DefaultParagraphFont"/>
    <w:rsid w:val="00B938C9"/>
    <w:rPr>
      <w:b/>
      <w:bCs/>
      <w:i w:val="0"/>
      <w:iCs w:val="0"/>
      <w:color w:val="000000"/>
    </w:rPr>
  </w:style>
  <w:style w:type="character" w:customStyle="1" w:styleId="StyleUnderlineChar9ptBold">
    <w:name w:val="Style Underline Char + 9 pt Bold"/>
    <w:basedOn w:val="DefaultParagraphFont"/>
    <w:rsid w:val="00B938C9"/>
    <w:rPr>
      <w:rFonts w:ascii="Times New Roman" w:hAnsi="Times New Roman"/>
      <w:b/>
      <w:bCs/>
      <w:sz w:val="20"/>
      <w:u w:val="single"/>
      <w:lang w:val="en-US" w:eastAsia="en-US" w:bidi="ar-SA"/>
    </w:rPr>
  </w:style>
  <w:style w:type="character" w:customStyle="1" w:styleId="Styleunderline11ptBold">
    <w:name w:val="Style underline + 11 pt Bold"/>
    <w:basedOn w:val="underline"/>
    <w:rsid w:val="00B938C9"/>
    <w:rPr>
      <w:rFonts w:ascii="Times New Roman" w:hAnsi="Times New Roman" w:cs="Times New Roman"/>
      <w:b/>
      <w:bCs/>
      <w:sz w:val="20"/>
      <w:u w:val="single"/>
    </w:rPr>
  </w:style>
  <w:style w:type="character" w:customStyle="1" w:styleId="UnderlineChar5Char">
    <w:name w:val="Underline Char5 Char"/>
    <w:basedOn w:val="DefaultParagraphFont"/>
    <w:rsid w:val="00B938C9"/>
    <w:rPr>
      <w:szCs w:val="24"/>
      <w:u w:val="single"/>
      <w:lang w:val="en-US" w:eastAsia="en-US" w:bidi="ar-SA"/>
    </w:rPr>
  </w:style>
  <w:style w:type="character" w:customStyle="1" w:styleId="BoldandUnderlineChar2Char1">
    <w:name w:val="Bold and Underline Char2 Char1"/>
    <w:basedOn w:val="DefaultParagraphFont"/>
    <w:rsid w:val="00B938C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938C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938C9"/>
    <w:rPr>
      <w:szCs w:val="24"/>
      <w:u w:val="single"/>
      <w:lang w:val="en-US" w:eastAsia="en-US" w:bidi="ar-SA"/>
    </w:rPr>
  </w:style>
  <w:style w:type="paragraph" w:customStyle="1" w:styleId="UnderlineChar4">
    <w:name w:val="Underline Char4"/>
    <w:basedOn w:val="Normal"/>
    <w:link w:val="UnderlineChar4Char"/>
    <w:qFormat/>
    <w:rsid w:val="00B938C9"/>
    <w:rPr>
      <w:rFonts w:asciiTheme="minorHAnsi" w:hAnsiTheme="minorHAnsi"/>
      <w:sz w:val="24"/>
      <w:u w:val="single"/>
    </w:rPr>
  </w:style>
  <w:style w:type="paragraph" w:customStyle="1" w:styleId="BoldandUnderlineChar3">
    <w:name w:val="Bold and Underline Char3"/>
    <w:basedOn w:val="Normal"/>
    <w:link w:val="BoldandUnderlineChar3Char2"/>
    <w:qFormat/>
    <w:rsid w:val="00B938C9"/>
    <w:rPr>
      <w:rFonts w:asciiTheme="minorHAnsi" w:hAnsiTheme="minorHAnsi"/>
      <w:b/>
      <w:sz w:val="24"/>
      <w:u w:val="single"/>
    </w:rPr>
  </w:style>
  <w:style w:type="paragraph" w:customStyle="1" w:styleId="Language">
    <w:name w:val="Language"/>
    <w:basedOn w:val="Normal"/>
    <w:link w:val="LanguageChar"/>
    <w:qFormat/>
    <w:rsid w:val="00B938C9"/>
    <w:rPr>
      <w:rFonts w:asciiTheme="minorHAnsi" w:hAnsiTheme="minorHAnsi"/>
      <w:strike/>
      <w:sz w:val="16"/>
      <w:szCs w:val="16"/>
    </w:rPr>
  </w:style>
  <w:style w:type="paragraph" w:customStyle="1" w:styleId="UnderlineChar3">
    <w:name w:val="Underline Char3"/>
    <w:basedOn w:val="Normal"/>
    <w:link w:val="UnderlineChar3Char"/>
    <w:qFormat/>
    <w:rsid w:val="00B938C9"/>
    <w:rPr>
      <w:rFonts w:eastAsia="Times New Roman"/>
      <w:u w:val="single"/>
    </w:rPr>
  </w:style>
  <w:style w:type="character" w:customStyle="1" w:styleId="UnderlineChar3Char">
    <w:name w:val="Underline Char3 Char"/>
    <w:basedOn w:val="DefaultParagraphFont"/>
    <w:link w:val="UnderlineChar3"/>
    <w:rsid w:val="00B938C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B938C9"/>
    <w:rPr>
      <w:rFonts w:eastAsia="Times New Roman"/>
      <w:b/>
      <w:u w:val="single"/>
    </w:rPr>
  </w:style>
  <w:style w:type="character" w:customStyle="1" w:styleId="BoldandUnderlineChar3CharChar">
    <w:name w:val="Bold and Underline Char3 Char Char"/>
    <w:basedOn w:val="DefaultParagraphFont"/>
    <w:link w:val="BoldandUnderlineChar3Char"/>
    <w:rsid w:val="00B938C9"/>
    <w:rPr>
      <w:rFonts w:ascii="Calibri" w:eastAsia="Times New Roman" w:hAnsi="Calibri"/>
      <w:b/>
      <w:sz w:val="22"/>
      <w:u w:val="single"/>
    </w:rPr>
  </w:style>
  <w:style w:type="character" w:customStyle="1" w:styleId="UnderlineChar1">
    <w:name w:val="Underline Char1"/>
    <w:basedOn w:val="DefaultParagraphFont"/>
    <w:rsid w:val="00B938C9"/>
    <w:rPr>
      <w:szCs w:val="24"/>
      <w:u w:val="single"/>
      <w:lang w:val="en-US" w:eastAsia="en-US" w:bidi="ar-SA"/>
    </w:rPr>
  </w:style>
  <w:style w:type="character" w:customStyle="1" w:styleId="BoldandUnderlineChar1Char2Char">
    <w:name w:val="Bold and Underline Char1 Char2 Char"/>
    <w:basedOn w:val="DefaultParagraphFont"/>
    <w:rsid w:val="00B938C9"/>
    <w:rPr>
      <w:b/>
      <w:szCs w:val="24"/>
      <w:u w:val="single"/>
      <w:lang w:val="en-US" w:eastAsia="en-US" w:bidi="ar-SA"/>
    </w:rPr>
  </w:style>
  <w:style w:type="character" w:customStyle="1" w:styleId="StyleStyle11ptBoldUnderlineBorderSinglesolidlineAuto">
    <w:name w:val="Style Style 11 pt Bold Underline Border: : (Single solid line Auto ..."/>
    <w:rsid w:val="00B938C9"/>
    <w:rPr>
      <w:rFonts w:ascii="Times New Roman" w:hAnsi="Times New Roman"/>
      <w:b/>
      <w:bCs/>
      <w:sz w:val="20"/>
      <w:u w:val="none"/>
      <w:bdr w:val="none" w:sz="0" w:space="0" w:color="auto"/>
    </w:rPr>
  </w:style>
  <w:style w:type="character" w:customStyle="1" w:styleId="Styleterm111ptUnderline">
    <w:name w:val="Style term1 + 11 pt Underline"/>
    <w:basedOn w:val="term1"/>
    <w:rsid w:val="00B938C9"/>
    <w:rPr>
      <w:b/>
      <w:bCs/>
      <w:sz w:val="20"/>
      <w:u w:val="single"/>
    </w:rPr>
  </w:style>
  <w:style w:type="paragraph" w:customStyle="1" w:styleId="StyleStyle49ptBold3">
    <w:name w:val="Style Style4 + 9 pt Bold3"/>
    <w:basedOn w:val="Style4"/>
    <w:link w:val="StyleStyle49ptBold3Char"/>
    <w:qFormat/>
    <w:rsid w:val="00B938C9"/>
    <w:rPr>
      <w:rFonts w:ascii="Times New Roman" w:hAnsi="Times New Roman"/>
      <w:b/>
      <w:bCs/>
      <w:lang w:val="x-none" w:eastAsia="x-none"/>
    </w:rPr>
  </w:style>
  <w:style w:type="character" w:customStyle="1" w:styleId="StyleStyle49ptBold3Char">
    <w:name w:val="Style Style4 + 9 pt Bold3 Char"/>
    <w:basedOn w:val="Style4Char"/>
    <w:link w:val="StyleStyle49ptBold3"/>
    <w:rsid w:val="00B938C9"/>
    <w:rPr>
      <w:rFonts w:ascii="Times New Roman" w:eastAsia="Times New Roman" w:hAnsi="Times New Roman"/>
      <w:b/>
      <w:bCs/>
      <w:sz w:val="22"/>
      <w:u w:val="single"/>
      <w:lang w:val="x-none" w:eastAsia="x-none"/>
    </w:rPr>
  </w:style>
  <w:style w:type="character" w:customStyle="1" w:styleId="Style9ptUnderline6">
    <w:name w:val="Style 9 pt Underline6"/>
    <w:basedOn w:val="DefaultParagraphFont"/>
    <w:rsid w:val="00B938C9"/>
    <w:rPr>
      <w:sz w:val="20"/>
      <w:u w:val="single"/>
    </w:rPr>
  </w:style>
  <w:style w:type="character" w:customStyle="1" w:styleId="ct-with-fmlt">
    <w:name w:val="ct-with-fmlt"/>
    <w:basedOn w:val="DefaultParagraphFont"/>
    <w:rsid w:val="00B938C9"/>
  </w:style>
  <w:style w:type="paragraph" w:customStyle="1" w:styleId="StyleStyle49pt">
    <w:name w:val="Style Style4 + 9 pt"/>
    <w:basedOn w:val="Style4"/>
    <w:link w:val="StyleStyle49ptChar"/>
    <w:qFormat/>
    <w:rsid w:val="00B938C9"/>
    <w:rPr>
      <w:rFonts w:ascii="Times New Roman" w:hAnsi="Times New Roman"/>
      <w:lang w:val="x-none" w:eastAsia="x-none"/>
    </w:rPr>
  </w:style>
  <w:style w:type="character" w:customStyle="1" w:styleId="StyleStyle49ptChar">
    <w:name w:val="Style Style4 + 9 pt Char"/>
    <w:basedOn w:val="Style4Char"/>
    <w:link w:val="StyleStyle49pt"/>
    <w:rsid w:val="00B938C9"/>
    <w:rPr>
      <w:rFonts w:ascii="Times New Roman" w:eastAsia="Times New Roman" w:hAnsi="Times New Roman"/>
      <w:sz w:val="22"/>
      <w:u w:val="single"/>
      <w:lang w:val="x-none" w:eastAsia="x-none"/>
    </w:rPr>
  </w:style>
  <w:style w:type="paragraph" w:customStyle="1" w:styleId="StyleStyle49ptBold">
    <w:name w:val="Style Style4 + 9 pt Bold"/>
    <w:basedOn w:val="Style4"/>
    <w:link w:val="StyleStyle49ptBoldChar"/>
    <w:qFormat/>
    <w:rsid w:val="00B938C9"/>
    <w:rPr>
      <w:rFonts w:ascii="Times New Roman" w:hAnsi="Times New Roman"/>
      <w:b/>
      <w:bCs/>
      <w:lang w:val="x-none" w:eastAsia="x-none"/>
    </w:rPr>
  </w:style>
  <w:style w:type="character" w:customStyle="1" w:styleId="StyleStyle49ptBoldChar">
    <w:name w:val="Style Style4 + 9 pt Bold Char"/>
    <w:basedOn w:val="Style4Char"/>
    <w:link w:val="StyleStyle49ptBold"/>
    <w:rsid w:val="00B938C9"/>
    <w:rPr>
      <w:rFonts w:ascii="Times New Roman" w:eastAsia="Times New Roman" w:hAnsi="Times New Roman"/>
      <w:b/>
      <w:bCs/>
      <w:sz w:val="22"/>
      <w:u w:val="single"/>
      <w:lang w:val="x-none" w:eastAsia="x-none"/>
    </w:rPr>
  </w:style>
  <w:style w:type="character" w:customStyle="1" w:styleId="base">
    <w:name w:val="base"/>
    <w:basedOn w:val="DefaultParagraphFont"/>
    <w:rsid w:val="00B938C9"/>
  </w:style>
  <w:style w:type="character" w:customStyle="1" w:styleId="part-of-speech">
    <w:name w:val="part-of-speech"/>
    <w:basedOn w:val="DefaultParagraphFont"/>
    <w:rsid w:val="00B938C9"/>
  </w:style>
  <w:style w:type="character" w:customStyle="1" w:styleId="pron">
    <w:name w:val="pron"/>
    <w:basedOn w:val="DefaultParagraphFont"/>
    <w:rsid w:val="00B938C9"/>
  </w:style>
  <w:style w:type="character" w:customStyle="1" w:styleId="articletext0">
    <w:name w:val="articletext"/>
    <w:basedOn w:val="DefaultParagraphFont"/>
    <w:rsid w:val="00B938C9"/>
  </w:style>
  <w:style w:type="character" w:customStyle="1" w:styleId="StyleUnderlinePatternClearYellow">
    <w:name w:val="Style Underline Pattern: Clear (Yellow)"/>
    <w:basedOn w:val="DefaultParagraphFont"/>
    <w:rsid w:val="00B938C9"/>
    <w:rPr>
      <w:u w:val="single"/>
      <w:shd w:val="clear" w:color="auto" w:fill="00FF00"/>
    </w:rPr>
  </w:style>
  <w:style w:type="character" w:customStyle="1" w:styleId="CharChar5">
    <w:name w:val="Char Char5"/>
    <w:rsid w:val="00B938C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B938C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938C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B938C9"/>
    <w:rPr>
      <w:u w:val="single"/>
    </w:rPr>
  </w:style>
  <w:style w:type="character" w:customStyle="1" w:styleId="StyleUnderlineBoldIndent11ptChar">
    <w:name w:val="Style Underline + Bold Indent + 11 pt Char"/>
    <w:link w:val="StyleUnderlineBoldIndent11pt"/>
    <w:rsid w:val="00B938C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B938C9"/>
    <w:rPr>
      <w:b/>
      <w:bCs/>
      <w:u w:val="single"/>
    </w:rPr>
  </w:style>
  <w:style w:type="character" w:customStyle="1" w:styleId="StyleUnderlineBoldIndent11ptBoldChar">
    <w:name w:val="Style Underline + Bold Indent + 11 pt Bold Char"/>
    <w:link w:val="StyleUnderlineBoldIndent11ptBold"/>
    <w:rsid w:val="00B938C9"/>
    <w:rPr>
      <w:rFonts w:ascii="Calibri" w:eastAsia="Times New Roman" w:hAnsi="Calibri"/>
      <w:b/>
      <w:bCs/>
      <w:sz w:val="22"/>
      <w:szCs w:val="20"/>
      <w:u w:val="single"/>
    </w:rPr>
  </w:style>
  <w:style w:type="character" w:customStyle="1" w:styleId="globalcontentbody">
    <w:name w:val="globalcontentbody"/>
    <w:basedOn w:val="DefaultParagraphFont"/>
    <w:rsid w:val="00B938C9"/>
  </w:style>
  <w:style w:type="character" w:customStyle="1" w:styleId="authorbio">
    <w:name w:val="authorbio"/>
    <w:basedOn w:val="DefaultParagraphFont"/>
    <w:rsid w:val="00B938C9"/>
  </w:style>
  <w:style w:type="character" w:customStyle="1" w:styleId="StyleStyleUnderline411pt">
    <w:name w:val="Style Style Underline4 + 11 pt"/>
    <w:basedOn w:val="DefaultParagraphFont"/>
    <w:rsid w:val="00B938C9"/>
    <w:rPr>
      <w:sz w:val="20"/>
      <w:u w:val="single"/>
    </w:rPr>
  </w:style>
  <w:style w:type="character" w:customStyle="1" w:styleId="StyleStyleUnderline411ptBold">
    <w:name w:val="Style Style Underline4 + 11 pt Bold"/>
    <w:basedOn w:val="DefaultParagraphFont"/>
    <w:rsid w:val="00B938C9"/>
    <w:rPr>
      <w:b/>
      <w:bCs/>
      <w:sz w:val="20"/>
      <w:u w:val="single"/>
    </w:rPr>
  </w:style>
  <w:style w:type="character" w:customStyle="1" w:styleId="StyleStyleUnderline311pt">
    <w:name w:val="Style Style Underline3 + 11 pt"/>
    <w:basedOn w:val="DefaultParagraphFont"/>
    <w:rsid w:val="00B938C9"/>
    <w:rPr>
      <w:sz w:val="20"/>
      <w:u w:val="single"/>
    </w:rPr>
  </w:style>
  <w:style w:type="character" w:customStyle="1" w:styleId="StyleStyleUnderline311ptBold">
    <w:name w:val="Style Style Underline3 + 11 pt Bold"/>
    <w:basedOn w:val="DefaultParagraphFont"/>
    <w:rsid w:val="00B938C9"/>
    <w:rPr>
      <w:b/>
      <w:bCs/>
      <w:sz w:val="20"/>
      <w:u w:val="single"/>
    </w:rPr>
  </w:style>
  <w:style w:type="character" w:customStyle="1" w:styleId="StyleUnderline3">
    <w:name w:val="Style Underline3"/>
    <w:basedOn w:val="DefaultParagraphFont"/>
    <w:rsid w:val="00B938C9"/>
    <w:rPr>
      <w:u w:val="single"/>
    </w:rPr>
  </w:style>
  <w:style w:type="character" w:customStyle="1" w:styleId="StyleUnderline4">
    <w:name w:val="Style Underline4"/>
    <w:basedOn w:val="DefaultParagraphFont"/>
    <w:rsid w:val="00B938C9"/>
    <w:rPr>
      <w:u w:val="single"/>
    </w:rPr>
  </w:style>
  <w:style w:type="character" w:customStyle="1" w:styleId="Styleunderline9pt1">
    <w:name w:val="Style underline + 9 pt1"/>
    <w:basedOn w:val="underline"/>
    <w:rsid w:val="00B938C9"/>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B938C9"/>
    <w:rPr>
      <w:b/>
      <w:bCs/>
      <w:noProof w:val="0"/>
      <w:sz w:val="20"/>
      <w:u w:val="single"/>
      <w:lang w:val="en-US" w:eastAsia="en-US" w:bidi="ar-SA"/>
    </w:rPr>
  </w:style>
  <w:style w:type="character" w:customStyle="1" w:styleId="Hyperlink23">
    <w:name w:val="Hyperlink23"/>
    <w:basedOn w:val="DefaultParagraphFont"/>
    <w:rsid w:val="00B938C9"/>
    <w:rPr>
      <w:color w:val="3300CC"/>
      <w:u w:val="single"/>
    </w:rPr>
  </w:style>
  <w:style w:type="character" w:customStyle="1" w:styleId="Style11ptBoldUnderlineBorderSinglesolidlineAuto">
    <w:name w:val="Style 11 pt Bold Underline Border: : (Single solid line Auto  ..."/>
    <w:basedOn w:val="DefaultParagraphFont"/>
    <w:rsid w:val="00B938C9"/>
    <w:rPr>
      <w:rFonts w:ascii="Times New Roman" w:hAnsi="Times New Roman"/>
      <w:b/>
      <w:bCs/>
      <w:sz w:val="20"/>
      <w:u w:val="single"/>
      <w:bdr w:val="single" w:sz="4" w:space="0" w:color="auto"/>
    </w:rPr>
  </w:style>
  <w:style w:type="character" w:customStyle="1" w:styleId="2">
    <w:name w:val="2"/>
    <w:rsid w:val="00B938C9"/>
    <w:rPr>
      <w:rFonts w:cs="Arial"/>
      <w:bCs/>
      <w:sz w:val="20"/>
      <w:u w:val="single"/>
      <w:lang w:val="en-US" w:eastAsia="en-US" w:bidi="ar-SA"/>
    </w:rPr>
  </w:style>
  <w:style w:type="character" w:customStyle="1" w:styleId="Style9ptBoldUnderline5">
    <w:name w:val="Style 9 pt Bold Underline5"/>
    <w:basedOn w:val="DefaultParagraphFont"/>
    <w:rsid w:val="00B938C9"/>
    <w:rPr>
      <w:b/>
      <w:bCs/>
      <w:sz w:val="20"/>
      <w:u w:val="single"/>
    </w:rPr>
  </w:style>
  <w:style w:type="character" w:customStyle="1" w:styleId="CharChar114">
    <w:name w:val="Char Char114"/>
    <w:basedOn w:val="DefaultParagraphFont"/>
    <w:rsid w:val="00B938C9"/>
    <w:rPr>
      <w:rFonts w:cs="Arial"/>
      <w:bCs/>
      <w:szCs w:val="26"/>
      <w:u w:val="single"/>
      <w:lang w:val="en-US" w:eastAsia="en-US" w:bidi="ar-SA"/>
    </w:rPr>
  </w:style>
  <w:style w:type="character" w:customStyle="1" w:styleId="CharChar112">
    <w:name w:val="Char Char112"/>
    <w:basedOn w:val="DefaultParagraphFont"/>
    <w:rsid w:val="00B938C9"/>
    <w:rPr>
      <w:rFonts w:cs="Arial"/>
      <w:bCs/>
      <w:szCs w:val="26"/>
      <w:u w:val="single"/>
      <w:lang w:val="en-US" w:eastAsia="en-US" w:bidi="ar-SA"/>
    </w:rPr>
  </w:style>
  <w:style w:type="paragraph" w:customStyle="1" w:styleId="WW-Default1">
    <w:name w:val="WW-Default1"/>
    <w:basedOn w:val="Normal"/>
    <w:uiPriority w:val="99"/>
    <w:qFormat/>
    <w:rsid w:val="00B938C9"/>
    <w:pPr>
      <w:suppressAutoHyphens/>
    </w:pPr>
    <w:rPr>
      <w:rFonts w:eastAsia="Times New Roman"/>
      <w:b/>
      <w:bCs/>
      <w:szCs w:val="20"/>
      <w:lang w:eastAsia="ar-SA"/>
    </w:rPr>
  </w:style>
  <w:style w:type="character" w:customStyle="1" w:styleId="zoomme">
    <w:name w:val="zoomme"/>
    <w:basedOn w:val="DefaultParagraphFont"/>
    <w:rsid w:val="00B938C9"/>
  </w:style>
  <w:style w:type="character" w:customStyle="1" w:styleId="classauthor">
    <w:name w:val="class=&quot;author&quot;"/>
    <w:basedOn w:val="DefaultParagraphFont"/>
    <w:rsid w:val="00B938C9"/>
  </w:style>
  <w:style w:type="paragraph" w:customStyle="1" w:styleId="Stylecard11pt">
    <w:name w:val="Style card + 11 pt"/>
    <w:basedOn w:val="Normal"/>
    <w:link w:val="Stylecard11ptChar"/>
    <w:qFormat/>
    <w:rsid w:val="00B938C9"/>
    <w:pPr>
      <w:ind w:left="288" w:right="288"/>
    </w:pPr>
    <w:rPr>
      <w:rFonts w:ascii="Georgia" w:eastAsia="SimSun" w:hAnsi="Georgia"/>
      <w:lang w:eastAsia="zh-CN"/>
    </w:rPr>
  </w:style>
  <w:style w:type="character" w:customStyle="1" w:styleId="Stylecard11ptChar">
    <w:name w:val="Style card + 11 pt Char"/>
    <w:link w:val="Stylecard11pt"/>
    <w:rsid w:val="00B938C9"/>
    <w:rPr>
      <w:rFonts w:ascii="Georgia" w:eastAsia="SimSun" w:hAnsi="Georgia"/>
      <w:sz w:val="22"/>
      <w:lang w:eastAsia="zh-CN"/>
    </w:rPr>
  </w:style>
  <w:style w:type="paragraph" w:customStyle="1" w:styleId="Stylecard11ptUnderline">
    <w:name w:val="Style card + 11 pt Underline"/>
    <w:basedOn w:val="Normal"/>
    <w:link w:val="Stylecard11ptUnderlineChar"/>
    <w:qFormat/>
    <w:rsid w:val="00B938C9"/>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B938C9"/>
    <w:rPr>
      <w:rFonts w:ascii="Georgia" w:eastAsia="SimSun" w:hAnsi="Georgia"/>
      <w:sz w:val="22"/>
      <w:u w:val="single"/>
      <w:lang w:eastAsia="zh-CN"/>
    </w:rPr>
  </w:style>
  <w:style w:type="character" w:customStyle="1" w:styleId="officialstitle-">
    <w:name w:val="official_s_title-"/>
    <w:basedOn w:val="DefaultParagraphFont"/>
    <w:rsid w:val="00B938C9"/>
  </w:style>
  <w:style w:type="character" w:customStyle="1" w:styleId="officialsbureau">
    <w:name w:val="official_s_bureau"/>
    <w:basedOn w:val="DefaultParagraphFont"/>
    <w:rsid w:val="00B938C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938C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938C9"/>
    <w:rPr>
      <w:rFonts w:ascii="Calibri" w:eastAsia="Times New Roman" w:hAnsi="Calibri" w:cs="Arial"/>
      <w:b/>
      <w:szCs w:val="28"/>
    </w:rPr>
  </w:style>
  <w:style w:type="paragraph" w:customStyle="1" w:styleId="Style23">
    <w:name w:val="Style23"/>
    <w:basedOn w:val="Normal"/>
    <w:uiPriority w:val="99"/>
    <w:qFormat/>
    <w:rsid w:val="00B938C9"/>
    <w:pPr>
      <w:widowControl w:val="0"/>
      <w:autoSpaceDE w:val="0"/>
      <w:autoSpaceDN w:val="0"/>
      <w:adjustRightInd w:val="0"/>
      <w:spacing w:line="209" w:lineRule="exact"/>
    </w:pPr>
    <w:rPr>
      <w:rFonts w:eastAsia="SimSun"/>
    </w:rPr>
  </w:style>
  <w:style w:type="character" w:customStyle="1" w:styleId="gray">
    <w:name w:val="gray"/>
    <w:basedOn w:val="DefaultParagraphFont"/>
    <w:rsid w:val="00B938C9"/>
  </w:style>
  <w:style w:type="character" w:customStyle="1" w:styleId="Styleunderline11ptBorderSinglesolidlineAuto05p">
    <w:name w:val="Style underline + 11 pt Border: : (Single solid line Auto  0.5 p..."/>
    <w:rsid w:val="00B938C9"/>
    <w:rPr>
      <w:sz w:val="20"/>
      <w:u w:val="single"/>
      <w:bdr w:val="single" w:sz="4" w:space="0" w:color="auto"/>
    </w:rPr>
  </w:style>
  <w:style w:type="paragraph" w:customStyle="1" w:styleId="Citation-FirstLine">
    <w:name w:val="Citation - First Line"/>
    <w:basedOn w:val="Normal"/>
    <w:next w:val="Normal"/>
    <w:autoRedefine/>
    <w:uiPriority w:val="99"/>
    <w:qFormat/>
    <w:rsid w:val="00B938C9"/>
    <w:pPr>
      <w:spacing w:line="240" w:lineRule="atLeast"/>
      <w:jc w:val="both"/>
    </w:pPr>
    <w:rPr>
      <w:rFonts w:ascii="Book Antiqua" w:eastAsia="Times New Roman" w:hAnsi="Book Antiqua"/>
      <w:sz w:val="16"/>
    </w:rPr>
  </w:style>
  <w:style w:type="character" w:customStyle="1" w:styleId="CardText-Underlined">
    <w:name w:val="Card Text - Underlined"/>
    <w:rsid w:val="00B938C9"/>
    <w:rPr>
      <w:b/>
      <w:sz w:val="20"/>
      <w:u w:val="single"/>
    </w:rPr>
  </w:style>
  <w:style w:type="paragraph" w:customStyle="1" w:styleId="Citation-Complete">
    <w:name w:val="Citation - Complete"/>
    <w:basedOn w:val="Normal"/>
    <w:next w:val="Normal"/>
    <w:link w:val="Citation-CompleteChar"/>
    <w:autoRedefine/>
    <w:qFormat/>
    <w:rsid w:val="00B938C9"/>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B938C9"/>
    <w:rPr>
      <w:rFonts w:ascii="Book Antiqua" w:eastAsia="Times New Roman" w:hAnsi="Book Antiqua"/>
      <w:sz w:val="16"/>
    </w:rPr>
  </w:style>
  <w:style w:type="character" w:customStyle="1" w:styleId="Style11ptItalicUnderline">
    <w:name w:val="Style 11 pt Italic Underline"/>
    <w:basedOn w:val="DefaultParagraphFont"/>
    <w:rsid w:val="00B938C9"/>
    <w:rPr>
      <w:i/>
      <w:iCs/>
      <w:sz w:val="20"/>
      <w:u w:val="single"/>
    </w:rPr>
  </w:style>
  <w:style w:type="character" w:customStyle="1" w:styleId="Style11ptItalic">
    <w:name w:val="Style 11 pt Italic"/>
    <w:basedOn w:val="DefaultParagraphFont"/>
    <w:rsid w:val="00B938C9"/>
    <w:rPr>
      <w:rFonts w:ascii="Times New Roman" w:hAnsi="Times New Roman"/>
      <w:i/>
      <w:iCs/>
      <w:sz w:val="20"/>
    </w:rPr>
  </w:style>
  <w:style w:type="character" w:customStyle="1" w:styleId="hdr">
    <w:name w:val="hdr"/>
    <w:basedOn w:val="DefaultParagraphFont"/>
    <w:rsid w:val="00B938C9"/>
  </w:style>
  <w:style w:type="paragraph" w:customStyle="1" w:styleId="StyleStyle49ptBoldItalic">
    <w:name w:val="Style Style4 + 9 pt Bold Italic"/>
    <w:basedOn w:val="Normal"/>
    <w:link w:val="StyleStyle49ptBoldItalicChar"/>
    <w:qFormat/>
    <w:rsid w:val="00B938C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938C9"/>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B938C9"/>
    <w:pPr>
      <w:spacing w:after="200" w:line="276" w:lineRule="auto"/>
    </w:pPr>
    <w:rPr>
      <w:rFonts w:eastAsia="Times New Roman"/>
      <w:b/>
      <w:bCs/>
      <w:sz w:val="22"/>
      <w:u w:val="single"/>
    </w:rPr>
  </w:style>
  <w:style w:type="character" w:customStyle="1" w:styleId="StyleUnderlined11ptBoldChar">
    <w:name w:val="Style Underlined + 11 pt Bold Char"/>
    <w:basedOn w:val="DefaultParagraphFont"/>
    <w:link w:val="StyleUnderlined11ptBold"/>
    <w:rsid w:val="00B938C9"/>
    <w:rPr>
      <w:rFonts w:eastAsia="Times New Roman"/>
      <w:b/>
      <w:bCs/>
      <w:sz w:val="22"/>
      <w:u w:val="single"/>
    </w:rPr>
  </w:style>
  <w:style w:type="paragraph" w:customStyle="1" w:styleId="StyleUnderlined11pt">
    <w:name w:val="Style Underlined + 11 pt"/>
    <w:link w:val="StyleUnderlined11ptChar"/>
    <w:qFormat/>
    <w:rsid w:val="00B938C9"/>
    <w:pPr>
      <w:spacing w:after="200" w:line="276" w:lineRule="auto"/>
    </w:pPr>
    <w:rPr>
      <w:rFonts w:eastAsia="Times New Roman"/>
      <w:sz w:val="22"/>
      <w:u w:val="single"/>
    </w:rPr>
  </w:style>
  <w:style w:type="character" w:customStyle="1" w:styleId="StyleUnderlined11ptChar">
    <w:name w:val="Style Underlined + 11 pt Char"/>
    <w:basedOn w:val="DefaultParagraphFont"/>
    <w:link w:val="StyleUnderlined11pt"/>
    <w:rsid w:val="00B938C9"/>
    <w:rPr>
      <w:rFonts w:eastAsia="Times New Roman"/>
      <w:sz w:val="22"/>
      <w:u w:val="single"/>
    </w:rPr>
  </w:style>
  <w:style w:type="character" w:customStyle="1" w:styleId="newscontent">
    <w:name w:val="newscontent"/>
    <w:rsid w:val="00B938C9"/>
  </w:style>
  <w:style w:type="paragraph" w:customStyle="1" w:styleId="Smalltext0">
    <w:name w:val="Small text"/>
    <w:aliases w:val="Quote1,Quote11"/>
    <w:basedOn w:val="Normal"/>
    <w:link w:val="SmalltextChar0"/>
    <w:qFormat/>
    <w:rsid w:val="00B938C9"/>
    <w:rPr>
      <w:rFonts w:ascii="Arial Narrow" w:eastAsia="Times New Roman" w:hAnsi="Arial Narrow"/>
      <w:sz w:val="16"/>
    </w:rPr>
  </w:style>
  <w:style w:type="character" w:customStyle="1" w:styleId="SmalltextChar0">
    <w:name w:val="Small text Char"/>
    <w:aliases w:val="Quote1 Char1"/>
    <w:link w:val="Smalltext0"/>
    <w:rsid w:val="00B938C9"/>
    <w:rPr>
      <w:rFonts w:ascii="Arial Narrow" w:eastAsia="Times New Roman" w:hAnsi="Arial Narrow"/>
      <w:sz w:val="16"/>
    </w:rPr>
  </w:style>
  <w:style w:type="character" w:customStyle="1" w:styleId="hilite1">
    <w:name w:val="hilite1"/>
    <w:basedOn w:val="DefaultParagraphFont"/>
    <w:rsid w:val="00B938C9"/>
    <w:rPr>
      <w:rFonts w:ascii="Arial Narrow" w:hAnsi="Arial Narrow"/>
      <w:sz w:val="20"/>
      <w:u w:val="single"/>
      <w:bdr w:val="none" w:sz="0" w:space="0" w:color="auto"/>
      <w:shd w:val="clear" w:color="auto" w:fill="00FF00"/>
    </w:rPr>
  </w:style>
  <w:style w:type="paragraph" w:customStyle="1" w:styleId="Cardstyle0">
    <w:name w:val="Cardstyle"/>
    <w:basedOn w:val="Normal"/>
    <w:next w:val="Normal"/>
    <w:qFormat/>
    <w:rsid w:val="00B938C9"/>
    <w:rPr>
      <w:rFonts w:eastAsia="Times New Roman"/>
    </w:rPr>
  </w:style>
  <w:style w:type="character" w:customStyle="1" w:styleId="Style12ptBoldUnderline1">
    <w:name w:val="Style 12 pt Bold Underline1"/>
    <w:basedOn w:val="DefaultParagraphFont"/>
    <w:rsid w:val="00B938C9"/>
    <w:rPr>
      <w:b/>
      <w:bCs/>
      <w:sz w:val="24"/>
      <w:u w:val="single"/>
    </w:rPr>
  </w:style>
  <w:style w:type="character" w:customStyle="1" w:styleId="StyleEmphasisArial12ptBoldNotItalic">
    <w:name w:val="Style Emphasis + Arial 12 pt Bold Not Italic"/>
    <w:basedOn w:val="Emphasis"/>
    <w:rsid w:val="00B938C9"/>
    <w:rPr>
      <w:rFonts w:ascii="Arial" w:hAnsi="Arial" w:cs="Times New Roman"/>
      <w:b/>
      <w:bCs/>
      <w:i w:val="0"/>
      <w:iCs/>
      <w:sz w:val="24"/>
      <w:u w:val="single"/>
      <w:bdr w:val="single" w:sz="8" w:space="0" w:color="auto"/>
    </w:rPr>
  </w:style>
  <w:style w:type="character" w:customStyle="1" w:styleId="DebateHighlighted">
    <w:name w:val="Debate Highlighted"/>
    <w:qFormat/>
    <w:rsid w:val="00B938C9"/>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B938C9"/>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B938C9"/>
    <w:rPr>
      <w:rFonts w:ascii="SimSun" w:eastAsia="SimSun" w:hAnsi="SimSun"/>
      <w:sz w:val="15"/>
      <w:lang w:eastAsia="zh-CN"/>
    </w:rPr>
  </w:style>
  <w:style w:type="paragraph" w:customStyle="1" w:styleId="UnreadText">
    <w:name w:val="Unread Text"/>
    <w:basedOn w:val="Normal"/>
    <w:next w:val="Normal"/>
    <w:link w:val="UnreadTextChar"/>
    <w:autoRedefine/>
    <w:qFormat/>
    <w:rsid w:val="00B938C9"/>
    <w:pPr>
      <w:ind w:left="360"/>
    </w:pPr>
    <w:rPr>
      <w:rFonts w:ascii="SimSun" w:eastAsia="SimSun" w:hAnsi="SimSun"/>
      <w:sz w:val="15"/>
      <w:lang w:eastAsia="zh-CN"/>
    </w:rPr>
  </w:style>
  <w:style w:type="character" w:customStyle="1" w:styleId="Highlightedunderline">
    <w:name w:val="Highlighted underline"/>
    <w:rsid w:val="00B938C9"/>
    <w:rPr>
      <w:rFonts w:ascii="Times New Roman" w:hAnsi="Times New Roman"/>
      <w:sz w:val="20"/>
      <w:u w:val="single"/>
      <w:bdr w:val="none" w:sz="0" w:space="0" w:color="auto"/>
      <w:shd w:val="clear" w:color="auto" w:fill="C0C0C0"/>
    </w:rPr>
  </w:style>
  <w:style w:type="character" w:customStyle="1" w:styleId="HotRouteChar">
    <w:name w:val="Hot Route! Char"/>
    <w:link w:val="HotRoute"/>
    <w:uiPriority w:val="99"/>
    <w:rsid w:val="00B938C9"/>
    <w:rPr>
      <w:rFonts w:ascii="Calibri" w:eastAsia="Times New Roman" w:hAnsi="Calibri"/>
      <w:sz w:val="22"/>
    </w:rPr>
  </w:style>
  <w:style w:type="character" w:customStyle="1" w:styleId="Heading2Char1CharCharCharCharCharC">
    <w:name w:val="Heading 2 Char1 Char Char Char Char Char C"/>
    <w:rsid w:val="00B938C9"/>
    <w:rPr>
      <w:rFonts w:cs="Arial"/>
      <w:b/>
      <w:bCs/>
      <w:iCs/>
      <w:sz w:val="24"/>
      <w:szCs w:val="28"/>
      <w:lang w:val="en-US" w:eastAsia="en-US" w:bidi="ar-SA"/>
    </w:rPr>
  </w:style>
  <w:style w:type="character" w:customStyle="1" w:styleId="underline1">
    <w:name w:val="underline1"/>
    <w:basedOn w:val="DefaultParagraphFont"/>
    <w:rsid w:val="00B938C9"/>
    <w:rPr>
      <w:u w:val="single"/>
    </w:rPr>
  </w:style>
  <w:style w:type="character" w:customStyle="1" w:styleId="FontStyle291">
    <w:name w:val="Font Style291"/>
    <w:basedOn w:val="DefaultParagraphFont"/>
    <w:uiPriority w:val="99"/>
    <w:rsid w:val="00B938C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938C9"/>
    <w:rPr>
      <w:b/>
      <w:bCs/>
      <w:sz w:val="20"/>
      <w:u w:val="single"/>
      <w:bdr w:val="single" w:sz="4" w:space="0" w:color="auto"/>
    </w:rPr>
  </w:style>
  <w:style w:type="paragraph" w:customStyle="1" w:styleId="StyleUnderlining11pt">
    <w:name w:val="Style Underlining + 11 pt"/>
    <w:basedOn w:val="Normal"/>
    <w:link w:val="StyleUnderlining11ptChar"/>
    <w:qFormat/>
    <w:rsid w:val="00B938C9"/>
    <w:rPr>
      <w:rFonts w:eastAsia="Times New Roman"/>
      <w:u w:val="single"/>
      <w:lang w:val="en-GB"/>
    </w:rPr>
  </w:style>
  <w:style w:type="character" w:customStyle="1" w:styleId="StyleUnderlining11ptChar">
    <w:name w:val="Style Underlining + 11 pt Char"/>
    <w:basedOn w:val="DefaultParagraphFont"/>
    <w:link w:val="StyleUnderlining11pt"/>
    <w:rsid w:val="00B938C9"/>
    <w:rPr>
      <w:rFonts w:ascii="Calibri" w:eastAsia="Times New Roman" w:hAnsi="Calibri"/>
      <w:sz w:val="22"/>
      <w:u w:val="single"/>
      <w:lang w:val="en-GB"/>
    </w:rPr>
  </w:style>
  <w:style w:type="paragraph" w:customStyle="1" w:styleId="StyleStyleMicroText7ptArialNarrow10pt">
    <w:name w:val="Style Style MicroText + 7 pt + Arial Narrow 10 pt"/>
    <w:basedOn w:val="Normal"/>
    <w:link w:val="StyleStyleMicroText7ptArialNarrow10ptChar"/>
    <w:qFormat/>
    <w:rsid w:val="00B938C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938C9"/>
    <w:rPr>
      <w:rFonts w:ascii="Calibri" w:eastAsia="Times New Roman" w:hAnsi="Calibri"/>
      <w:sz w:val="22"/>
    </w:rPr>
  </w:style>
  <w:style w:type="paragraph" w:customStyle="1" w:styleId="Stylecard11ptBoldUnderline">
    <w:name w:val="Style card + 11 pt Bold Underline"/>
    <w:basedOn w:val="Normal"/>
    <w:link w:val="Stylecard11ptBoldUnderlineChar"/>
    <w:qFormat/>
    <w:rsid w:val="00B938C9"/>
    <w:pPr>
      <w:ind w:left="288" w:right="288"/>
    </w:pPr>
    <w:rPr>
      <w:rFonts w:ascii="Georgia" w:eastAsia="SimSun" w:hAnsi="Georgia"/>
      <w:b/>
      <w:bCs/>
      <w:color w:val="000000"/>
      <w:kern w:val="32"/>
      <w:szCs w:val="20"/>
      <w:u w:val="single"/>
      <w:lang w:eastAsia="zh-CN"/>
    </w:rPr>
  </w:style>
  <w:style w:type="character" w:customStyle="1" w:styleId="Stylecard11ptBoldUnderlineChar">
    <w:name w:val="Style card + 11 pt Bold Underline Char"/>
    <w:basedOn w:val="cardChar"/>
    <w:link w:val="Stylecard11ptBoldUnderline"/>
    <w:rsid w:val="00B938C9"/>
    <w:rPr>
      <w:rFonts w:ascii="Georgia" w:eastAsia="SimSun" w:hAnsi="Georgia"/>
      <w:b/>
      <w:bCs/>
      <w:color w:val="000000"/>
      <w:kern w:val="32"/>
      <w:sz w:val="22"/>
      <w:szCs w:val="20"/>
      <w:u w:val="single"/>
      <w:lang w:eastAsia="zh-CN"/>
    </w:rPr>
  </w:style>
  <w:style w:type="paragraph" w:customStyle="1" w:styleId="Cards1">
    <w:name w:val="Cards1"/>
    <w:basedOn w:val="Normal"/>
    <w:link w:val="Cards1Char"/>
    <w:qFormat/>
    <w:rsid w:val="00B938C9"/>
    <w:pPr>
      <w:ind w:left="288"/>
    </w:pPr>
    <w:rPr>
      <w:rFonts w:eastAsia="Times New Roman"/>
      <w:u w:val="single"/>
    </w:rPr>
  </w:style>
  <w:style w:type="character" w:customStyle="1" w:styleId="Cards1Char">
    <w:name w:val="Cards1 Char"/>
    <w:basedOn w:val="DefaultParagraphFont"/>
    <w:link w:val="Cards1"/>
    <w:rsid w:val="00B938C9"/>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B938C9"/>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B938C9"/>
    <w:rPr>
      <w:rFonts w:eastAsia="Calibri"/>
      <w:sz w:val="22"/>
      <w:szCs w:val="22"/>
      <w:u w:val="single"/>
    </w:rPr>
  </w:style>
  <w:style w:type="paragraph" w:customStyle="1" w:styleId="Stylecard8pt">
    <w:name w:val="Style card + 8 pt"/>
    <w:basedOn w:val="Normal"/>
    <w:link w:val="Stylecard8ptChar"/>
    <w:qFormat/>
    <w:rsid w:val="00B938C9"/>
    <w:pPr>
      <w:ind w:left="288" w:right="288"/>
    </w:pPr>
    <w:rPr>
      <w:rFonts w:ascii="Georgia" w:eastAsia="Times New Roman" w:hAnsi="Georgia"/>
      <w:color w:val="000000"/>
      <w:kern w:val="32"/>
      <w:szCs w:val="20"/>
      <w:u w:val="single"/>
      <w:lang w:eastAsia="ar-SA"/>
    </w:rPr>
  </w:style>
  <w:style w:type="character" w:customStyle="1" w:styleId="Stylecard8ptChar">
    <w:name w:val="Style card + 8 pt Char"/>
    <w:basedOn w:val="cardChar"/>
    <w:link w:val="Stylecard8pt"/>
    <w:rsid w:val="00B938C9"/>
    <w:rPr>
      <w:rFonts w:ascii="Georgia" w:eastAsia="Times New Roman" w:hAnsi="Georgia"/>
      <w:color w:val="000000"/>
      <w:kern w:val="32"/>
      <w:sz w:val="22"/>
      <w:szCs w:val="20"/>
      <w:u w:val="single"/>
      <w:lang w:eastAsia="ar-SA"/>
    </w:rPr>
  </w:style>
  <w:style w:type="paragraph" w:customStyle="1" w:styleId="TagGA11">
    <w:name w:val="Tag GA 11"/>
    <w:basedOn w:val="TOC1"/>
    <w:uiPriority w:val="99"/>
    <w:qFormat/>
    <w:rsid w:val="00B938C9"/>
    <w:rPr>
      <w:rFonts w:eastAsia="Calibri"/>
      <w:b/>
    </w:rPr>
  </w:style>
  <w:style w:type="paragraph" w:customStyle="1" w:styleId="CiteCard">
    <w:name w:val="Cite/Card"/>
    <w:basedOn w:val="TOC2"/>
    <w:uiPriority w:val="99"/>
    <w:qFormat/>
    <w:rsid w:val="00B938C9"/>
    <w:pPr>
      <w:tabs>
        <w:tab w:val="left" w:pos="4360"/>
      </w:tabs>
      <w:ind w:left="220"/>
    </w:pPr>
    <w:rPr>
      <w:rFonts w:eastAsia="Calibri"/>
    </w:rPr>
  </w:style>
  <w:style w:type="character" w:customStyle="1" w:styleId="CardTextUnderlinedChar">
    <w:name w:val="Card Text Underlined Char"/>
    <w:basedOn w:val="DefaultParagraphFont"/>
    <w:rsid w:val="00B938C9"/>
    <w:rPr>
      <w:rFonts w:ascii="Georgia" w:eastAsia="Times New Roman" w:hAnsi="Georgia" w:hint="default"/>
      <w:sz w:val="22"/>
      <w:u w:val="single"/>
      <w:lang w:eastAsia="zh-CN"/>
    </w:rPr>
  </w:style>
  <w:style w:type="character" w:customStyle="1" w:styleId="grey10">
    <w:name w:val="grey10"/>
    <w:basedOn w:val="DefaultParagraphFont"/>
    <w:rsid w:val="00B938C9"/>
  </w:style>
  <w:style w:type="character" w:customStyle="1" w:styleId="navy13bd">
    <w:name w:val="navy13bd"/>
    <w:basedOn w:val="DefaultParagraphFont"/>
    <w:rsid w:val="00B938C9"/>
  </w:style>
  <w:style w:type="character" w:customStyle="1" w:styleId="Style9ptUnderline2">
    <w:name w:val="Style 9 pt Underline2"/>
    <w:basedOn w:val="DefaultParagraphFont"/>
    <w:rsid w:val="00B938C9"/>
    <w:rPr>
      <w:sz w:val="20"/>
      <w:u w:val="single"/>
    </w:rPr>
  </w:style>
  <w:style w:type="character" w:customStyle="1" w:styleId="Style9ptBoldUnderline1">
    <w:name w:val="Style 9 pt Bold Underline1"/>
    <w:basedOn w:val="DefaultParagraphFont"/>
    <w:rsid w:val="00B938C9"/>
    <w:rPr>
      <w:b/>
      <w:bCs/>
      <w:sz w:val="20"/>
      <w:u w:val="single"/>
    </w:rPr>
  </w:style>
  <w:style w:type="character" w:customStyle="1" w:styleId="TagsCharChar">
    <w:name w:val="Tags Char Char"/>
    <w:basedOn w:val="DefaultParagraphFont"/>
    <w:rsid w:val="00B938C9"/>
    <w:rPr>
      <w:rFonts w:eastAsia="SimSun"/>
      <w:b/>
      <w:sz w:val="24"/>
      <w:lang w:val="en-US" w:eastAsia="zh-CN" w:bidi="ar-SA"/>
    </w:rPr>
  </w:style>
  <w:style w:type="paragraph" w:customStyle="1" w:styleId="cardCharCharCharChar">
    <w:name w:val="card Char Char Char Char"/>
    <w:basedOn w:val="Normal"/>
    <w:rsid w:val="00B938C9"/>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B938C9"/>
    <w:rPr>
      <w:rFonts w:eastAsia="Times New Roman"/>
      <w:u w:val="single"/>
    </w:rPr>
  </w:style>
  <w:style w:type="character" w:customStyle="1" w:styleId="CARDChar0">
    <w:name w:val="CARD Char"/>
    <w:basedOn w:val="DefaultParagraphFont"/>
    <w:link w:val="CARD"/>
    <w:rsid w:val="00B938C9"/>
    <w:rPr>
      <w:rFonts w:ascii="Calibri" w:eastAsia="Times New Roman" w:hAnsi="Calibri"/>
      <w:sz w:val="22"/>
      <w:u w:val="single"/>
    </w:rPr>
  </w:style>
  <w:style w:type="paragraph" w:customStyle="1" w:styleId="Normal20pt">
    <w:name w:val="Normal  + 20 pt"/>
    <w:basedOn w:val="Normal"/>
    <w:uiPriority w:val="6"/>
    <w:qFormat/>
    <w:rsid w:val="00B938C9"/>
    <w:rPr>
      <w:rFonts w:asciiTheme="minorHAnsi" w:hAnsiTheme="minorHAnsi"/>
      <w:bCs/>
      <w:u w:val="single"/>
    </w:rPr>
  </w:style>
  <w:style w:type="character" w:customStyle="1" w:styleId="StyleStyle4CharTimesNewRoman11pt">
    <w:name w:val="Style Style4 Char + Times New Roman 11 pt"/>
    <w:basedOn w:val="DefaultParagraphFont"/>
    <w:rsid w:val="00B938C9"/>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B938C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B938C9"/>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B938C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938C9"/>
    <w:rPr>
      <w:rFonts w:ascii="Times New Roman" w:hAnsi="Times New Roman"/>
      <w:i/>
      <w:iCs/>
      <w:sz w:val="20"/>
      <w:szCs w:val="24"/>
      <w:u w:val="single"/>
      <w:lang w:val="en-US" w:eastAsia="en-US" w:bidi="ar-SA"/>
    </w:rPr>
  </w:style>
  <w:style w:type="character" w:customStyle="1" w:styleId="CharChar4">
    <w:name w:val="Char Char4"/>
    <w:basedOn w:val="DefaultParagraphFont"/>
    <w:rsid w:val="00B938C9"/>
    <w:rPr>
      <w:rFonts w:cs="Arial"/>
      <w:b/>
      <w:bCs/>
      <w:iCs/>
      <w:szCs w:val="28"/>
      <w:lang w:val="en-US" w:eastAsia="en-US" w:bidi="ar-SA"/>
    </w:rPr>
  </w:style>
  <w:style w:type="character" w:customStyle="1" w:styleId="yshortcuts">
    <w:name w:val="yshortcuts"/>
    <w:basedOn w:val="DefaultParagraphFont"/>
    <w:rsid w:val="00B938C9"/>
  </w:style>
  <w:style w:type="character" w:customStyle="1" w:styleId="SmallText-New">
    <w:name w:val="Small Text - New"/>
    <w:basedOn w:val="DefaultParagraphFont"/>
    <w:rsid w:val="00B938C9"/>
    <w:rPr>
      <w:rFonts w:ascii="Arial Narrow" w:hAnsi="Arial Narrow"/>
      <w:sz w:val="14"/>
    </w:rPr>
  </w:style>
  <w:style w:type="character" w:customStyle="1" w:styleId="Underlined-New">
    <w:name w:val="Underlined - New"/>
    <w:basedOn w:val="DefaultParagraphFont"/>
    <w:rsid w:val="00B938C9"/>
    <w:rPr>
      <w:rFonts w:ascii="Arial Narrow" w:hAnsi="Arial Narrow"/>
      <w:sz w:val="16"/>
      <w:u w:val="single"/>
    </w:rPr>
  </w:style>
  <w:style w:type="paragraph" w:styleId="PlainText">
    <w:name w:val="Plain Text"/>
    <w:basedOn w:val="Normal"/>
    <w:link w:val="PlainTextChar"/>
    <w:rsid w:val="00B938C9"/>
    <w:rPr>
      <w:rFonts w:ascii="Courier New" w:eastAsia="Times New Roman" w:hAnsi="Courier New" w:cs="Courier New"/>
      <w:szCs w:val="20"/>
    </w:rPr>
  </w:style>
  <w:style w:type="character" w:customStyle="1" w:styleId="PlainTextChar">
    <w:name w:val="Plain Text Char"/>
    <w:basedOn w:val="DefaultParagraphFont"/>
    <w:link w:val="PlainText"/>
    <w:rsid w:val="00B938C9"/>
    <w:rPr>
      <w:rFonts w:ascii="Courier New" w:eastAsia="Times New Roman" w:hAnsi="Courier New" w:cs="Courier New"/>
      <w:sz w:val="22"/>
      <w:szCs w:val="20"/>
    </w:rPr>
  </w:style>
  <w:style w:type="character" w:customStyle="1" w:styleId="senselabelstart">
    <w:name w:val="sense_label start"/>
    <w:basedOn w:val="DefaultParagraphFont"/>
    <w:rsid w:val="00B938C9"/>
  </w:style>
  <w:style w:type="character" w:customStyle="1" w:styleId="sensecontent">
    <w:name w:val="sense_content"/>
    <w:basedOn w:val="DefaultParagraphFont"/>
    <w:rsid w:val="00B938C9"/>
  </w:style>
  <w:style w:type="character" w:customStyle="1" w:styleId="vi">
    <w:name w:val="vi"/>
    <w:basedOn w:val="DefaultParagraphFont"/>
    <w:rsid w:val="00B938C9"/>
  </w:style>
  <w:style w:type="paragraph" w:customStyle="1" w:styleId="evidencetextChar">
    <w:name w:val="evidence text Char"/>
    <w:basedOn w:val="Normal"/>
    <w:rsid w:val="00B938C9"/>
    <w:pPr>
      <w:ind w:left="1728" w:right="1008"/>
    </w:pPr>
    <w:rPr>
      <w:rFonts w:eastAsia="Times New Roman"/>
      <w:color w:val="000000"/>
      <w:sz w:val="18"/>
    </w:rPr>
  </w:style>
  <w:style w:type="character" w:customStyle="1" w:styleId="Style6Char">
    <w:name w:val="Style6 Char"/>
    <w:basedOn w:val="DefaultParagraphFont"/>
    <w:link w:val="Style6"/>
    <w:rsid w:val="00B938C9"/>
    <w:rPr>
      <w:rFonts w:ascii="Calibri" w:hAnsi="Calibri"/>
      <w:color w:val="000000"/>
      <w:sz w:val="22"/>
    </w:rPr>
  </w:style>
  <w:style w:type="paragraph" w:customStyle="1" w:styleId="Style11">
    <w:name w:val="Style11"/>
    <w:basedOn w:val="Normal"/>
    <w:link w:val="Style11Char"/>
    <w:qFormat/>
    <w:rsid w:val="00B938C9"/>
    <w:rPr>
      <w:rFonts w:eastAsia="Times New Roman"/>
      <w:b/>
      <w:szCs w:val="20"/>
      <w:u w:val="thick"/>
    </w:rPr>
  </w:style>
  <w:style w:type="character" w:customStyle="1" w:styleId="Style11Char">
    <w:name w:val="Style11 Char"/>
    <w:basedOn w:val="DefaultParagraphFont"/>
    <w:link w:val="Style11"/>
    <w:rsid w:val="00B938C9"/>
    <w:rPr>
      <w:rFonts w:ascii="Calibri" w:eastAsia="Times New Roman" w:hAnsi="Calibri"/>
      <w:b/>
      <w:sz w:val="22"/>
      <w:szCs w:val="20"/>
      <w:u w:val="thick"/>
    </w:rPr>
  </w:style>
  <w:style w:type="paragraph" w:customStyle="1" w:styleId="Style12">
    <w:name w:val="Style12"/>
    <w:basedOn w:val="Normal"/>
    <w:link w:val="Style12Char"/>
    <w:qFormat/>
    <w:rsid w:val="00B938C9"/>
    <w:rPr>
      <w:rFonts w:eastAsia="Times New Roman"/>
      <w:b/>
      <w:u w:val="thick"/>
    </w:rPr>
  </w:style>
  <w:style w:type="character" w:customStyle="1" w:styleId="Style12Char">
    <w:name w:val="Style12 Char"/>
    <w:basedOn w:val="DefaultParagraphFont"/>
    <w:link w:val="Style12"/>
    <w:rsid w:val="00B938C9"/>
    <w:rPr>
      <w:rFonts w:ascii="Calibri" w:eastAsia="Times New Roman" w:hAnsi="Calibri"/>
      <w:b/>
      <w:sz w:val="22"/>
      <w:u w:val="thick"/>
    </w:rPr>
  </w:style>
  <w:style w:type="character" w:customStyle="1" w:styleId="caps-label">
    <w:name w:val="caps-label"/>
    <w:basedOn w:val="DefaultParagraphFont"/>
    <w:rsid w:val="00B938C9"/>
  </w:style>
  <w:style w:type="character" w:customStyle="1" w:styleId="tagChar2">
    <w:name w:val="tag Char2"/>
    <w:basedOn w:val="DefaultParagraphFont"/>
    <w:uiPriority w:val="9"/>
    <w:qFormat/>
    <w:rsid w:val="00B938C9"/>
    <w:rPr>
      <w:rFonts w:ascii="Times New Roman" w:eastAsia="Times New Roman" w:hAnsi="Times New Roman" w:cs="Times New Roman"/>
      <w:b/>
      <w:kern w:val="32"/>
      <w:sz w:val="24"/>
      <w:szCs w:val="20"/>
    </w:rPr>
  </w:style>
  <w:style w:type="paragraph" w:customStyle="1" w:styleId="StyleNormalWeb11ptUnderline">
    <w:name w:val="Style Normal (Web) + 11 pt Underline"/>
    <w:basedOn w:val="NormalWeb"/>
    <w:link w:val="StyleNormalWeb11ptUnderlineChar"/>
    <w:qFormat/>
    <w:rsid w:val="00B938C9"/>
    <w:rPr>
      <w:rFonts w:eastAsia="Calibri"/>
      <w:u w:val="single"/>
    </w:rPr>
  </w:style>
  <w:style w:type="character" w:customStyle="1" w:styleId="StyleNormalWeb11ptUnderlineChar">
    <w:name w:val="Style Normal (Web) + 11 pt Underline Char"/>
    <w:basedOn w:val="DefaultParagraphFont"/>
    <w:link w:val="StyleNormalWeb11ptUnderline"/>
    <w:rsid w:val="00B938C9"/>
    <w:rPr>
      <w:rFonts w:ascii="Calibri" w:eastAsia="Calibri" w:hAnsi="Calibri"/>
      <w:sz w:val="22"/>
      <w:u w:val="single"/>
    </w:rPr>
  </w:style>
  <w:style w:type="character" w:customStyle="1" w:styleId="CharCharChar">
    <w:name w:val="Char Char Char"/>
    <w:basedOn w:val="DefaultParagraphFont"/>
    <w:rsid w:val="00B938C9"/>
    <w:rPr>
      <w:rFonts w:cs="Arial"/>
      <w:bCs/>
      <w:szCs w:val="26"/>
      <w:u w:val="single"/>
      <w:lang w:val="en-US" w:eastAsia="en-US" w:bidi="ar-SA"/>
    </w:rPr>
  </w:style>
  <w:style w:type="character" w:customStyle="1" w:styleId="current-selection">
    <w:name w:val="current-selection"/>
    <w:basedOn w:val="DefaultParagraphFont"/>
    <w:rsid w:val="00B938C9"/>
  </w:style>
  <w:style w:type="character" w:customStyle="1" w:styleId="a2">
    <w:name w:val="_"/>
    <w:basedOn w:val="DefaultParagraphFont"/>
    <w:rsid w:val="00B938C9"/>
  </w:style>
  <w:style w:type="paragraph" w:customStyle="1" w:styleId="Shrink6">
    <w:name w:val="Shrink 6"/>
    <w:basedOn w:val="Normal"/>
    <w:qFormat/>
    <w:rsid w:val="00B938C9"/>
    <w:rPr>
      <w:rFonts w:eastAsia="Calibri"/>
      <w:sz w:val="12"/>
    </w:rPr>
  </w:style>
  <w:style w:type="paragraph" w:customStyle="1" w:styleId="Underline20">
    <w:name w:val="Underline2"/>
    <w:basedOn w:val="Normal"/>
    <w:link w:val="Underline2Char"/>
    <w:uiPriority w:val="4"/>
    <w:qFormat/>
    <w:rsid w:val="00B938C9"/>
    <w:rPr>
      <w:rFonts w:eastAsia="Calibri"/>
      <w:u w:val="single"/>
    </w:rPr>
  </w:style>
  <w:style w:type="character" w:customStyle="1" w:styleId="Underline2Char">
    <w:name w:val="Underline2 Char"/>
    <w:link w:val="Underline20"/>
    <w:uiPriority w:val="4"/>
    <w:rsid w:val="00B938C9"/>
    <w:rPr>
      <w:rFonts w:ascii="Calibri" w:eastAsia="Calibri" w:hAnsi="Calibri"/>
      <w:sz w:val="22"/>
      <w:u w:val="single"/>
    </w:rPr>
  </w:style>
  <w:style w:type="character" w:customStyle="1" w:styleId="StyleDate">
    <w:name w:val="Style Date"/>
    <w:rsid w:val="00B938C9"/>
    <w:rPr>
      <w:b/>
      <w:sz w:val="24"/>
    </w:rPr>
  </w:style>
  <w:style w:type="character" w:customStyle="1" w:styleId="messagecontent">
    <w:name w:val="message_content"/>
    <w:rsid w:val="00B938C9"/>
  </w:style>
  <w:style w:type="character" w:customStyle="1" w:styleId="StyleUnderlineChar">
    <w:name w:val="Style Underline Char"/>
    <w:basedOn w:val="DefaultParagraphFont"/>
    <w:rsid w:val="00B938C9"/>
    <w:rPr>
      <w:rFonts w:ascii="Times New Roman" w:eastAsia="Calibri" w:hAnsi="Times New Roman" w:cs="Times New Roman"/>
      <w:sz w:val="20"/>
      <w:szCs w:val="20"/>
      <w:u w:val="single"/>
    </w:rPr>
  </w:style>
  <w:style w:type="paragraph" w:customStyle="1" w:styleId="CM5">
    <w:name w:val="CM5"/>
    <w:basedOn w:val="Normal"/>
    <w:next w:val="Normal"/>
    <w:uiPriority w:val="99"/>
    <w:qFormat/>
    <w:rsid w:val="00B938C9"/>
    <w:pPr>
      <w:widowControl w:val="0"/>
      <w:autoSpaceDE w:val="0"/>
      <w:autoSpaceDN w:val="0"/>
      <w:adjustRightInd w:val="0"/>
      <w:spacing w:line="203" w:lineRule="atLeast"/>
    </w:pPr>
    <w:rPr>
      <w:rFonts w:ascii="Arial Narrow" w:eastAsia="Times New Roman" w:hAnsi="Arial Narrow"/>
    </w:rPr>
  </w:style>
  <w:style w:type="character" w:customStyle="1" w:styleId="CardCharChar0">
    <w:name w:val="Card Char Char"/>
    <w:basedOn w:val="DefaultParagraphFont"/>
    <w:link w:val="CardChar1"/>
    <w:rsid w:val="00B938C9"/>
    <w:rPr>
      <w:rFonts w:ascii="Arial" w:eastAsia="Times New Roman" w:hAnsi="Arial" w:cs="Arial"/>
      <w:sz w:val="20"/>
      <w:szCs w:val="20"/>
    </w:rPr>
  </w:style>
  <w:style w:type="paragraph" w:customStyle="1" w:styleId="BriefTitleWorks">
    <w:name w:val="Brief Title Works"/>
    <w:basedOn w:val="Heading1"/>
    <w:link w:val="BriefTitleWorksChar"/>
    <w:rsid w:val="00B938C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B938C9"/>
    <w:rPr>
      <w:rFonts w:ascii="Calibri" w:eastAsia="Times New Roman" w:hAnsi="Calibri" w:cs="Arial"/>
      <w:b/>
      <w:bCs/>
      <w:kern w:val="32"/>
      <w:szCs w:val="32"/>
      <w:u w:val="single"/>
    </w:rPr>
  </w:style>
  <w:style w:type="character" w:customStyle="1" w:styleId="twelptblackblack1">
    <w:name w:val="twelptblackblack1"/>
    <w:basedOn w:val="DefaultParagraphFont"/>
    <w:rsid w:val="00B938C9"/>
    <w:rPr>
      <w:rFonts w:ascii="Verdana" w:hAnsi="Verdana" w:hint="default"/>
      <w:color w:val="000000"/>
      <w:sz w:val="16"/>
      <w:szCs w:val="16"/>
    </w:rPr>
  </w:style>
  <w:style w:type="paragraph" w:customStyle="1" w:styleId="CardsHighlighted">
    <w:name w:val="Cards Highlighted"/>
    <w:basedOn w:val="Normal"/>
    <w:next w:val="Nothing"/>
    <w:link w:val="CardsHighlightedChar"/>
    <w:qFormat/>
    <w:rsid w:val="00B938C9"/>
    <w:pPr>
      <w:shd w:val="clear" w:color="auto" w:fill="00FFFF"/>
      <w:ind w:left="432" w:right="432"/>
      <w:jc w:val="both"/>
    </w:pPr>
    <w:rPr>
      <w:rFonts w:eastAsia="Calibri"/>
      <w:szCs w:val="20"/>
      <w:u w:val="single"/>
    </w:rPr>
  </w:style>
  <w:style w:type="character" w:customStyle="1" w:styleId="CardsHighlightedChar">
    <w:name w:val="Cards Highlighted Char"/>
    <w:basedOn w:val="DefaultParagraphFont"/>
    <w:link w:val="CardsHighlighted"/>
    <w:rsid w:val="00B938C9"/>
    <w:rPr>
      <w:rFonts w:ascii="Calibri" w:eastAsia="Calibri" w:hAnsi="Calibri"/>
      <w:sz w:val="22"/>
      <w:szCs w:val="20"/>
      <w:u w:val="single"/>
      <w:shd w:val="clear" w:color="auto" w:fill="00FFFF"/>
    </w:rPr>
  </w:style>
  <w:style w:type="character" w:customStyle="1" w:styleId="TagCharCharCharChar">
    <w:name w:val="Tag Char Char Char Char"/>
    <w:basedOn w:val="DefaultParagraphFont"/>
    <w:rsid w:val="00B938C9"/>
    <w:rPr>
      <w:rFonts w:ascii="Times New Roman" w:eastAsia="Times New Roman" w:hAnsi="Times New Roman" w:cs="Times New Roman"/>
      <w:b/>
      <w:sz w:val="24"/>
      <w:szCs w:val="20"/>
    </w:rPr>
  </w:style>
  <w:style w:type="character" w:customStyle="1" w:styleId="cardChar10">
    <w:name w:val="card Char1"/>
    <w:basedOn w:val="DefaultParagraphFont"/>
    <w:locked/>
    <w:rsid w:val="00B938C9"/>
    <w:rPr>
      <w:b/>
      <w:bCs/>
      <w:u w:val="single"/>
    </w:rPr>
  </w:style>
  <w:style w:type="paragraph" w:styleId="BodyTextIndent">
    <w:name w:val="Body Text Indent"/>
    <w:basedOn w:val="Normal"/>
    <w:link w:val="BodyTextIndentChar"/>
    <w:uiPriority w:val="99"/>
    <w:rsid w:val="00B938C9"/>
    <w:pPr>
      <w:spacing w:after="120"/>
      <w:ind w:left="360"/>
    </w:pPr>
  </w:style>
  <w:style w:type="character" w:customStyle="1" w:styleId="BodyTextIndentChar">
    <w:name w:val="Body Text Indent Char"/>
    <w:basedOn w:val="DefaultParagraphFont"/>
    <w:link w:val="BodyTextIndent"/>
    <w:uiPriority w:val="99"/>
    <w:rsid w:val="00B938C9"/>
    <w:rPr>
      <w:rFonts w:ascii="Calibri" w:hAnsi="Calibri"/>
      <w:sz w:val="22"/>
    </w:rPr>
  </w:style>
  <w:style w:type="paragraph" w:customStyle="1" w:styleId="BlockHeadings">
    <w:name w:val="Block Headings"/>
    <w:link w:val="BlockHeadingsChar"/>
    <w:qFormat/>
    <w:rsid w:val="00B938C9"/>
    <w:pPr>
      <w:jc w:val="center"/>
      <w:outlineLvl w:val="0"/>
    </w:pPr>
    <w:rPr>
      <w:rFonts w:ascii="Times New Roman" w:eastAsia="Calibri" w:hAnsi="Times New Roman" w:cs="Times New Roman"/>
      <w:b/>
      <w:sz w:val="28"/>
      <w:szCs w:val="20"/>
    </w:rPr>
  </w:style>
  <w:style w:type="character" w:customStyle="1" w:styleId="Heading3CharCharCharChar1">
    <w:name w:val="Heading 3 Char Char Char Char1"/>
    <w:rsid w:val="00B938C9"/>
    <w:rPr>
      <w:rFonts w:cs="Arial"/>
      <w:bCs/>
      <w:szCs w:val="26"/>
      <w:u w:val="single"/>
      <w:lang w:val="en-US" w:eastAsia="en-US" w:bidi="ar-SA"/>
    </w:rPr>
  </w:style>
  <w:style w:type="character" w:customStyle="1" w:styleId="underlinedCharChar">
    <w:name w:val="underlined Char Char"/>
    <w:rsid w:val="00B938C9"/>
    <w:rPr>
      <w:rFonts w:ascii="Calibri" w:eastAsia="Times New Roman" w:hAnsi="Calibri" w:cs="Calibri"/>
      <w:szCs w:val="20"/>
      <w:u w:val="single"/>
    </w:rPr>
  </w:style>
  <w:style w:type="paragraph" w:customStyle="1" w:styleId="conintrotext">
    <w:name w:val="conintrotext"/>
    <w:basedOn w:val="Normal"/>
    <w:uiPriority w:val="99"/>
    <w:rsid w:val="00B938C9"/>
    <w:pPr>
      <w:spacing w:before="100" w:beforeAutospacing="1" w:after="100" w:afterAutospacing="1"/>
    </w:pPr>
    <w:rPr>
      <w:rFonts w:eastAsia="Times New Roman"/>
    </w:rPr>
  </w:style>
  <w:style w:type="character" w:customStyle="1" w:styleId="comment-body">
    <w:name w:val="comment-body"/>
    <w:rsid w:val="00B938C9"/>
  </w:style>
  <w:style w:type="character" w:customStyle="1" w:styleId="UnderlineCharCharChar1">
    <w:name w:val="Underline Char Char Char1"/>
    <w:rsid w:val="00B938C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B938C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B938C9"/>
    <w:rPr>
      <w:rFonts w:asciiTheme="minorHAnsi" w:eastAsia="MS Mincho" w:hAnsiTheme="minorHAnsi"/>
      <w:b/>
      <w:sz w:val="24"/>
      <w:u w:val="single"/>
    </w:rPr>
  </w:style>
  <w:style w:type="character" w:customStyle="1" w:styleId="mw-headline">
    <w:name w:val="mw-headline"/>
    <w:rsid w:val="00B938C9"/>
  </w:style>
  <w:style w:type="character" w:customStyle="1" w:styleId="flagicon">
    <w:name w:val="flagicon"/>
    <w:rsid w:val="00B938C9"/>
  </w:style>
  <w:style w:type="paragraph" w:customStyle="1" w:styleId="attribution">
    <w:name w:val="attribution"/>
    <w:basedOn w:val="Normal"/>
    <w:uiPriority w:val="99"/>
    <w:qFormat/>
    <w:rsid w:val="00B938C9"/>
    <w:pPr>
      <w:spacing w:before="100" w:beforeAutospacing="1" w:after="100" w:afterAutospacing="1"/>
    </w:pPr>
    <w:rPr>
      <w:rFonts w:eastAsia="Times New Roman"/>
    </w:rPr>
  </w:style>
  <w:style w:type="paragraph" w:customStyle="1" w:styleId="more">
    <w:name w:val="more"/>
    <w:basedOn w:val="Normal"/>
    <w:uiPriority w:val="99"/>
    <w:qFormat/>
    <w:rsid w:val="00B938C9"/>
    <w:pPr>
      <w:spacing w:before="100" w:beforeAutospacing="1" w:after="100" w:afterAutospacing="1"/>
    </w:pPr>
    <w:rPr>
      <w:rFonts w:eastAsia="Times New Roman"/>
    </w:rPr>
  </w:style>
  <w:style w:type="paragraph" w:customStyle="1" w:styleId="assert">
    <w:name w:val="assert"/>
    <w:basedOn w:val="Normal"/>
    <w:uiPriority w:val="99"/>
    <w:rsid w:val="00B938C9"/>
    <w:pPr>
      <w:spacing w:before="100" w:beforeAutospacing="1" w:after="100" w:afterAutospacing="1"/>
    </w:pPr>
    <w:rPr>
      <w:rFonts w:eastAsia="Times New Roman"/>
    </w:rPr>
  </w:style>
  <w:style w:type="character" w:customStyle="1" w:styleId="reality">
    <w:name w:val="reality"/>
    <w:rsid w:val="00B938C9"/>
  </w:style>
  <w:style w:type="character" w:customStyle="1" w:styleId="share">
    <w:name w:val="share"/>
    <w:rsid w:val="00B938C9"/>
  </w:style>
  <w:style w:type="paragraph" w:customStyle="1" w:styleId="inside-copy">
    <w:name w:val="inside-copy"/>
    <w:basedOn w:val="Normal"/>
    <w:uiPriority w:val="99"/>
    <w:qFormat/>
    <w:rsid w:val="00B938C9"/>
    <w:pPr>
      <w:spacing w:before="100" w:beforeAutospacing="1" w:after="100" w:afterAutospacing="1"/>
    </w:pPr>
    <w:rPr>
      <w:rFonts w:eastAsia="Times New Roman"/>
    </w:rPr>
  </w:style>
  <w:style w:type="character" w:customStyle="1" w:styleId="inside-head">
    <w:name w:val="inside-head"/>
    <w:rsid w:val="00B938C9"/>
  </w:style>
  <w:style w:type="character" w:customStyle="1" w:styleId="apturelink">
    <w:name w:val="apturelink"/>
    <w:rsid w:val="00B938C9"/>
  </w:style>
  <w:style w:type="character" w:customStyle="1" w:styleId="apturelinkicon">
    <w:name w:val="apturelinkicon"/>
    <w:rsid w:val="00B938C9"/>
  </w:style>
  <w:style w:type="paragraph" w:customStyle="1" w:styleId="Default1">
    <w:name w:val="Default1"/>
    <w:basedOn w:val="Default"/>
    <w:next w:val="Default"/>
    <w:uiPriority w:val="99"/>
    <w:rsid w:val="00B938C9"/>
    <w:pPr>
      <w:spacing w:after="0" w:line="240" w:lineRule="auto"/>
    </w:pPr>
    <w:rPr>
      <w:rFonts w:ascii="Times New Roman" w:eastAsia="Times New Roman" w:hAnsi="Times New Roman" w:cs="Times New Roman"/>
    </w:rPr>
  </w:style>
  <w:style w:type="paragraph" w:customStyle="1" w:styleId="center">
    <w:name w:val="center"/>
    <w:basedOn w:val="Normal"/>
    <w:uiPriority w:val="99"/>
    <w:rsid w:val="00B938C9"/>
    <w:pPr>
      <w:spacing w:before="100" w:beforeAutospacing="1" w:after="100" w:afterAutospacing="1"/>
    </w:pPr>
    <w:rPr>
      <w:rFonts w:eastAsia="Times New Roman"/>
    </w:rPr>
  </w:style>
  <w:style w:type="paragraph" w:customStyle="1" w:styleId="Little">
    <w:name w:val="Little"/>
    <w:basedOn w:val="UnderlinedText"/>
    <w:link w:val="LittleChar"/>
    <w:uiPriority w:val="99"/>
    <w:qFormat/>
    <w:rsid w:val="00B938C9"/>
    <w:pPr>
      <w:jc w:val="left"/>
    </w:pPr>
    <w:rPr>
      <w:rFonts w:ascii="Futura" w:eastAsia="Times New Roman" w:hAnsi="Futura"/>
      <w:b w:val="0"/>
      <w:caps/>
      <w:sz w:val="16"/>
    </w:rPr>
  </w:style>
  <w:style w:type="character" w:customStyle="1" w:styleId="LittleChar">
    <w:name w:val="Little Char"/>
    <w:link w:val="Little"/>
    <w:uiPriority w:val="99"/>
    <w:rsid w:val="00B938C9"/>
    <w:rPr>
      <w:rFonts w:ascii="Futura" w:eastAsia="Times New Roman" w:hAnsi="Futura"/>
      <w:caps/>
      <w:sz w:val="16"/>
    </w:rPr>
  </w:style>
  <w:style w:type="character" w:customStyle="1" w:styleId="Style11ptThickunderline">
    <w:name w:val="Style 11 pt Thick underline"/>
    <w:rsid w:val="00B938C9"/>
    <w:rPr>
      <w:rFonts w:ascii="Times New Roman" w:hAnsi="Times New Roman"/>
      <w:sz w:val="20"/>
      <w:u w:val="single"/>
    </w:rPr>
  </w:style>
  <w:style w:type="character" w:customStyle="1" w:styleId="Style11ptBoldThickunderline">
    <w:name w:val="Style 11 pt Bold Thick underline"/>
    <w:rsid w:val="00B938C9"/>
    <w:rPr>
      <w:rFonts w:ascii="Times New Roman" w:hAnsi="Times New Roman"/>
      <w:b/>
      <w:bCs/>
      <w:sz w:val="20"/>
      <w:u w:val="single"/>
    </w:rPr>
  </w:style>
  <w:style w:type="character" w:customStyle="1" w:styleId="credit">
    <w:name w:val="credit"/>
    <w:rsid w:val="00B938C9"/>
  </w:style>
  <w:style w:type="character" w:customStyle="1" w:styleId="Caption1">
    <w:name w:val="Caption1"/>
    <w:rsid w:val="00B938C9"/>
  </w:style>
  <w:style w:type="character" w:customStyle="1" w:styleId="ilad">
    <w:name w:val="il_ad"/>
    <w:rsid w:val="00B938C9"/>
  </w:style>
  <w:style w:type="character" w:customStyle="1" w:styleId="UnderlineChar1Char">
    <w:name w:val="Underline Char1 Char"/>
    <w:rsid w:val="00B938C9"/>
    <w:rPr>
      <w:rFonts w:ascii="Calibri" w:eastAsia="MS Mincho" w:hAnsi="Calibri" w:cs="Calibri"/>
      <w:szCs w:val="20"/>
      <w:u w:val="single"/>
    </w:rPr>
  </w:style>
  <w:style w:type="character" w:customStyle="1" w:styleId="BoldandUnderlineCharChar">
    <w:name w:val="Bold and Underline Char Char"/>
    <w:rsid w:val="00B938C9"/>
    <w:rPr>
      <w:rFonts w:ascii="Calibri" w:eastAsia="MS Mincho" w:hAnsi="Calibri" w:cs="Calibri"/>
      <w:b/>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B938C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B938C9"/>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B938C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B938C9"/>
    <w:rPr>
      <w:rFonts w:asciiTheme="minorHAnsi" w:eastAsia="MS Mincho" w:hAnsiTheme="minorHAnsi"/>
      <w:b/>
      <w:sz w:val="24"/>
      <w:u w:val="single"/>
    </w:rPr>
  </w:style>
  <w:style w:type="paragraph" w:customStyle="1" w:styleId="UnderlineChar2CharChar">
    <w:name w:val="Underline Char2 Char Char"/>
    <w:basedOn w:val="Normal"/>
    <w:link w:val="UnderlineChar2CharCharChar"/>
    <w:qFormat/>
    <w:rsid w:val="00B938C9"/>
    <w:rPr>
      <w:rFonts w:eastAsia="MS Mincho"/>
      <w:szCs w:val="20"/>
      <w:u w:val="single"/>
    </w:rPr>
  </w:style>
  <w:style w:type="character" w:customStyle="1" w:styleId="UnderlineChar2CharCharChar">
    <w:name w:val="Underline Char2 Char Char Char"/>
    <w:link w:val="UnderlineChar2CharChar"/>
    <w:rsid w:val="00B938C9"/>
    <w:rPr>
      <w:rFonts w:ascii="Calibri" w:eastAsia="MS Mincho" w:hAnsi="Calibri"/>
      <w:sz w:val="22"/>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B938C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B938C9"/>
    <w:rPr>
      <w:rFonts w:asciiTheme="minorHAnsi" w:eastAsia="MS Mincho" w:hAnsiTheme="minorHAnsi"/>
      <w:b/>
      <w:sz w:val="24"/>
      <w:u w:val="single"/>
    </w:rPr>
  </w:style>
  <w:style w:type="paragraph" w:customStyle="1" w:styleId="CardBody">
    <w:name w:val="Card Body"/>
    <w:basedOn w:val="Normal"/>
    <w:link w:val="CardBodyChar"/>
    <w:rsid w:val="00B938C9"/>
    <w:rPr>
      <w:rFonts w:eastAsia="Times New Roman"/>
      <w:sz w:val="16"/>
    </w:rPr>
  </w:style>
  <w:style w:type="character" w:customStyle="1" w:styleId="CardBodyChar">
    <w:name w:val="Card Body Char"/>
    <w:link w:val="CardBody"/>
    <w:rsid w:val="00B938C9"/>
    <w:rPr>
      <w:rFonts w:ascii="Calibri" w:eastAsia="Times New Roman" w:hAnsi="Calibri"/>
      <w:sz w:val="16"/>
    </w:rPr>
  </w:style>
  <w:style w:type="character" w:customStyle="1" w:styleId="ptitleinside">
    <w:name w:val="p_title_inside"/>
    <w:rsid w:val="00B938C9"/>
  </w:style>
  <w:style w:type="paragraph" w:customStyle="1" w:styleId="StyleBoldandUnderlineChar11ptBorderSinglesolidline">
    <w:name w:val="Style Bold and Underline Char + 11 pt Border: : (Single solid line..."/>
    <w:link w:val="StyleBoldandUnderlineChar11ptBorderSinglesolidlineChar"/>
    <w:rsid w:val="00B938C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B938C9"/>
    <w:rPr>
      <w:rFonts w:eastAsia="Times New Roman"/>
      <w:b/>
      <w:bCs/>
      <w:sz w:val="22"/>
      <w:szCs w:val="20"/>
      <w:u w:val="single"/>
      <w:bdr w:val="single" w:sz="4" w:space="0" w:color="auto"/>
    </w:rPr>
  </w:style>
  <w:style w:type="character" w:customStyle="1" w:styleId="Heading1CharChar1">
    <w:name w:val="Heading 1 Char Char1"/>
    <w:rsid w:val="00B938C9"/>
    <w:rPr>
      <w:rFonts w:cs="Arial"/>
      <w:b/>
      <w:bCs/>
      <w:szCs w:val="32"/>
      <w:lang w:val="en-US" w:eastAsia="en-US" w:bidi="ar-SA"/>
    </w:rPr>
  </w:style>
  <w:style w:type="paragraph" w:customStyle="1" w:styleId="Indentation">
    <w:name w:val="Indentation"/>
    <w:basedOn w:val="Normal"/>
    <w:uiPriority w:val="99"/>
    <w:rsid w:val="00B938C9"/>
    <w:pPr>
      <w:ind w:left="288" w:right="288"/>
    </w:pPr>
  </w:style>
  <w:style w:type="character" w:customStyle="1" w:styleId="StyleUnderlineChar9ptBorderSinglesolidlineAuto0">
    <w:name w:val="Style Underline Char + 9 pt Border: : (Single solid line Auto  0..."/>
    <w:rsid w:val="00B938C9"/>
    <w:rPr>
      <w:rFonts w:ascii="Times New Roman" w:hAnsi="Times New Roman"/>
      <w:sz w:val="20"/>
      <w:u w:val="single"/>
      <w:bdr w:val="single" w:sz="4" w:space="0" w:color="auto" w:frame="1"/>
      <w:lang w:val="en-US" w:eastAsia="en-US" w:bidi="ar-SA"/>
    </w:rPr>
  </w:style>
  <w:style w:type="character" w:customStyle="1" w:styleId="StyleUnderlineCharChar9pt">
    <w:name w:val="Style Underline Char Char + 9 pt"/>
    <w:rsid w:val="00B938C9"/>
    <w:rPr>
      <w:rFonts w:ascii="Times New Roman" w:hAnsi="Times New Roman" w:hint="default"/>
      <w:sz w:val="20"/>
      <w:szCs w:val="24"/>
      <w:u w:val="single"/>
      <w:lang w:val="en-US" w:eastAsia="en-US" w:bidi="ar-SA"/>
    </w:rPr>
  </w:style>
  <w:style w:type="character" w:customStyle="1" w:styleId="StyleUnderlineCharChar9ptBold">
    <w:name w:val="Style Underline Char Char + 9 pt Bold"/>
    <w:rsid w:val="00B938C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B938C9"/>
    <w:rPr>
      <w:rFonts w:eastAsia="Times New Roman"/>
      <w:u w:val="single"/>
    </w:rPr>
  </w:style>
  <w:style w:type="character" w:customStyle="1" w:styleId="StyleStyle4ArialNarrow9ptChar">
    <w:name w:val="Style Style4 + Arial Narrow 9 pt Char"/>
    <w:link w:val="StyleStyle4ArialNarrow9pt"/>
    <w:rsid w:val="00B938C9"/>
    <w:rPr>
      <w:rFonts w:ascii="Calibri" w:eastAsia="Times New Roman" w:hAnsi="Calibri"/>
      <w:sz w:val="22"/>
      <w:u w:val="single"/>
    </w:rPr>
  </w:style>
  <w:style w:type="paragraph" w:customStyle="1" w:styleId="StyleStyle4ArialNarrow9ptBold">
    <w:name w:val="Style Style4 + Arial Narrow 9 pt Bold"/>
    <w:basedOn w:val="Normal"/>
    <w:link w:val="StyleStyle4ArialNarrow9ptBoldChar"/>
    <w:rsid w:val="00B938C9"/>
    <w:rPr>
      <w:rFonts w:eastAsia="Times New Roman"/>
      <w:b/>
      <w:bCs/>
      <w:u w:val="single"/>
    </w:rPr>
  </w:style>
  <w:style w:type="character" w:customStyle="1" w:styleId="StyleStyle4ArialNarrow9ptBoldChar">
    <w:name w:val="Style Style4 + Arial Narrow 9 pt Bold Char"/>
    <w:link w:val="StyleStyle4ArialNarrow9ptBold"/>
    <w:rsid w:val="00B938C9"/>
    <w:rPr>
      <w:rFonts w:ascii="Calibri" w:eastAsia="Times New Roman" w:hAnsi="Calibri"/>
      <w:b/>
      <w:bCs/>
      <w:sz w:val="22"/>
      <w:u w:val="single"/>
    </w:rPr>
  </w:style>
  <w:style w:type="character" w:customStyle="1" w:styleId="Style9ptBoldUnderline">
    <w:name w:val="Style 9 pt Bold Underline"/>
    <w:rsid w:val="00B938C9"/>
    <w:rPr>
      <w:b/>
      <w:bCs/>
      <w:sz w:val="20"/>
      <w:u w:val="single"/>
    </w:rPr>
  </w:style>
  <w:style w:type="character" w:customStyle="1" w:styleId="StyleBoldandUnderlineCharChar29pt">
    <w:name w:val="Style Bold and Underline Char Char2 + 9 pt"/>
    <w:rsid w:val="00B938C9"/>
    <w:rPr>
      <w:rFonts w:ascii="Times New Roman" w:hAnsi="Times New Roman"/>
      <w:b/>
      <w:bCs/>
      <w:noProof w:val="0"/>
      <w:sz w:val="20"/>
      <w:u w:val="single"/>
    </w:rPr>
  </w:style>
  <w:style w:type="character" w:customStyle="1" w:styleId="StyleUnderlineCharChar19pt">
    <w:name w:val="Style Underline Char Char1 + 9 pt"/>
    <w:rsid w:val="00B938C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B938C9"/>
    <w:rPr>
      <w:rFonts w:ascii="Times New Roman" w:hAnsi="Times New Roman"/>
      <w:noProof w:val="0"/>
      <w:sz w:val="20"/>
      <w:u w:val="single"/>
      <w:bdr w:val="single" w:sz="4" w:space="0" w:color="auto"/>
      <w:lang w:val="en-US" w:eastAsia="en-US" w:bidi="ar-SA"/>
    </w:rPr>
  </w:style>
  <w:style w:type="character" w:customStyle="1" w:styleId="StyleUnderlineChar2CharChar11pt">
    <w:name w:val="Style Underline Char2 Char Char + 11 pt"/>
    <w:rsid w:val="00B938C9"/>
    <w:rPr>
      <w:rFonts w:ascii="Times New Roman" w:hAnsi="Times New Roman"/>
      <w:sz w:val="20"/>
      <w:u w:val="single"/>
    </w:rPr>
  </w:style>
  <w:style w:type="character" w:customStyle="1" w:styleId="StyleStyleBoldUnderline11pt">
    <w:name w:val="Style Style Bold Underline + 11 pt"/>
    <w:rsid w:val="00B938C9"/>
    <w:rPr>
      <w:b/>
      <w:bCs/>
      <w:sz w:val="20"/>
      <w:u w:val="single"/>
    </w:rPr>
  </w:style>
  <w:style w:type="character" w:customStyle="1" w:styleId="StyleStyle4CharTimesNewRoman11pt1">
    <w:name w:val="Style Style4 Char + Times New Roman 11 pt1"/>
    <w:rsid w:val="00B938C9"/>
    <w:rPr>
      <w:rFonts w:ascii="Times New Roman" w:eastAsia="Times New Roman" w:hAnsi="Times New Roman" w:cs="Calibri"/>
      <w:sz w:val="20"/>
      <w:szCs w:val="24"/>
      <w:u w:val="single"/>
      <w:lang w:val="en-US" w:eastAsia="en-US" w:bidi="ar-SA"/>
    </w:rPr>
  </w:style>
  <w:style w:type="paragraph" w:customStyle="1" w:styleId="Citation-AuthorDate">
    <w:name w:val="Citation - Author/Date"/>
    <w:basedOn w:val="Normal"/>
    <w:link w:val="Citation-AuthorDateChar"/>
    <w:autoRedefine/>
    <w:rsid w:val="00B938C9"/>
    <w:rPr>
      <w:rFonts w:eastAsia="Times New Roman"/>
      <w:b/>
      <w:smallCaps/>
      <w:u w:val="single"/>
    </w:rPr>
  </w:style>
  <w:style w:type="character" w:customStyle="1" w:styleId="Citation-AuthorDateChar">
    <w:name w:val="Citation - Author/Date Char"/>
    <w:link w:val="Citation-AuthorDate"/>
    <w:rsid w:val="00B938C9"/>
    <w:rPr>
      <w:rFonts w:ascii="Calibri" w:eastAsia="Times New Roman" w:hAnsi="Calibri"/>
      <w:b/>
      <w:smallCaps/>
      <w:sz w:val="22"/>
      <w:u w:val="single"/>
    </w:rPr>
  </w:style>
  <w:style w:type="character" w:customStyle="1" w:styleId="CardTextCharChar">
    <w:name w:val="Card Text Char Char"/>
    <w:rsid w:val="00B938C9"/>
    <w:rPr>
      <w:rFonts w:ascii="Times New Roman" w:eastAsia="Times New Roman" w:hAnsi="Times New Roman" w:cs="Times New Roman"/>
      <w:sz w:val="20"/>
      <w:szCs w:val="20"/>
    </w:rPr>
  </w:style>
  <w:style w:type="paragraph" w:customStyle="1" w:styleId="CardTag">
    <w:name w:val="Card Tag"/>
    <w:basedOn w:val="Normal"/>
    <w:link w:val="CardTagChar"/>
    <w:uiPriority w:val="99"/>
    <w:qFormat/>
    <w:rsid w:val="00B938C9"/>
    <w:rPr>
      <w:rFonts w:ascii="Arial Narrow" w:eastAsia="Times New Roman" w:hAnsi="Arial Narrow"/>
      <w:b/>
    </w:rPr>
  </w:style>
  <w:style w:type="paragraph" w:customStyle="1" w:styleId="Boxed">
    <w:name w:val="Boxed"/>
    <w:basedOn w:val="Normal"/>
    <w:link w:val="BoxedChar"/>
    <w:rsid w:val="00B938C9"/>
    <w:pPr>
      <w:ind w:left="288" w:right="288"/>
    </w:pPr>
    <w:rPr>
      <w:rFonts w:ascii="Georgia" w:eastAsia="Times New Roman" w:hAnsi="Georgia" w:cs="Arial"/>
      <w:kern w:val="32"/>
      <w:szCs w:val="20"/>
      <w:u w:val="single"/>
      <w:bdr w:val="single" w:sz="6" w:space="0" w:color="auto"/>
    </w:rPr>
  </w:style>
  <w:style w:type="character" w:customStyle="1" w:styleId="BoxedChar">
    <w:name w:val="Boxed Char"/>
    <w:link w:val="Boxed"/>
    <w:rsid w:val="00B938C9"/>
    <w:rPr>
      <w:rFonts w:ascii="Georgia" w:eastAsia="Times New Roman" w:hAnsi="Georgia" w:cs="Arial"/>
      <w:kern w:val="32"/>
      <w:sz w:val="22"/>
      <w:szCs w:val="20"/>
      <w:u w:val="single"/>
      <w:bdr w:val="single" w:sz="6" w:space="0" w:color="auto"/>
    </w:rPr>
  </w:style>
  <w:style w:type="character" w:customStyle="1" w:styleId="Subtitle1">
    <w:name w:val="Subtitle1"/>
    <w:rsid w:val="00B938C9"/>
  </w:style>
  <w:style w:type="character" w:customStyle="1" w:styleId="updated-short-citation">
    <w:name w:val="updated-short-citation"/>
    <w:rsid w:val="00B938C9"/>
  </w:style>
  <w:style w:type="character" w:customStyle="1" w:styleId="CardTagChar">
    <w:name w:val="Card Tag Char"/>
    <w:link w:val="CardTag"/>
    <w:uiPriority w:val="99"/>
    <w:locked/>
    <w:rsid w:val="00B938C9"/>
    <w:rPr>
      <w:rFonts w:ascii="Arial Narrow" w:eastAsia="Times New Roman" w:hAnsi="Arial Narrow"/>
      <w:b/>
      <w:sz w:val="22"/>
    </w:rPr>
  </w:style>
  <w:style w:type="character" w:customStyle="1" w:styleId="citeChar1">
    <w:name w:val="cite Char"/>
    <w:locked/>
    <w:rsid w:val="00B938C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B938C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B938C9"/>
    <w:rPr>
      <w:rFonts w:ascii="Times New Roman Bold" w:hAnsi="Times New Roman Bold"/>
      <w:b/>
      <w:caps w:val="0"/>
      <w:smallCaps w:val="0"/>
      <w:sz w:val="21"/>
      <w:u w:val="none"/>
      <w:bdr w:val="none" w:sz="0" w:space="0" w:color="auto"/>
      <w:shd w:val="clear" w:color="auto" w:fill="00F2C4"/>
    </w:rPr>
  </w:style>
  <w:style w:type="character" w:customStyle="1" w:styleId="Styleunderline11ptBoldBorderSinglesolidlineAuto">
    <w:name w:val="Style underline + 11 pt Bold Border: : (Single solid line Auto ..."/>
    <w:rsid w:val="00B938C9"/>
    <w:rPr>
      <w:b/>
      <w:bCs/>
      <w:sz w:val="20"/>
      <w:u w:val="single"/>
      <w:bdr w:val="single" w:sz="4" w:space="0" w:color="auto"/>
    </w:rPr>
  </w:style>
  <w:style w:type="character" w:customStyle="1" w:styleId="Style9ptItalicUnderline">
    <w:name w:val="Style 9 pt Italic Underline"/>
    <w:rsid w:val="00B938C9"/>
    <w:rPr>
      <w:i/>
      <w:iCs/>
      <w:sz w:val="20"/>
      <w:u w:val="single"/>
    </w:rPr>
  </w:style>
  <w:style w:type="character" w:customStyle="1" w:styleId="UnderlineChar2">
    <w:name w:val="Underline Char2"/>
    <w:rsid w:val="00B938C9"/>
    <w:rPr>
      <w:rFonts w:ascii="Trebuchet MS" w:hAnsi="Trebuchet MS"/>
      <w:u w:val="thick"/>
      <w:lang w:val="en-US" w:eastAsia="zh-CN" w:bidi="ar-SA"/>
    </w:rPr>
  </w:style>
  <w:style w:type="character" w:customStyle="1" w:styleId="HIGHLIGHT">
    <w:name w:val="HIGHLIGHT"/>
    <w:uiPriority w:val="1"/>
    <w:rsid w:val="00B938C9"/>
    <w:rPr>
      <w:rFonts w:ascii="Times New Roman" w:hAnsi="Times New Roman"/>
      <w:sz w:val="24"/>
      <w:u w:val="single"/>
      <w:bdr w:val="none" w:sz="0" w:space="0" w:color="auto"/>
      <w:shd w:val="clear" w:color="auto" w:fill="auto"/>
    </w:rPr>
  </w:style>
  <w:style w:type="character" w:customStyle="1" w:styleId="BlockHeadingsChar">
    <w:name w:val="Block Headings Char"/>
    <w:link w:val="BlockHeadings"/>
    <w:rsid w:val="00B938C9"/>
    <w:rPr>
      <w:rFonts w:ascii="Times New Roman" w:eastAsia="Calibri" w:hAnsi="Times New Roman" w:cs="Times New Roman"/>
      <w:b/>
      <w:sz w:val="28"/>
      <w:szCs w:val="20"/>
    </w:rPr>
  </w:style>
  <w:style w:type="paragraph" w:customStyle="1" w:styleId="HiddenBlockHeader">
    <w:name w:val="Hidden Block Header"/>
    <w:basedOn w:val="BlockHeadings"/>
    <w:next w:val="Nothing"/>
    <w:link w:val="HiddenBlockHeaderChar"/>
    <w:rsid w:val="00B938C9"/>
    <w:pPr>
      <w:widowControl w:val="0"/>
      <w:outlineLvl w:val="9"/>
    </w:pPr>
    <w:rPr>
      <w:rFonts w:eastAsia="Times New Roman"/>
      <w:szCs w:val="24"/>
    </w:rPr>
  </w:style>
  <w:style w:type="character" w:customStyle="1" w:styleId="HiddenBlockHeaderChar">
    <w:name w:val="Hidden Block Header Char"/>
    <w:link w:val="HiddenBlockHeader"/>
    <w:rsid w:val="00B938C9"/>
    <w:rPr>
      <w:rFonts w:ascii="Times New Roman" w:eastAsia="Times New Roman" w:hAnsi="Times New Roman" w:cs="Times New Roman"/>
      <w:b/>
      <w:sz w:val="28"/>
    </w:rPr>
  </w:style>
  <w:style w:type="character" w:customStyle="1" w:styleId="DottedUnderline">
    <w:name w:val="Dotted Underline"/>
    <w:rsid w:val="00B938C9"/>
    <w:rPr>
      <w:rFonts w:ascii="Times New Roman" w:hAnsi="Times New Roman"/>
      <w:sz w:val="20"/>
      <w:u w:val="dottedHeavy"/>
    </w:rPr>
  </w:style>
  <w:style w:type="paragraph" w:customStyle="1" w:styleId="Fifth">
    <w:name w:val="Fifth"/>
    <w:basedOn w:val="Normal"/>
    <w:link w:val="FifthChar"/>
    <w:uiPriority w:val="99"/>
    <w:qFormat/>
    <w:rsid w:val="00B938C9"/>
    <w:rPr>
      <w:rFonts w:eastAsia="Times New Roman"/>
      <w:lang w:val="x-none" w:eastAsia="x-none"/>
    </w:rPr>
  </w:style>
  <w:style w:type="character" w:customStyle="1" w:styleId="FifthChar">
    <w:name w:val="Fifth Char"/>
    <w:link w:val="Fifth"/>
    <w:uiPriority w:val="99"/>
    <w:rsid w:val="00B938C9"/>
    <w:rPr>
      <w:rFonts w:ascii="Calibri" w:eastAsia="Times New Roman" w:hAnsi="Calibri"/>
      <w:sz w:val="22"/>
      <w:lang w:val="x-none" w:eastAsia="x-none"/>
    </w:rPr>
  </w:style>
  <w:style w:type="paragraph" w:customStyle="1" w:styleId="Third">
    <w:name w:val="Third"/>
    <w:basedOn w:val="Normal"/>
    <w:link w:val="ThirdChar"/>
    <w:rsid w:val="00B938C9"/>
    <w:rPr>
      <w:rFonts w:eastAsia="Times New Roman"/>
      <w:b/>
      <w:u w:val="single"/>
      <w:lang w:val="x-none" w:eastAsia="x-none"/>
    </w:rPr>
  </w:style>
  <w:style w:type="character" w:customStyle="1" w:styleId="ThirdChar">
    <w:name w:val="Third Char"/>
    <w:link w:val="Third"/>
    <w:rsid w:val="00B938C9"/>
    <w:rPr>
      <w:rFonts w:ascii="Calibri" w:eastAsia="Times New Roman" w:hAnsi="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B938C9"/>
    <w:pPr>
      <w:widowControl w:val="0"/>
      <w:jc w:val="both"/>
      <w:outlineLvl w:val="1"/>
    </w:pPr>
    <w:rPr>
      <w:rFonts w:ascii="Times New Roman" w:eastAsia="Times New Roman" w:hAnsi="Times New Roman" w:cs="Times New Roman"/>
      <w:b/>
    </w:rPr>
  </w:style>
  <w:style w:type="character" w:customStyle="1" w:styleId="CardsCharChar">
    <w:name w:val="Cards Char Char"/>
    <w:rsid w:val="00B938C9"/>
    <w:rPr>
      <w:rFonts w:ascii="Times New Roman" w:eastAsia="Times New Roman" w:hAnsi="Times New Roman"/>
      <w:szCs w:val="24"/>
    </w:rPr>
  </w:style>
  <w:style w:type="character" w:customStyle="1" w:styleId="article-record-publication-volume-issue">
    <w:name w:val="article-record-publication-volume-issue"/>
    <w:rsid w:val="00B938C9"/>
  </w:style>
  <w:style w:type="character" w:customStyle="1" w:styleId="NothingChar1">
    <w:name w:val="Nothing Char1"/>
    <w:rsid w:val="00B938C9"/>
    <w:rPr>
      <w:szCs w:val="24"/>
      <w:lang w:val="en-US" w:eastAsia="en-US" w:bidi="ar-SA"/>
    </w:rPr>
  </w:style>
  <w:style w:type="character" w:customStyle="1" w:styleId="NothingCharChar">
    <w:name w:val="Nothing Char Char"/>
    <w:link w:val="NothingCharCharChar"/>
    <w:rsid w:val="00B938C9"/>
  </w:style>
  <w:style w:type="paragraph" w:customStyle="1" w:styleId="DebateUnderlineBoldChar">
    <w:name w:val="Debate Underline Bold Char"/>
    <w:basedOn w:val="Normal"/>
    <w:link w:val="DebateUnderlineBoldCharChar"/>
    <w:rsid w:val="00B938C9"/>
    <w:pPr>
      <w:jc w:val="both"/>
    </w:pPr>
    <w:rPr>
      <w:rFonts w:eastAsia="Times New Roman"/>
      <w:b/>
      <w:u w:val="thick"/>
    </w:rPr>
  </w:style>
  <w:style w:type="character" w:customStyle="1" w:styleId="DebateUnderlineBoldCharChar">
    <w:name w:val="Debate Underline Bold Char Char"/>
    <w:link w:val="DebateUnderlineBoldChar"/>
    <w:rsid w:val="00B938C9"/>
    <w:rPr>
      <w:rFonts w:ascii="Calibri" w:eastAsia="Times New Roman" w:hAnsi="Calibri"/>
      <w:b/>
      <w:sz w:val="22"/>
      <w:u w:val="thick"/>
    </w:rPr>
  </w:style>
  <w:style w:type="character" w:customStyle="1" w:styleId="CharacterStyle2">
    <w:name w:val="Character Style 2"/>
    <w:uiPriority w:val="99"/>
    <w:rsid w:val="00B938C9"/>
    <w:rPr>
      <w:rFonts w:ascii="Garamond" w:hAnsi="Garamond"/>
      <w:sz w:val="21"/>
    </w:rPr>
  </w:style>
  <w:style w:type="character" w:customStyle="1" w:styleId="resultbodyblack">
    <w:name w:val="resultbodyblack"/>
    <w:rsid w:val="00B938C9"/>
    <w:rPr>
      <w:rFonts w:cs="Times New Roman"/>
    </w:rPr>
  </w:style>
  <w:style w:type="character" w:customStyle="1" w:styleId="quotechar0">
    <w:name w:val="quotechar"/>
    <w:rsid w:val="00B938C9"/>
  </w:style>
  <w:style w:type="character" w:customStyle="1" w:styleId="CharChar6">
    <w:name w:val="Char Char6"/>
    <w:rsid w:val="00B938C9"/>
    <w:rPr>
      <w:rFonts w:ascii="Arial" w:hAnsi="Arial" w:cs="Arial" w:hint="default"/>
      <w:bCs/>
      <w:sz w:val="16"/>
      <w:szCs w:val="26"/>
      <w:lang w:val="en-US" w:eastAsia="en-US" w:bidi="ar-SA"/>
    </w:rPr>
  </w:style>
  <w:style w:type="paragraph" w:customStyle="1" w:styleId="bloctitles">
    <w:name w:val="bloc titles"/>
    <w:basedOn w:val="Heading1"/>
    <w:next w:val="Normal"/>
    <w:link w:val="bloctitlesChar"/>
    <w:autoRedefine/>
    <w:rsid w:val="00B938C9"/>
    <w:pPr>
      <w:keepNext w:val="0"/>
      <w:keepLines w:val="0"/>
      <w:pBdr>
        <w:top w:val="none" w:sz="0" w:space="0" w:color="auto"/>
        <w:left w:val="none" w:sz="0" w:space="0" w:color="auto"/>
        <w:bottom w:val="none" w:sz="0" w:space="0" w:color="auto"/>
        <w:right w:val="none" w:sz="0" w:space="0" w:color="auto"/>
      </w:pBdr>
      <w:spacing w:before="0"/>
    </w:pPr>
    <w:rPr>
      <w:rFonts w:eastAsia="Malgun Gothic" w:cs="Arial"/>
      <w:sz w:val="28"/>
      <w:u w:val="single"/>
    </w:rPr>
  </w:style>
  <w:style w:type="character" w:customStyle="1" w:styleId="bloctitlesChar">
    <w:name w:val="bloc titles Char"/>
    <w:link w:val="bloctitles"/>
    <w:rsid w:val="00B938C9"/>
    <w:rPr>
      <w:rFonts w:ascii="Calibri" w:eastAsia="Malgun Gothic" w:hAnsi="Calibri" w:cs="Arial"/>
      <w:b/>
      <w:bCs/>
      <w:sz w:val="28"/>
      <w:szCs w:val="32"/>
      <w:u w:val="single"/>
    </w:rPr>
  </w:style>
  <w:style w:type="paragraph" w:customStyle="1" w:styleId="SynergyTag">
    <w:name w:val="SynergyTag"/>
    <w:basedOn w:val="Normal"/>
    <w:uiPriority w:val="99"/>
    <w:qFormat/>
    <w:rsid w:val="00B938C9"/>
    <w:rPr>
      <w:b/>
    </w:rPr>
  </w:style>
  <w:style w:type="character" w:customStyle="1" w:styleId="detailtitle">
    <w:name w:val="detailtitle"/>
    <w:rsid w:val="00B938C9"/>
  </w:style>
  <w:style w:type="paragraph" w:customStyle="1" w:styleId="CiteSmallText">
    <w:name w:val="Cite Small Text"/>
    <w:basedOn w:val="Normal"/>
    <w:uiPriority w:val="99"/>
    <w:rsid w:val="00B938C9"/>
    <w:pPr>
      <w:widowControl w:val="0"/>
      <w:spacing w:after="200"/>
    </w:pPr>
    <w:rPr>
      <w:rFonts w:ascii="Helvetica Neue" w:hAnsi="Helvetica Neue"/>
      <w:b/>
      <w:sz w:val="18"/>
    </w:rPr>
  </w:style>
  <w:style w:type="character" w:customStyle="1" w:styleId="3TagCite">
    <w:name w:val="3 Tag/Cite"/>
    <w:rsid w:val="00B938C9"/>
    <w:rPr>
      <w:rFonts w:ascii="Times New Roman" w:hAnsi="Times New Roman"/>
      <w:b/>
    </w:rPr>
  </w:style>
  <w:style w:type="character" w:customStyle="1" w:styleId="4Qualifications">
    <w:name w:val="4 Qualifications"/>
    <w:rsid w:val="00B938C9"/>
    <w:rPr>
      <w:rFonts w:ascii="Times New Roman" w:hAnsi="Times New Roman"/>
      <w:sz w:val="19"/>
    </w:rPr>
  </w:style>
  <w:style w:type="character" w:customStyle="1" w:styleId="6Underlined">
    <w:name w:val="6 Underlined"/>
    <w:rsid w:val="00B938C9"/>
    <w:rPr>
      <w:rFonts w:ascii="Times New Roman" w:hAnsi="Times New Roman"/>
      <w:b/>
      <w:sz w:val="21"/>
      <w:u w:val="single"/>
    </w:rPr>
  </w:style>
  <w:style w:type="character" w:customStyle="1" w:styleId="at">
    <w:name w:val="at"/>
    <w:rsid w:val="00B938C9"/>
  </w:style>
  <w:style w:type="paragraph" w:customStyle="1" w:styleId="Cards1CharChar">
    <w:name w:val="Cards1 Char Char"/>
    <w:basedOn w:val="Normal"/>
    <w:link w:val="Cards1CharCharChar"/>
    <w:rsid w:val="00B938C9"/>
    <w:pPr>
      <w:autoSpaceDE w:val="0"/>
      <w:autoSpaceDN w:val="0"/>
      <w:adjustRightInd w:val="0"/>
      <w:ind w:left="432" w:right="432"/>
      <w:jc w:val="both"/>
    </w:pPr>
    <w:rPr>
      <w:lang w:val="x-none"/>
    </w:rPr>
  </w:style>
  <w:style w:type="character" w:customStyle="1" w:styleId="Cards1CharCharChar">
    <w:name w:val="Cards1 Char Char Char"/>
    <w:link w:val="Cards1CharChar"/>
    <w:rsid w:val="00B938C9"/>
    <w:rPr>
      <w:rFonts w:ascii="Calibri" w:hAnsi="Calibri"/>
      <w:sz w:val="22"/>
      <w:lang w:val="x-none"/>
    </w:rPr>
  </w:style>
  <w:style w:type="character" w:customStyle="1" w:styleId="UnderlineCharCharCharCharCharCharCharChar">
    <w:name w:val="Underline Char Char Char Char Char Char Char Char"/>
    <w:link w:val="UnderlineCharCharCharCharCharCharChar"/>
    <w:rsid w:val="00B938C9"/>
    <w:rPr>
      <w:u w:val="single"/>
    </w:rPr>
  </w:style>
  <w:style w:type="paragraph" w:customStyle="1" w:styleId="UnderlineCharCharCharCharCharCharChar">
    <w:name w:val="Underline Char Char Char Char Char Char Char"/>
    <w:basedOn w:val="Normal"/>
    <w:link w:val="UnderlineCharCharCharCharCharCharCharChar"/>
    <w:rsid w:val="00B938C9"/>
    <w:rPr>
      <w:rFonts w:asciiTheme="minorHAnsi" w:hAnsiTheme="minorHAnsi"/>
      <w:sz w:val="24"/>
      <w:u w:val="single"/>
    </w:rPr>
  </w:style>
  <w:style w:type="character" w:customStyle="1" w:styleId="SmallTextCharCharCharChar">
    <w:name w:val="Small Text Char Char Char Char"/>
    <w:link w:val="SmallTextCharCharChar"/>
    <w:rsid w:val="00B938C9"/>
    <w:rPr>
      <w:sz w:val="16"/>
    </w:rPr>
  </w:style>
  <w:style w:type="paragraph" w:customStyle="1" w:styleId="SmallTextCharCharChar">
    <w:name w:val="Small Text Char Char Char"/>
    <w:basedOn w:val="Normal"/>
    <w:link w:val="SmallTextCharCharCharChar"/>
    <w:qFormat/>
    <w:rsid w:val="00B938C9"/>
    <w:rPr>
      <w:rFonts w:asciiTheme="minorHAnsi" w:hAnsiTheme="minorHAnsi"/>
      <w:sz w:val="16"/>
    </w:rPr>
  </w:style>
  <w:style w:type="paragraph" w:customStyle="1" w:styleId="CitesCharChar">
    <w:name w:val="Cites Char Char"/>
    <w:next w:val="Normal"/>
    <w:link w:val="CitesCharCharChar"/>
    <w:rsid w:val="00B938C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B938C9"/>
    <w:rPr>
      <w:rFonts w:ascii="Times New Roman" w:eastAsia="Times New Roman" w:hAnsi="Times New Roman" w:cs="Times New Roman"/>
      <w:sz w:val="20"/>
    </w:rPr>
  </w:style>
  <w:style w:type="character" w:customStyle="1" w:styleId="nohighlighting">
    <w:name w:val="no highlighting"/>
    <w:rsid w:val="00B938C9"/>
    <w:rPr>
      <w:rFonts w:ascii="Times New Roman" w:hAnsi="Times New Roman"/>
      <w:color w:val="auto"/>
      <w:sz w:val="20"/>
      <w:u w:val="thick"/>
      <w:bdr w:val="none" w:sz="0" w:space="0" w:color="auto"/>
      <w:shd w:val="clear" w:color="auto" w:fill="auto"/>
    </w:rPr>
  </w:style>
  <w:style w:type="character" w:customStyle="1" w:styleId="Debate-CardTagandCite-F6Char">
    <w:name w:val="Debate- Card Tag and Cite- F6 Char"/>
    <w:link w:val="Debate-CardTagandCite-F6"/>
    <w:locked/>
    <w:rsid w:val="00B938C9"/>
    <w:rPr>
      <w:rFonts w:ascii="Times New Roman" w:hAnsi="Times New Roman" w:cs="Times New Roman"/>
      <w:b/>
      <w:sz w:val="20"/>
    </w:rPr>
  </w:style>
  <w:style w:type="paragraph" w:customStyle="1" w:styleId="Debate-CardTagandCite-F6">
    <w:name w:val="Debate- Card Tag and Cite- F6"/>
    <w:basedOn w:val="Normal"/>
    <w:link w:val="Debate-CardTagandCite-F6Char"/>
    <w:qFormat/>
    <w:rsid w:val="00B938C9"/>
    <w:rPr>
      <w:rFonts w:ascii="Times New Roman" w:hAnsi="Times New Roman" w:cs="Times New Roman"/>
      <w:b/>
      <w:sz w:val="20"/>
    </w:rPr>
  </w:style>
  <w:style w:type="character" w:customStyle="1" w:styleId="Underline-WFU">
    <w:name w:val="Underline-WFU"/>
    <w:uiPriority w:val="1"/>
    <w:rsid w:val="00B938C9"/>
    <w:rPr>
      <w:rFonts w:ascii="Cambria" w:hAnsi="Cambria" w:hint="default"/>
      <w:sz w:val="21"/>
      <w:u w:val="single"/>
    </w:rPr>
  </w:style>
  <w:style w:type="paragraph" w:customStyle="1" w:styleId="Swag">
    <w:name w:val="Swag"/>
    <w:basedOn w:val="Normal"/>
    <w:link w:val="SwagChar"/>
    <w:qFormat/>
    <w:rsid w:val="00B938C9"/>
    <w:rPr>
      <w:color w:val="0000FF"/>
      <w:sz w:val="12"/>
      <w:u w:val="single"/>
    </w:rPr>
  </w:style>
  <w:style w:type="character" w:customStyle="1" w:styleId="SwagChar">
    <w:name w:val="Swag Char"/>
    <w:link w:val="Swag"/>
    <w:rsid w:val="00B938C9"/>
    <w:rPr>
      <w:rFonts w:ascii="Calibri" w:hAnsi="Calibri"/>
      <w:color w:val="0000FF"/>
      <w:sz w:val="12"/>
      <w:u w:val="single"/>
    </w:rPr>
  </w:style>
  <w:style w:type="paragraph" w:customStyle="1" w:styleId="2909F619802848F09E01365C32F34654">
    <w:name w:val="2909F619802848F09E01365C32F34654"/>
    <w:uiPriority w:val="99"/>
    <w:qFormat/>
    <w:rsid w:val="00B938C9"/>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B938C9"/>
    <w:pPr>
      <w:spacing w:after="200" w:line="276" w:lineRule="auto"/>
    </w:pPr>
    <w:rPr>
      <w:rFonts w:ascii="Calibri" w:eastAsia="Times New Roman" w:hAnsi="Calibri" w:cs="Times New Roman"/>
      <w:sz w:val="22"/>
      <w:szCs w:val="22"/>
      <w:lang w:eastAsia="ja-JP"/>
    </w:rPr>
  </w:style>
  <w:style w:type="paragraph" w:customStyle="1" w:styleId="StyleUnderlineTimesNewRoman1">
    <w:name w:val="Style Underline + Times New Roman1"/>
    <w:link w:val="StyleUnderlineTimesNewRoman1Char"/>
    <w:rsid w:val="00B938C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B938C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B938C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B938C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B938C9"/>
    <w:rPr>
      <w:rFonts w:ascii="Garamond" w:eastAsia="MS Mincho" w:hAnsi="Garamond"/>
    </w:rPr>
  </w:style>
  <w:style w:type="character" w:customStyle="1" w:styleId="StyleStyleCardTextLeft-075Right0Char">
    <w:name w:val="Style Style Card Text + Left:  -0.75&quot; + Right:  0&quot; Char"/>
    <w:link w:val="StyleStyleCardTextLeft-075Right0"/>
    <w:rsid w:val="00B938C9"/>
    <w:rPr>
      <w:rFonts w:ascii="Garamond" w:eastAsia="MS Mincho" w:hAnsi="Garamond"/>
      <w:sz w:val="22"/>
    </w:rPr>
  </w:style>
  <w:style w:type="character" w:customStyle="1" w:styleId="CharChar61">
    <w:name w:val="Char Char61"/>
    <w:rsid w:val="00B938C9"/>
    <w:rPr>
      <w:rFonts w:cs="Arial"/>
      <w:bCs/>
      <w:sz w:val="16"/>
      <w:szCs w:val="26"/>
      <w:lang w:val="en-US" w:eastAsia="en-US" w:bidi="ar-SA"/>
    </w:rPr>
  </w:style>
  <w:style w:type="paragraph" w:styleId="ListBullet">
    <w:name w:val="List Bullet"/>
    <w:basedOn w:val="Normal"/>
    <w:link w:val="ListBulletChar"/>
    <w:uiPriority w:val="99"/>
    <w:unhideWhenUsed/>
    <w:rsid w:val="00B938C9"/>
    <w:pPr>
      <w:tabs>
        <w:tab w:val="num" w:pos="360"/>
      </w:tabs>
      <w:ind w:left="360" w:hanging="360"/>
    </w:pPr>
  </w:style>
  <w:style w:type="character" w:customStyle="1" w:styleId="ListBulletChar">
    <w:name w:val="List Bullet Char"/>
    <w:link w:val="ListBullet"/>
    <w:uiPriority w:val="99"/>
    <w:rsid w:val="00B938C9"/>
    <w:rPr>
      <w:rFonts w:ascii="Calibri" w:hAnsi="Calibri"/>
      <w:sz w:val="22"/>
    </w:rPr>
  </w:style>
  <w:style w:type="paragraph" w:customStyle="1" w:styleId="subhead10">
    <w:name w:val="subhead1"/>
    <w:basedOn w:val="Normal"/>
    <w:uiPriority w:val="99"/>
    <w:rsid w:val="00B938C9"/>
    <w:pPr>
      <w:spacing w:before="100" w:beforeAutospacing="1" w:after="100" w:afterAutospacing="1"/>
    </w:pPr>
    <w:rPr>
      <w:rFonts w:eastAsia="Times New Roman"/>
    </w:rPr>
  </w:style>
  <w:style w:type="character" w:customStyle="1" w:styleId="CardUnderlined">
    <w:name w:val="Card Underlined"/>
    <w:rsid w:val="00B938C9"/>
    <w:rPr>
      <w:rFonts w:ascii="Garamond" w:hAnsi="Garamond" w:hint="default"/>
      <w:sz w:val="22"/>
      <w:szCs w:val="24"/>
      <w:u w:val="single"/>
      <w:lang w:val="en-US" w:eastAsia="en-US" w:bidi="ar-SA"/>
    </w:rPr>
  </w:style>
  <w:style w:type="character" w:customStyle="1" w:styleId="styledate0">
    <w:name w:val="styledate"/>
    <w:rsid w:val="00B938C9"/>
  </w:style>
  <w:style w:type="character" w:customStyle="1" w:styleId="StyleUnderlineChar9ptChar">
    <w:name w:val="Style Underline Char + 9 pt Char"/>
    <w:rsid w:val="00B938C9"/>
    <w:rPr>
      <w:rFonts w:ascii="Times New Roman" w:eastAsia="Times New Roman" w:hAnsi="Times New Roman" w:cs="Times New Roman"/>
      <w:sz w:val="20"/>
      <w:szCs w:val="24"/>
      <w:u w:val="single"/>
    </w:rPr>
  </w:style>
  <w:style w:type="character" w:customStyle="1" w:styleId="StyleUnderlineChar9ptBoldChar">
    <w:name w:val="Style Underline Char + 9 pt Bold Char"/>
    <w:rsid w:val="00B938C9"/>
    <w:rPr>
      <w:rFonts w:ascii="Times New Roman" w:eastAsia="Times New Roman" w:hAnsi="Times New Roman" w:cs="Times New Roman"/>
      <w:b/>
      <w:bCs/>
      <w:sz w:val="20"/>
      <w:szCs w:val="24"/>
      <w:u w:val="single"/>
    </w:rPr>
  </w:style>
  <w:style w:type="character" w:customStyle="1" w:styleId="BoldandUnderlineChar2CharCharChar">
    <w:name w:val="Bold and Underline Char2 Char Char Char"/>
    <w:link w:val="BoldandUnderlineChar2CharChar"/>
    <w:rsid w:val="00B938C9"/>
    <w:rPr>
      <w:b/>
      <w:u w:val="single"/>
    </w:rPr>
  </w:style>
  <w:style w:type="character" w:customStyle="1" w:styleId="BoldandUnderlineChar1">
    <w:name w:val="Bold and Underline Char1"/>
    <w:rsid w:val="00B938C9"/>
    <w:rPr>
      <w:b/>
      <w:szCs w:val="24"/>
      <w:u w:val="single"/>
      <w:lang w:val="en-US" w:eastAsia="en-US" w:bidi="ar-SA"/>
    </w:rPr>
  </w:style>
  <w:style w:type="character" w:customStyle="1" w:styleId="BoldandUnderlineChar1Char2">
    <w:name w:val="Bold and Underline Char1 Char2"/>
    <w:rsid w:val="00B938C9"/>
    <w:rPr>
      <w:b/>
      <w:szCs w:val="24"/>
      <w:u w:val="single"/>
      <w:lang w:val="en-US" w:eastAsia="en-US" w:bidi="ar-SA"/>
    </w:rPr>
  </w:style>
  <w:style w:type="character" w:customStyle="1" w:styleId="BoldandUnderlineCharChar1">
    <w:name w:val="Bold and Underline Char Char1"/>
    <w:rsid w:val="00B938C9"/>
    <w:rPr>
      <w:b/>
      <w:szCs w:val="24"/>
      <w:u w:val="single"/>
      <w:lang w:val="en-US" w:eastAsia="en-US" w:bidi="ar-SA"/>
    </w:rPr>
  </w:style>
  <w:style w:type="character" w:customStyle="1" w:styleId="BoldandUnderlineChar6">
    <w:name w:val="Bold and Underline Char6"/>
    <w:rsid w:val="00B938C9"/>
    <w:rPr>
      <w:b/>
      <w:szCs w:val="24"/>
      <w:u w:val="single"/>
      <w:lang w:val="en-US" w:eastAsia="en-US" w:bidi="ar-SA"/>
    </w:rPr>
  </w:style>
  <w:style w:type="character" w:customStyle="1" w:styleId="title-link-wrapper">
    <w:name w:val="title-link-wrapper"/>
    <w:rsid w:val="00B938C9"/>
  </w:style>
  <w:style w:type="character" w:customStyle="1" w:styleId="hidden">
    <w:name w:val="hidden"/>
    <w:rsid w:val="00B938C9"/>
  </w:style>
  <w:style w:type="character" w:customStyle="1" w:styleId="medium-font">
    <w:name w:val="medium-font"/>
    <w:rsid w:val="00B938C9"/>
  </w:style>
  <w:style w:type="paragraph" w:customStyle="1" w:styleId="abstract">
    <w:name w:val="abstract"/>
    <w:basedOn w:val="Normal"/>
    <w:uiPriority w:val="99"/>
    <w:rsid w:val="00B938C9"/>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B938C9"/>
    <w:rPr>
      <w:rFonts w:eastAsia="Times New Roman"/>
      <w:b/>
      <w:bCs/>
      <w:u w:val="single"/>
    </w:rPr>
  </w:style>
  <w:style w:type="character" w:customStyle="1" w:styleId="StyleUnderlineChar11ptBold2Char">
    <w:name w:val="Style Underline Char + 11 pt Bold2 Char"/>
    <w:link w:val="StyleUnderlineChar11ptBold2"/>
    <w:rsid w:val="00B938C9"/>
    <w:rPr>
      <w:rFonts w:ascii="Calibri" w:eastAsia="Times New Roman" w:hAnsi="Calibri"/>
      <w:b/>
      <w:bCs/>
      <w:sz w:val="22"/>
      <w:u w:val="single"/>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B938C9"/>
    <w:rPr>
      <w:rFonts w:cs="Arial"/>
      <w:b/>
      <w:bCs/>
      <w:iCs/>
      <w:szCs w:val="28"/>
      <w:lang w:val="en-US" w:eastAsia="en-US" w:bidi="ar-SA"/>
    </w:rPr>
  </w:style>
  <w:style w:type="character" w:customStyle="1" w:styleId="ReallySamllTextChar">
    <w:name w:val="ReallySamllText Char"/>
    <w:rsid w:val="00B938C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B938C9"/>
    <w:rPr>
      <w:rFonts w:eastAsia="Times New Roman"/>
      <w:u w:val="single"/>
    </w:rPr>
  </w:style>
  <w:style w:type="character" w:customStyle="1" w:styleId="StyleStyleUnderlineTimesNewRoman11ptChar">
    <w:name w:val="Style Style Underline + Times New Roman + 11 pt Char"/>
    <w:link w:val="StyleStyleUnderlineTimesNewRoman11pt"/>
    <w:rsid w:val="00B938C9"/>
    <w:rPr>
      <w:rFonts w:ascii="Calibri" w:eastAsia="Times New Roman" w:hAnsi="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B938C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B938C9"/>
    <w:rPr>
      <w:rFonts w:ascii="Calibri" w:eastAsia="Times New Roman" w:hAnsi="Calibri"/>
      <w:sz w:val="22"/>
      <w:u w:val="single"/>
    </w:rPr>
  </w:style>
  <w:style w:type="character" w:customStyle="1" w:styleId="UnderlineCharCharCharChar">
    <w:name w:val="Underline Char Char Char Char"/>
    <w:rsid w:val="00B938C9"/>
    <w:rPr>
      <w:szCs w:val="16"/>
      <w:u w:val="single"/>
      <w:lang w:val="en-US" w:eastAsia="en-US" w:bidi="ar-SA"/>
    </w:rPr>
  </w:style>
  <w:style w:type="paragraph" w:customStyle="1" w:styleId="Pa4">
    <w:name w:val="Pa4"/>
    <w:basedOn w:val="Normal"/>
    <w:next w:val="Normal"/>
    <w:uiPriority w:val="99"/>
    <w:qFormat/>
    <w:rsid w:val="00B938C9"/>
    <w:pPr>
      <w:autoSpaceDE w:val="0"/>
      <w:autoSpaceDN w:val="0"/>
      <w:adjustRightInd w:val="0"/>
      <w:spacing w:line="181" w:lineRule="atLeast"/>
    </w:pPr>
    <w:rPr>
      <w:rFonts w:eastAsia="Times New Roman"/>
    </w:rPr>
  </w:style>
  <w:style w:type="character" w:customStyle="1" w:styleId="A8">
    <w:name w:val="A8"/>
    <w:rsid w:val="00B938C9"/>
    <w:rPr>
      <w:color w:val="000000"/>
      <w:sz w:val="12"/>
      <w:szCs w:val="12"/>
    </w:rPr>
  </w:style>
  <w:style w:type="paragraph" w:customStyle="1" w:styleId="Pa5">
    <w:name w:val="Pa5"/>
    <w:basedOn w:val="Normal"/>
    <w:next w:val="Normal"/>
    <w:uiPriority w:val="99"/>
    <w:qFormat/>
    <w:rsid w:val="00B938C9"/>
    <w:pPr>
      <w:autoSpaceDE w:val="0"/>
      <w:autoSpaceDN w:val="0"/>
      <w:adjustRightInd w:val="0"/>
      <w:spacing w:line="321" w:lineRule="atLeast"/>
    </w:pPr>
    <w:rPr>
      <w:rFonts w:eastAsia="Times New Roman"/>
    </w:rPr>
  </w:style>
  <w:style w:type="paragraph" w:customStyle="1" w:styleId="Pa3">
    <w:name w:val="Pa3"/>
    <w:basedOn w:val="Normal"/>
    <w:next w:val="Normal"/>
    <w:uiPriority w:val="99"/>
    <w:qFormat/>
    <w:rsid w:val="00B938C9"/>
    <w:pPr>
      <w:autoSpaceDE w:val="0"/>
      <w:autoSpaceDN w:val="0"/>
      <w:adjustRightInd w:val="0"/>
      <w:spacing w:line="221" w:lineRule="atLeast"/>
    </w:pPr>
    <w:rPr>
      <w:rFonts w:eastAsia="Times New Roman"/>
    </w:rPr>
  </w:style>
  <w:style w:type="character" w:customStyle="1" w:styleId="CharCharChar2">
    <w:name w:val="Char Char Char2"/>
    <w:rsid w:val="00B938C9"/>
    <w:rPr>
      <w:rFonts w:cs="Arial"/>
      <w:b/>
      <w:bCs/>
      <w:szCs w:val="32"/>
      <w:lang w:val="en-US" w:eastAsia="en-US" w:bidi="ar-SA"/>
    </w:rPr>
  </w:style>
  <w:style w:type="character" w:customStyle="1" w:styleId="style1">
    <w:name w:val="style1"/>
    <w:rsid w:val="00B938C9"/>
  </w:style>
  <w:style w:type="character" w:customStyle="1" w:styleId="subheader">
    <w:name w:val="subheader"/>
    <w:rsid w:val="00B938C9"/>
  </w:style>
  <w:style w:type="paragraph" w:customStyle="1" w:styleId="text-textbodyhoustontexttext-dateline">
    <w:name w:val="text-textbody houstontext text-dateline"/>
    <w:basedOn w:val="Normal"/>
    <w:uiPriority w:val="99"/>
    <w:qFormat/>
    <w:rsid w:val="00B938C9"/>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B938C9"/>
    <w:pPr>
      <w:spacing w:before="100" w:beforeAutospacing="1" w:after="100" w:afterAutospacing="1"/>
    </w:pPr>
    <w:rPr>
      <w:rFonts w:eastAsia="Times New Roman"/>
    </w:rPr>
  </w:style>
  <w:style w:type="character" w:customStyle="1" w:styleId="text2">
    <w:name w:val="text2"/>
    <w:rsid w:val="00B938C9"/>
  </w:style>
  <w:style w:type="paragraph" w:customStyle="1" w:styleId="msolistparagraph0">
    <w:name w:val="msolistparagraph"/>
    <w:basedOn w:val="Normal"/>
    <w:uiPriority w:val="99"/>
    <w:qFormat/>
    <w:rsid w:val="00B938C9"/>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B938C9"/>
    <w:pPr>
      <w:spacing w:before="100" w:beforeAutospacing="1" w:after="100" w:afterAutospacing="1"/>
    </w:pPr>
    <w:rPr>
      <w:rFonts w:eastAsia="Times New Roman"/>
    </w:rPr>
  </w:style>
  <w:style w:type="character" w:customStyle="1" w:styleId="pmtermsel">
    <w:name w:val="pmtermsel"/>
    <w:rsid w:val="00B938C9"/>
  </w:style>
  <w:style w:type="paragraph" w:customStyle="1" w:styleId="StyleStyle4LatinTimesNewRomanAsianSimSunBold">
    <w:name w:val="Style Style4 + (Latin) Times New Roman (Asian) SimSun Bold"/>
    <w:basedOn w:val="Style4"/>
    <w:link w:val="StyleStyle4LatinTimesNewRomanAsianSimSunBoldChar"/>
    <w:qFormat/>
    <w:rsid w:val="00B938C9"/>
    <w:rPr>
      <w:rFonts w:ascii="Times New Roman" w:eastAsia="SimSun" w:hAnsi="Times New Roman"/>
      <w:b/>
      <w:bCs/>
    </w:rPr>
  </w:style>
  <w:style w:type="character" w:customStyle="1" w:styleId="StyleStyle4LatinTimesNewRomanAsianSimSunBoldChar">
    <w:name w:val="Style Style4 + (Latin) Times New Roman (Asian) SimSun Bold Char"/>
    <w:link w:val="StyleStyle4LatinTimesNewRomanAsianSimSunBold"/>
    <w:rsid w:val="00B938C9"/>
    <w:rPr>
      <w:rFonts w:ascii="Times New Roman" w:eastAsia="SimSun" w:hAnsi="Times New Roman"/>
      <w:b/>
      <w:bCs/>
      <w:sz w:val="22"/>
      <w:u w:val="single"/>
    </w:rPr>
  </w:style>
  <w:style w:type="character" w:customStyle="1" w:styleId="articlehead2">
    <w:name w:val="articlehead2"/>
    <w:rsid w:val="00B938C9"/>
  </w:style>
  <w:style w:type="character" w:customStyle="1" w:styleId="pronset">
    <w:name w:val="pronset"/>
    <w:rsid w:val="00B938C9"/>
  </w:style>
  <w:style w:type="character" w:customStyle="1" w:styleId="showipapr">
    <w:name w:val="show_ipapr"/>
    <w:rsid w:val="00B938C9"/>
  </w:style>
  <w:style w:type="character" w:customStyle="1" w:styleId="prondelim">
    <w:name w:val="prondelim"/>
    <w:rsid w:val="00B938C9"/>
  </w:style>
  <w:style w:type="character" w:customStyle="1" w:styleId="prontoggle">
    <w:name w:val="pron_toggle"/>
    <w:rsid w:val="00B938C9"/>
  </w:style>
  <w:style w:type="character" w:customStyle="1" w:styleId="showspellpr">
    <w:name w:val="show_spellpr"/>
    <w:rsid w:val="00B938C9"/>
  </w:style>
  <w:style w:type="character" w:customStyle="1" w:styleId="boldface">
    <w:name w:val="boldface"/>
    <w:rsid w:val="00B938C9"/>
  </w:style>
  <w:style w:type="character" w:customStyle="1" w:styleId="pg">
    <w:name w:val="pg"/>
    <w:rsid w:val="00B938C9"/>
  </w:style>
  <w:style w:type="character" w:customStyle="1" w:styleId="secondary-bf">
    <w:name w:val="secondary-bf"/>
    <w:rsid w:val="00B938C9"/>
  </w:style>
  <w:style w:type="character" w:customStyle="1" w:styleId="dnindex">
    <w:name w:val="dnindex"/>
    <w:rsid w:val="00B938C9"/>
  </w:style>
  <w:style w:type="character" w:customStyle="1" w:styleId="1">
    <w:name w:val="1"/>
    <w:rsid w:val="00B938C9"/>
    <w:rPr>
      <w:rFonts w:cs="Arial"/>
      <w:bCs/>
      <w:sz w:val="20"/>
      <w:u w:val="single"/>
      <w:lang w:val="en-US" w:eastAsia="en-US" w:bidi="ar-SA"/>
    </w:rPr>
  </w:style>
  <w:style w:type="character" w:customStyle="1" w:styleId="Style11ptBoldUnderline1">
    <w:name w:val="Style 11 pt Bold Underline1"/>
    <w:rsid w:val="00B938C9"/>
    <w:rPr>
      <w:b/>
      <w:bCs/>
      <w:sz w:val="20"/>
      <w:u w:val="single"/>
    </w:rPr>
  </w:style>
  <w:style w:type="paragraph" w:styleId="BodyText3">
    <w:name w:val="Body Text 3"/>
    <w:basedOn w:val="Normal"/>
    <w:link w:val="BodyText3Char"/>
    <w:rsid w:val="00B938C9"/>
    <w:rPr>
      <w:rFonts w:eastAsia="Times New Roman"/>
      <w:sz w:val="16"/>
    </w:rPr>
  </w:style>
  <w:style w:type="character" w:customStyle="1" w:styleId="BodyText3Char">
    <w:name w:val="Body Text 3 Char"/>
    <w:basedOn w:val="DefaultParagraphFont"/>
    <w:link w:val="BodyText3"/>
    <w:rsid w:val="00B938C9"/>
    <w:rPr>
      <w:rFonts w:ascii="Calibri" w:eastAsia="Times New Roman" w:hAnsi="Calibri"/>
      <w:sz w:val="16"/>
    </w:rPr>
  </w:style>
  <w:style w:type="character" w:customStyle="1" w:styleId="23">
    <w:name w:val="23"/>
    <w:rsid w:val="00B938C9"/>
    <w:rPr>
      <w:rFonts w:ascii="Times New Roman" w:hAnsi="Times New Roman" w:cs="Arial"/>
      <w:bCs/>
      <w:sz w:val="20"/>
      <w:u w:val="single"/>
      <w:lang w:val="en-US" w:eastAsia="en-US" w:bidi="ar-SA"/>
    </w:rPr>
  </w:style>
  <w:style w:type="character" w:customStyle="1" w:styleId="33">
    <w:name w:val="33"/>
    <w:rsid w:val="00B938C9"/>
    <w:rPr>
      <w:rFonts w:ascii="Times New Roman" w:hAnsi="Times New Roman" w:cs="Arial"/>
      <w:b/>
      <w:bCs/>
      <w:sz w:val="20"/>
      <w:u w:val="single"/>
      <w:lang w:val="en-US" w:eastAsia="en-US" w:bidi="ar-SA"/>
    </w:rPr>
  </w:style>
  <w:style w:type="character" w:customStyle="1" w:styleId="55">
    <w:name w:val="55"/>
    <w:rsid w:val="00B938C9"/>
    <w:rPr>
      <w:rFonts w:cs="Arial"/>
      <w:bCs/>
      <w:sz w:val="20"/>
      <w:u w:val="single"/>
      <w:lang w:val="en-US" w:eastAsia="en-US" w:bidi="ar-SA"/>
    </w:rPr>
  </w:style>
  <w:style w:type="character" w:customStyle="1" w:styleId="authoraffil">
    <w:name w:val="authoraffil"/>
    <w:rsid w:val="00B938C9"/>
  </w:style>
  <w:style w:type="character" w:customStyle="1" w:styleId="CharChar8">
    <w:name w:val="Char Char8"/>
    <w:rsid w:val="00B938C9"/>
    <w:rPr>
      <w:rFonts w:ascii="Georgia" w:eastAsia="Times New Roman" w:hAnsi="Georgia"/>
      <w:b/>
      <w:bCs/>
      <w:sz w:val="30"/>
      <w:szCs w:val="28"/>
      <w:u w:val="single"/>
    </w:rPr>
  </w:style>
  <w:style w:type="character" w:customStyle="1" w:styleId="FontStyle13">
    <w:name w:val="Font Style13"/>
    <w:uiPriority w:val="99"/>
    <w:rsid w:val="00B938C9"/>
    <w:rPr>
      <w:rFonts w:ascii="Constantia" w:hAnsi="Constantia" w:cs="Constantia"/>
      <w:sz w:val="18"/>
      <w:szCs w:val="18"/>
    </w:rPr>
  </w:style>
  <w:style w:type="paragraph" w:customStyle="1" w:styleId="TagsCharCharChar">
    <w:name w:val="Tags Char Char Char"/>
    <w:next w:val="Normal"/>
    <w:link w:val="TagsCharCharCharChar"/>
    <w:rsid w:val="00B938C9"/>
    <w:pPr>
      <w:widowControl w:val="0"/>
      <w:jc w:val="both"/>
      <w:outlineLvl w:val="1"/>
    </w:pPr>
    <w:rPr>
      <w:rFonts w:ascii="Times New Roman" w:eastAsia="Times New Roman" w:hAnsi="Times New Roman" w:cs="Times New Roman"/>
      <w:b/>
    </w:rPr>
  </w:style>
  <w:style w:type="character" w:customStyle="1" w:styleId="TagsCharCharCharChar">
    <w:name w:val="Tags Char Char Char Char"/>
    <w:link w:val="TagsCharCharChar"/>
    <w:rsid w:val="00B938C9"/>
    <w:rPr>
      <w:rFonts w:ascii="Times New Roman" w:eastAsia="Times New Roman" w:hAnsi="Times New Roman" w:cs="Times New Roman"/>
      <w:b/>
    </w:rPr>
  </w:style>
  <w:style w:type="character" w:customStyle="1" w:styleId="Citation1Char">
    <w:name w:val="Citation1 Char"/>
    <w:link w:val="Citation1"/>
    <w:locked/>
    <w:rsid w:val="00B938C9"/>
    <w:rPr>
      <w:rFonts w:ascii="Georgia" w:hAnsi="Georgia"/>
      <w:b/>
      <w:u w:val="single"/>
    </w:rPr>
  </w:style>
  <w:style w:type="paragraph" w:customStyle="1" w:styleId="Citation1">
    <w:name w:val="Citation1"/>
    <w:basedOn w:val="Normal"/>
    <w:link w:val="Citation1Char"/>
    <w:qFormat/>
    <w:rsid w:val="00B938C9"/>
    <w:rPr>
      <w:rFonts w:ascii="Georgia" w:hAnsi="Georgia"/>
      <w:b/>
      <w:sz w:val="24"/>
      <w:u w:val="single"/>
    </w:rPr>
  </w:style>
  <w:style w:type="character" w:customStyle="1" w:styleId="TaglineChar">
    <w:name w:val="Tagline Char"/>
    <w:link w:val="Tagline"/>
    <w:locked/>
    <w:rsid w:val="00B938C9"/>
    <w:rPr>
      <w:rFonts w:ascii="Georgia" w:hAnsi="Georgia"/>
      <w:b/>
    </w:rPr>
  </w:style>
  <w:style w:type="paragraph" w:customStyle="1" w:styleId="Tagline">
    <w:name w:val="Tagline"/>
    <w:basedOn w:val="Normal"/>
    <w:link w:val="TaglineChar"/>
    <w:qFormat/>
    <w:rsid w:val="00B938C9"/>
    <w:rPr>
      <w:rFonts w:ascii="Georgia" w:hAnsi="Georgia"/>
      <w:b/>
      <w:sz w:val="24"/>
    </w:rPr>
  </w:style>
  <w:style w:type="paragraph" w:customStyle="1" w:styleId="NothingCharCharChar">
    <w:name w:val="Nothing Char Char Char"/>
    <w:link w:val="NothingCharChar"/>
    <w:rsid w:val="00B938C9"/>
    <w:pPr>
      <w:jc w:val="both"/>
    </w:pPr>
  </w:style>
  <w:style w:type="character" w:customStyle="1" w:styleId="StyleArial6ptBold">
    <w:name w:val="Style Arial 6 pt Bold"/>
    <w:rsid w:val="00B938C9"/>
    <w:rPr>
      <w:rFonts w:ascii="Arial" w:hAnsi="Arial" w:cs="Arial" w:hint="default"/>
      <w:bCs/>
      <w:sz w:val="12"/>
    </w:rPr>
  </w:style>
  <w:style w:type="character" w:customStyle="1" w:styleId="Heading2Char5">
    <w:name w:val="Heading 2 Char5"/>
    <w:rsid w:val="00B938C9"/>
    <w:rPr>
      <w:rFonts w:ascii="Garamond" w:hAnsi="Garamond" w:cs="Arial" w:hint="default"/>
      <w:b/>
      <w:bCs/>
      <w:iCs/>
      <w:sz w:val="24"/>
      <w:szCs w:val="28"/>
      <w:lang w:val="en-US" w:eastAsia="en-US" w:bidi="ar-SA"/>
    </w:rPr>
  </w:style>
  <w:style w:type="paragraph" w:customStyle="1" w:styleId="BoldandUnderlineCharCharCharCharChar">
    <w:name w:val="Bold and Underline Char Char Char Char Char"/>
    <w:basedOn w:val="Normal"/>
    <w:link w:val="BoldandUnderlineCharCharCharCharCharChar"/>
    <w:qFormat/>
    <w:rsid w:val="00B938C9"/>
    <w:rPr>
      <w:rFonts w:eastAsia="Times New Roman"/>
      <w:b/>
      <w:u w:val="single"/>
    </w:rPr>
  </w:style>
  <w:style w:type="character" w:customStyle="1" w:styleId="BoldandUnderlineCharCharCharCharCharChar">
    <w:name w:val="Bold and Underline Char Char Char Char Char Char"/>
    <w:link w:val="BoldandUnderlineCharCharCharCharChar"/>
    <w:rsid w:val="00B938C9"/>
    <w:rPr>
      <w:rFonts w:ascii="Calibri" w:eastAsia="Times New Roman" w:hAnsi="Calibri"/>
      <w:b/>
      <w:sz w:val="22"/>
      <w:u w:val="single"/>
    </w:rPr>
  </w:style>
  <w:style w:type="character" w:customStyle="1" w:styleId="UnderlineCharCharCharCharChar">
    <w:name w:val="Underline Char Char Char Char Char"/>
    <w:rsid w:val="00B938C9"/>
    <w:rPr>
      <w:rFonts w:ascii="Times New Roman" w:eastAsia="Times New Roman" w:hAnsi="Times New Roman"/>
      <w:szCs w:val="24"/>
      <w:u w:val="single"/>
    </w:rPr>
  </w:style>
  <w:style w:type="paragraph" w:customStyle="1" w:styleId="StyleLeft021">
    <w:name w:val="Style Left:  0.2&quot;1"/>
    <w:basedOn w:val="Normal"/>
    <w:uiPriority w:val="99"/>
    <w:rsid w:val="00B938C9"/>
    <w:pPr>
      <w:ind w:left="288"/>
    </w:pPr>
    <w:rPr>
      <w:rFonts w:eastAsia="SimSun"/>
      <w:szCs w:val="20"/>
      <w:lang w:eastAsia="zh-CN"/>
    </w:rPr>
  </w:style>
  <w:style w:type="character" w:customStyle="1" w:styleId="FontStyle11">
    <w:name w:val="Font Style11"/>
    <w:rsid w:val="00B938C9"/>
    <w:rPr>
      <w:rFonts w:ascii="Times New Roman" w:hAnsi="Times New Roman" w:cs="Times New Roman" w:hint="default"/>
      <w:sz w:val="20"/>
      <w:szCs w:val="20"/>
    </w:rPr>
  </w:style>
  <w:style w:type="character" w:customStyle="1" w:styleId="FontStyle12">
    <w:name w:val="Font Style12"/>
    <w:uiPriority w:val="99"/>
    <w:rsid w:val="00B938C9"/>
    <w:rPr>
      <w:rFonts w:ascii="Times New Roman" w:hAnsi="Times New Roman" w:cs="Times New Roman" w:hint="default"/>
      <w:sz w:val="16"/>
      <w:szCs w:val="16"/>
    </w:rPr>
  </w:style>
  <w:style w:type="paragraph" w:customStyle="1" w:styleId="StyleStyleUnderlineTimesNewRoman11ptBorderSingle">
    <w:name w:val="Style Style Underline + Times New Roman + 11 pt Border: : (Single ..."/>
    <w:basedOn w:val="Normal"/>
    <w:link w:val="StyleStyleUnderlineTimesNewRoman11ptBorderSingleChar"/>
    <w:rsid w:val="00B938C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B938C9"/>
    <w:rPr>
      <w:rFonts w:ascii="Calibri" w:eastAsia="Times New Roman" w:hAnsi="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B938C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B938C9"/>
    <w:rPr>
      <w:rFonts w:ascii="Calibri" w:eastAsia="Times New Roman" w:hAnsi="Calibri"/>
      <w:sz w:val="22"/>
      <w:u w:val="single"/>
      <w:bdr w:val="single" w:sz="4" w:space="0" w:color="auto"/>
    </w:rPr>
  </w:style>
  <w:style w:type="paragraph" w:customStyle="1" w:styleId="StyleMinimizedText11pt">
    <w:name w:val="Style Minimized Text + 11 pt"/>
    <w:basedOn w:val="MinimizedText"/>
    <w:link w:val="StyleMinimizedText11ptChar"/>
    <w:qFormat/>
    <w:rsid w:val="00B938C9"/>
    <w:pPr>
      <w:spacing w:after="0" w:line="240" w:lineRule="auto"/>
    </w:pPr>
    <w:rPr>
      <w:rFonts w:ascii="Times New Roman" w:eastAsiaTheme="minorHAnsi" w:hAnsi="Times New Roman"/>
      <w:sz w:val="20"/>
    </w:rPr>
  </w:style>
  <w:style w:type="character" w:customStyle="1" w:styleId="StyleMinimizedText11ptChar">
    <w:name w:val="Style Minimized Text + 11 pt Char"/>
    <w:link w:val="StyleMinimizedText11pt"/>
    <w:rsid w:val="00B938C9"/>
    <w:rPr>
      <w:rFonts w:ascii="Times New Roman" w:eastAsiaTheme="minorHAnsi" w:hAnsi="Times New Roman"/>
      <w:sz w:val="20"/>
    </w:rPr>
  </w:style>
  <w:style w:type="character" w:customStyle="1" w:styleId="boldcitationChar">
    <w:name w:val="bold citation Char"/>
    <w:rsid w:val="00B938C9"/>
    <w:rPr>
      <w:rFonts w:ascii="Arial" w:hAnsi="Arial"/>
      <w:b/>
      <w:sz w:val="28"/>
      <w:szCs w:val="24"/>
      <w:u w:val="thick"/>
      <w:lang w:val="en-US" w:eastAsia="en-US" w:bidi="ar-SA"/>
    </w:rPr>
  </w:style>
  <w:style w:type="paragraph" w:customStyle="1" w:styleId="BlockTitle20">
    <w:name w:val="Block Title #2"/>
    <w:basedOn w:val="Normal"/>
    <w:uiPriority w:val="99"/>
    <w:rsid w:val="00B938C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B938C9"/>
    <w:rPr>
      <w:b/>
    </w:rPr>
  </w:style>
  <w:style w:type="character" w:customStyle="1" w:styleId="citationunderlineChar">
    <w:name w:val="citation/underline Char"/>
    <w:rsid w:val="00B938C9"/>
    <w:rPr>
      <w:b/>
      <w:sz w:val="24"/>
      <w:szCs w:val="24"/>
      <w:u w:val="single"/>
      <w:lang w:val="en-US" w:eastAsia="en-US" w:bidi="ar-SA"/>
    </w:rPr>
  </w:style>
  <w:style w:type="character" w:customStyle="1" w:styleId="BoldunderlineChar3">
    <w:name w:val="Bold/underline Char"/>
    <w:rsid w:val="00B938C9"/>
    <w:rPr>
      <w:rFonts w:eastAsia="SimSun"/>
      <w:b/>
      <w:noProof w:val="0"/>
      <w:sz w:val="24"/>
      <w:szCs w:val="24"/>
      <w:u w:val="single"/>
      <w:lang w:val="en-US" w:eastAsia="zh-CN" w:bidi="ar-SA"/>
    </w:rPr>
  </w:style>
  <w:style w:type="character" w:customStyle="1" w:styleId="underlinetextchar0">
    <w:name w:val="underlinetextchar"/>
    <w:rsid w:val="00B938C9"/>
  </w:style>
  <w:style w:type="paragraph" w:customStyle="1" w:styleId="CM27">
    <w:name w:val="CM27"/>
    <w:basedOn w:val="Normal"/>
    <w:next w:val="Normal"/>
    <w:uiPriority w:val="99"/>
    <w:qFormat/>
    <w:rsid w:val="00B938C9"/>
    <w:pPr>
      <w:autoSpaceDE w:val="0"/>
      <w:autoSpaceDN w:val="0"/>
      <w:adjustRightInd w:val="0"/>
    </w:pPr>
    <w:rPr>
      <w:rFonts w:ascii="Helvetica Neue LT" w:eastAsia="SimSun" w:hAnsi="Helvetica Neue LT"/>
      <w:lang w:eastAsia="zh-CN"/>
    </w:rPr>
  </w:style>
  <w:style w:type="character" w:customStyle="1" w:styleId="boldciteChar1">
    <w:name w:val="bold cite Char1"/>
    <w:rsid w:val="00B938C9"/>
    <w:rPr>
      <w:b/>
      <w:sz w:val="28"/>
      <w:u w:val="thick" w:color="000000"/>
    </w:rPr>
  </w:style>
  <w:style w:type="character" w:customStyle="1" w:styleId="tagCharCharChar1">
    <w:name w:val="tag Char Char Char1"/>
    <w:rsid w:val="00B938C9"/>
    <w:rPr>
      <w:b/>
      <w:sz w:val="24"/>
      <w:lang w:val="en-US" w:eastAsia="en-US" w:bidi="ar-SA"/>
    </w:rPr>
  </w:style>
  <w:style w:type="character" w:customStyle="1" w:styleId="underlinecardChar0">
    <w:name w:val="underline card Char"/>
    <w:rsid w:val="00B938C9"/>
    <w:rPr>
      <w:rFonts w:ascii="Arial" w:hAnsi="Arial"/>
      <w:sz w:val="18"/>
      <w:szCs w:val="24"/>
      <w:u w:val="single"/>
      <w:lang w:val="en-US" w:eastAsia="en-US" w:bidi="ar-SA"/>
    </w:rPr>
  </w:style>
  <w:style w:type="paragraph" w:customStyle="1" w:styleId="date-comments">
    <w:name w:val="date-comments"/>
    <w:basedOn w:val="Normal"/>
    <w:uiPriority w:val="99"/>
    <w:rsid w:val="00B938C9"/>
    <w:pPr>
      <w:spacing w:before="100" w:beforeAutospacing="1" w:after="100" w:afterAutospacing="1"/>
    </w:pPr>
    <w:rPr>
      <w:rFonts w:ascii="Times" w:hAnsi="Times"/>
      <w:szCs w:val="20"/>
    </w:rPr>
  </w:style>
  <w:style w:type="character" w:customStyle="1" w:styleId="articleauthor0">
    <w:name w:val="articleauthor"/>
    <w:rsid w:val="00B938C9"/>
  </w:style>
  <w:style w:type="character" w:customStyle="1" w:styleId="bodysubtoc">
    <w:name w:val="bodysubtoc"/>
    <w:rsid w:val="00B938C9"/>
  </w:style>
  <w:style w:type="character" w:customStyle="1" w:styleId="lefttitlesmaller">
    <w:name w:val="lefttitlesmaller"/>
    <w:rsid w:val="00B938C9"/>
  </w:style>
  <w:style w:type="character" w:customStyle="1" w:styleId="mb">
    <w:name w:val="mb"/>
    <w:rsid w:val="00B938C9"/>
  </w:style>
  <w:style w:type="character" w:customStyle="1" w:styleId="smallcaps">
    <w:name w:val="smallcaps"/>
    <w:rsid w:val="00B938C9"/>
  </w:style>
  <w:style w:type="character" w:customStyle="1" w:styleId="submitted-date">
    <w:name w:val="submitted-date"/>
    <w:rsid w:val="00B938C9"/>
  </w:style>
  <w:style w:type="character" w:customStyle="1" w:styleId="submitted-time">
    <w:name w:val="submitted-time"/>
    <w:rsid w:val="00B938C9"/>
  </w:style>
  <w:style w:type="character" w:customStyle="1" w:styleId="A20">
    <w:name w:val="A2"/>
    <w:uiPriority w:val="99"/>
    <w:rsid w:val="00B938C9"/>
    <w:rPr>
      <w:rFonts w:ascii="Sabon LT Std" w:hAnsi="Sabon LT Std" w:cs="Sabon LT Std" w:hint="default"/>
      <w:color w:val="000000"/>
      <w:sz w:val="15"/>
      <w:szCs w:val="15"/>
    </w:rPr>
  </w:style>
  <w:style w:type="character" w:customStyle="1" w:styleId="searchword">
    <w:name w:val="searchword"/>
    <w:rsid w:val="00B938C9"/>
  </w:style>
  <w:style w:type="character" w:customStyle="1" w:styleId="bold">
    <w:name w:val="bold"/>
    <w:rsid w:val="00B938C9"/>
  </w:style>
  <w:style w:type="paragraph" w:customStyle="1" w:styleId="Heading2Char2CharChar12">
    <w:name w:val="Heading 2 Char2 Char Char12"/>
    <w:aliases w:val="Char Char Char Char Char Char1 Char Char Char Char Char1,Char Char22"/>
    <w:next w:val="Normal"/>
    <w:uiPriority w:val="99"/>
    <w:rsid w:val="00B938C9"/>
    <w:pPr>
      <w:widowControl w:val="0"/>
      <w:jc w:val="both"/>
      <w:outlineLvl w:val="1"/>
    </w:pPr>
    <w:rPr>
      <w:rFonts w:ascii="Times New Roman" w:eastAsia="Times New Roman" w:hAnsi="Times New Roman" w:cs="Times New Roman"/>
      <w:b/>
    </w:rPr>
  </w:style>
  <w:style w:type="character" w:customStyle="1" w:styleId="FootnoteTextChar1">
    <w:name w:val="Footnote Text Char1"/>
    <w:uiPriority w:val="99"/>
    <w:semiHidden/>
    <w:rsid w:val="00B938C9"/>
    <w:rPr>
      <w:rFonts w:ascii="Times New Roman" w:hAnsi="Times New Roman"/>
    </w:rPr>
  </w:style>
  <w:style w:type="character" w:customStyle="1" w:styleId="BodyText3Char1">
    <w:name w:val="Body Text 3 Char1"/>
    <w:semiHidden/>
    <w:rsid w:val="00B938C9"/>
    <w:rPr>
      <w:rFonts w:ascii="Times New Roman" w:hAnsi="Times New Roman"/>
      <w:sz w:val="16"/>
      <w:szCs w:val="16"/>
    </w:rPr>
  </w:style>
  <w:style w:type="character" w:customStyle="1" w:styleId="PlainTextChar1">
    <w:name w:val="Plain Text Char1"/>
    <w:semiHidden/>
    <w:rsid w:val="00B938C9"/>
    <w:rPr>
      <w:rFonts w:ascii="Consolas" w:hAnsi="Consolas" w:cs="Consolas"/>
      <w:sz w:val="21"/>
      <w:szCs w:val="21"/>
    </w:rPr>
  </w:style>
  <w:style w:type="character" w:customStyle="1" w:styleId="FontStyle19">
    <w:name w:val="Font Style19"/>
    <w:basedOn w:val="DefaultParagraphFont"/>
    <w:uiPriority w:val="99"/>
    <w:rsid w:val="00B938C9"/>
    <w:rPr>
      <w:rFonts w:ascii="Times New Roman" w:hAnsi="Times New Roman" w:cs="Times New Roman"/>
      <w:sz w:val="18"/>
      <w:szCs w:val="18"/>
    </w:rPr>
  </w:style>
  <w:style w:type="character" w:customStyle="1" w:styleId="bylines">
    <w:name w:val="bylines"/>
    <w:basedOn w:val="DefaultParagraphFont"/>
    <w:rsid w:val="00B938C9"/>
  </w:style>
  <w:style w:type="character" w:customStyle="1" w:styleId="StyleStyleBoldUnderlineUnderlineIntenseEmphasis1apple-style-2">
    <w:name w:val="Style Style Bold UnderlineUnderlineIntense Emphasis1apple-style-...2"/>
    <w:basedOn w:val="DefaultParagraphFont"/>
    <w:rsid w:val="00B938C9"/>
    <w:rPr>
      <w:b w:val="0"/>
      <w:bCs/>
      <w:sz w:val="22"/>
      <w:u w:val="single"/>
    </w:rPr>
  </w:style>
  <w:style w:type="character" w:customStyle="1" w:styleId="UL-None">
    <w:name w:val="UL-None"/>
    <w:basedOn w:val="DefaultParagraphFont"/>
    <w:rsid w:val="00B938C9"/>
    <w:rPr>
      <w:strike w:val="0"/>
      <w:dstrike w:val="0"/>
      <w:u w:val="none"/>
      <w:effect w:val="none"/>
    </w:rPr>
  </w:style>
  <w:style w:type="character" w:customStyle="1" w:styleId="FontStyle57">
    <w:name w:val="Font Style57"/>
    <w:rsid w:val="00B938C9"/>
    <w:rPr>
      <w:rFonts w:ascii="Georgia" w:hAnsi="Georgia" w:cs="Georgia"/>
      <w:b/>
      <w:bCs/>
      <w:sz w:val="14"/>
      <w:szCs w:val="14"/>
    </w:rPr>
  </w:style>
  <w:style w:type="character" w:customStyle="1" w:styleId="FontStyle89">
    <w:name w:val="Font Style89"/>
    <w:rsid w:val="00B938C9"/>
    <w:rPr>
      <w:rFonts w:ascii="Times New Roman" w:hAnsi="Times New Roman" w:cs="Times New Roman"/>
      <w:b/>
      <w:bCs/>
      <w:smallCaps/>
      <w:spacing w:val="40"/>
      <w:sz w:val="16"/>
      <w:szCs w:val="16"/>
    </w:rPr>
  </w:style>
  <w:style w:type="character" w:customStyle="1" w:styleId="style3Char0">
    <w:name w:val="style 3 Char"/>
    <w:rsid w:val="00B938C9"/>
    <w:rPr>
      <w:sz w:val="18"/>
      <w:szCs w:val="24"/>
      <w:lang w:val="en-US" w:eastAsia="en-US" w:bidi="ar-SA"/>
    </w:rPr>
  </w:style>
  <w:style w:type="paragraph" w:customStyle="1" w:styleId="CardTagandCite">
    <w:name w:val="Card Tag and Cite"/>
    <w:basedOn w:val="Normal"/>
    <w:next w:val="Normal"/>
    <w:link w:val="CardTagandCiteChar"/>
    <w:qFormat/>
    <w:rsid w:val="00B938C9"/>
    <w:rPr>
      <w:rFonts w:ascii="Arial Narrow" w:hAnsi="Arial Narrow"/>
      <w:b/>
      <w:sz w:val="26"/>
    </w:rPr>
  </w:style>
  <w:style w:type="paragraph" w:customStyle="1" w:styleId="003Cite">
    <w:name w:val="003Cite"/>
    <w:basedOn w:val="Normal"/>
    <w:qFormat/>
    <w:rsid w:val="00B938C9"/>
    <w:rPr>
      <w:rFonts w:eastAsia="Calibri"/>
      <w:sz w:val="16"/>
      <w:szCs w:val="16"/>
    </w:rPr>
  </w:style>
  <w:style w:type="paragraph" w:customStyle="1" w:styleId="hotroute1">
    <w:name w:val="hot route!"/>
    <w:basedOn w:val="Normal"/>
    <w:uiPriority w:val="99"/>
    <w:qFormat/>
    <w:rsid w:val="00B938C9"/>
    <w:pPr>
      <w:ind w:left="144"/>
    </w:pPr>
    <w:rPr>
      <w:rFonts w:eastAsia="Calibri"/>
      <w:szCs w:val="20"/>
    </w:rPr>
  </w:style>
  <w:style w:type="paragraph" w:customStyle="1" w:styleId="NormalBold">
    <w:name w:val="Normal + Bold"/>
    <w:aliases w:val="Double Underline"/>
    <w:basedOn w:val="Normal"/>
    <w:link w:val="NormalBoldChar"/>
    <w:rsid w:val="00B938C9"/>
    <w:pPr>
      <w:jc w:val="both"/>
    </w:pPr>
    <w:rPr>
      <w:b/>
      <w:color w:val="000000"/>
      <w:u w:val="single"/>
    </w:rPr>
  </w:style>
  <w:style w:type="character" w:customStyle="1" w:styleId="NormalBoldChar">
    <w:name w:val="Normal + Bold Char"/>
    <w:aliases w:val="Double Underline Char"/>
    <w:basedOn w:val="DefaultParagraphFont"/>
    <w:link w:val="NormalBold"/>
    <w:rsid w:val="00B938C9"/>
    <w:rPr>
      <w:rFonts w:ascii="Calibri" w:hAnsi="Calibri"/>
      <w:b/>
      <w:color w:val="000000"/>
      <w:sz w:val="22"/>
      <w:u w:val="single"/>
    </w:rPr>
  </w:style>
  <w:style w:type="character" w:customStyle="1" w:styleId="CardsFont6ptChar1">
    <w:name w:val="Cards + Font: 6 pt Char1"/>
    <w:link w:val="CardsFont6pt"/>
    <w:uiPriority w:val="99"/>
    <w:rsid w:val="00B938C9"/>
    <w:rPr>
      <w:rFonts w:ascii="Calibri" w:hAnsi="Calibri"/>
      <w:sz w:val="12"/>
    </w:rPr>
  </w:style>
  <w:style w:type="paragraph" w:customStyle="1" w:styleId="StyleCards12ptThickunderline">
    <w:name w:val="Style Cards + 12 pt Thick underline"/>
    <w:basedOn w:val="Normal"/>
    <w:link w:val="StyleCards12ptThickunderlineChar2"/>
    <w:rsid w:val="00B938C9"/>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B938C9"/>
    <w:rPr>
      <w:rFonts w:ascii="Calibri" w:eastAsia="Times New Roman" w:hAnsi="Calibri"/>
      <w:sz w:val="22"/>
      <w:u w:val="thick"/>
      <w:lang w:val="x-none" w:eastAsia="x-none"/>
    </w:rPr>
  </w:style>
  <w:style w:type="character" w:customStyle="1" w:styleId="BlockHeadingsChar1">
    <w:name w:val="Block Headings Char1"/>
    <w:rsid w:val="00B938C9"/>
    <w:rPr>
      <w:b/>
      <w:caps/>
    </w:rPr>
  </w:style>
  <w:style w:type="character" w:customStyle="1" w:styleId="Longcite">
    <w:name w:val="Longcite"/>
    <w:rsid w:val="00B938C9"/>
    <w:rPr>
      <w:sz w:val="16"/>
    </w:rPr>
  </w:style>
  <w:style w:type="character" w:customStyle="1" w:styleId="Style6pt">
    <w:name w:val="Style 6 pt"/>
    <w:qFormat/>
    <w:rsid w:val="00B938C9"/>
    <w:rPr>
      <w:sz w:val="12"/>
    </w:rPr>
  </w:style>
  <w:style w:type="paragraph" w:customStyle="1" w:styleId="NormalUnderline0">
    <w:name w:val="Normal + Underline"/>
    <w:basedOn w:val="Normal"/>
    <w:link w:val="NormalUnderlineChar0"/>
    <w:rsid w:val="00B938C9"/>
    <w:pPr>
      <w:ind w:left="720"/>
    </w:pPr>
    <w:rPr>
      <w:rFonts w:eastAsia="Times New Roman"/>
      <w:b/>
      <w:u w:val="single"/>
      <w:lang w:val="x-none" w:eastAsia="x-none"/>
    </w:rPr>
  </w:style>
  <w:style w:type="character" w:customStyle="1" w:styleId="NormalUnderlineChar0">
    <w:name w:val="Normal + Underline Char"/>
    <w:link w:val="NormalUnderline0"/>
    <w:rsid w:val="00B938C9"/>
    <w:rPr>
      <w:rFonts w:ascii="Calibri" w:eastAsia="Times New Roman" w:hAnsi="Calibri"/>
      <w:b/>
      <w:sz w:val="22"/>
      <w:u w:val="single"/>
      <w:lang w:val="x-none" w:eastAsia="x-none"/>
    </w:rPr>
  </w:style>
  <w:style w:type="character" w:customStyle="1" w:styleId="FontStyle170">
    <w:name w:val="Font Style170"/>
    <w:uiPriority w:val="99"/>
    <w:rsid w:val="00B938C9"/>
    <w:rPr>
      <w:rFonts w:ascii="Bookman Old Style" w:hAnsi="Bookman Old Style" w:cs="Bookman Old Style"/>
      <w:sz w:val="16"/>
      <w:szCs w:val="16"/>
    </w:rPr>
  </w:style>
  <w:style w:type="character" w:customStyle="1" w:styleId="FontStyle14">
    <w:name w:val="Font Style14"/>
    <w:uiPriority w:val="99"/>
    <w:rsid w:val="00B938C9"/>
    <w:rPr>
      <w:rFonts w:ascii="Book Antiqua" w:hAnsi="Book Antiqua" w:cs="Book Antiqua"/>
      <w:sz w:val="20"/>
      <w:szCs w:val="20"/>
    </w:rPr>
  </w:style>
  <w:style w:type="character" w:customStyle="1" w:styleId="FontStyle15">
    <w:name w:val="Font Style15"/>
    <w:uiPriority w:val="99"/>
    <w:rsid w:val="00B938C9"/>
    <w:rPr>
      <w:rFonts w:ascii="Book Antiqua" w:hAnsi="Book Antiqua" w:cs="Book Antiqua"/>
      <w:b/>
      <w:bCs/>
      <w:spacing w:val="10"/>
      <w:sz w:val="16"/>
      <w:szCs w:val="16"/>
    </w:rPr>
  </w:style>
  <w:style w:type="character" w:customStyle="1" w:styleId="FontStyle17">
    <w:name w:val="Font Style17"/>
    <w:uiPriority w:val="99"/>
    <w:rsid w:val="00B938C9"/>
    <w:rPr>
      <w:rFonts w:ascii="Book Antiqua" w:hAnsi="Book Antiqua" w:cs="Book Antiqua"/>
      <w:i/>
      <w:iCs/>
      <w:spacing w:val="10"/>
      <w:sz w:val="22"/>
      <w:szCs w:val="22"/>
    </w:rPr>
  </w:style>
  <w:style w:type="character" w:customStyle="1" w:styleId="FontStyle329">
    <w:name w:val="Font Style329"/>
    <w:basedOn w:val="DefaultParagraphFont"/>
    <w:uiPriority w:val="99"/>
    <w:rsid w:val="00B938C9"/>
    <w:rPr>
      <w:rFonts w:ascii="Times New Roman" w:hAnsi="Times New Roman" w:cs="Times New Roman" w:hint="default"/>
      <w:b/>
      <w:bCs/>
      <w:spacing w:val="-10"/>
      <w:sz w:val="18"/>
      <w:szCs w:val="18"/>
    </w:rPr>
  </w:style>
  <w:style w:type="paragraph" w:customStyle="1" w:styleId="svarticle">
    <w:name w:val="svarticle"/>
    <w:basedOn w:val="Normal"/>
    <w:uiPriority w:val="99"/>
    <w:qFormat/>
    <w:rsid w:val="00B938C9"/>
    <w:pPr>
      <w:spacing w:before="100" w:beforeAutospacing="1" w:after="100" w:afterAutospacing="1"/>
    </w:pPr>
    <w:rPr>
      <w:rFonts w:eastAsia="Times New Roman"/>
    </w:rPr>
  </w:style>
  <w:style w:type="character" w:customStyle="1" w:styleId="FontStyle39">
    <w:name w:val="Font Style39"/>
    <w:uiPriority w:val="99"/>
    <w:rsid w:val="00B938C9"/>
    <w:rPr>
      <w:rFonts w:ascii="Constantia" w:hAnsi="Constantia" w:cs="Constantia" w:hint="default"/>
      <w:b/>
      <w:bCs/>
      <w:sz w:val="18"/>
      <w:szCs w:val="18"/>
    </w:rPr>
  </w:style>
  <w:style w:type="character" w:customStyle="1" w:styleId="6">
    <w:name w:val="6"/>
    <w:rsid w:val="00B938C9"/>
    <w:rPr>
      <w:rFonts w:ascii="Arial" w:hAnsi="Arial" w:cs="Arial" w:hint="default"/>
      <w:bCs/>
      <w:sz w:val="20"/>
      <w:u w:val="single"/>
      <w:lang w:val="en-US" w:eastAsia="en-US" w:bidi="ar-SA"/>
    </w:rPr>
  </w:style>
  <w:style w:type="paragraph" w:customStyle="1" w:styleId="CardT1">
    <w:name w:val="CardT1"/>
    <w:basedOn w:val="Normal"/>
    <w:link w:val="CardT1Char"/>
    <w:qFormat/>
    <w:rsid w:val="00B938C9"/>
    <w:pPr>
      <w:widowControl w:val="0"/>
      <w:jc w:val="both"/>
    </w:pPr>
    <w:rPr>
      <w:rFonts w:ascii="Arial" w:eastAsia="Calibri" w:hAnsi="Arial" w:cs="Arial"/>
      <w:kern w:val="2"/>
      <w:sz w:val="14"/>
      <w:szCs w:val="14"/>
      <w:lang w:eastAsia="zh-TW"/>
    </w:rPr>
  </w:style>
  <w:style w:type="character" w:customStyle="1" w:styleId="CardT1Char">
    <w:name w:val="CardT1 Char"/>
    <w:link w:val="CardT1"/>
    <w:rsid w:val="00B938C9"/>
    <w:rPr>
      <w:rFonts w:ascii="Arial" w:eastAsia="Calibri" w:hAnsi="Arial" w:cs="Arial"/>
      <w:kern w:val="2"/>
      <w:sz w:val="14"/>
      <w:szCs w:val="14"/>
      <w:lang w:eastAsia="zh-TW"/>
    </w:rPr>
  </w:style>
  <w:style w:type="character" w:customStyle="1" w:styleId="CardCite1">
    <w:name w:val="CardCite1"/>
    <w:qFormat/>
    <w:rsid w:val="00B938C9"/>
    <w:rPr>
      <w:rFonts w:ascii="Times New Roman" w:hAnsi="Times New Roman"/>
      <w:b/>
      <w:sz w:val="22"/>
      <w:szCs w:val="22"/>
      <w:u w:val="single"/>
      <w:lang w:val="en-US" w:eastAsia="en-US" w:bidi="ar-SA"/>
    </w:rPr>
  </w:style>
  <w:style w:type="numbering" w:customStyle="1" w:styleId="NoList3">
    <w:name w:val="No List3"/>
    <w:next w:val="NoList"/>
    <w:uiPriority w:val="99"/>
    <w:semiHidden/>
    <w:unhideWhenUsed/>
    <w:rsid w:val="00B938C9"/>
  </w:style>
  <w:style w:type="character" w:customStyle="1" w:styleId="A6">
    <w:name w:val="A6"/>
    <w:uiPriority w:val="99"/>
    <w:rsid w:val="00B938C9"/>
    <w:rPr>
      <w:rFonts w:cs="ScalaLancetPro"/>
      <w:color w:val="000000"/>
      <w:sz w:val="9"/>
      <w:szCs w:val="9"/>
    </w:rPr>
  </w:style>
  <w:style w:type="character" w:customStyle="1" w:styleId="Hyperlink1">
    <w:name w:val="Hyperlink1"/>
    <w:rsid w:val="00B938C9"/>
    <w:rPr>
      <w:color w:val="002FF6"/>
      <w:sz w:val="22"/>
      <w:u w:val="single"/>
    </w:rPr>
  </w:style>
  <w:style w:type="character" w:customStyle="1" w:styleId="citationref">
    <w:name w:val="citationref"/>
    <w:basedOn w:val="DefaultParagraphFont"/>
    <w:rsid w:val="00B938C9"/>
  </w:style>
  <w:style w:type="character" w:customStyle="1" w:styleId="italics">
    <w:name w:val="italics"/>
    <w:basedOn w:val="DefaultParagraphFont"/>
    <w:rsid w:val="00B938C9"/>
  </w:style>
  <w:style w:type="character" w:customStyle="1" w:styleId="c-timestamplabel">
    <w:name w:val="c-timestamp__label"/>
    <w:basedOn w:val="DefaultParagraphFont"/>
    <w:rsid w:val="00B938C9"/>
  </w:style>
  <w:style w:type="character" w:customStyle="1" w:styleId="cite">
    <w:name w:val="cite"/>
    <w:basedOn w:val="DefaultParagraphFont"/>
    <w:rsid w:val="00B938C9"/>
    <w:rPr>
      <w:b/>
      <w:sz w:val="24"/>
    </w:rPr>
  </w:style>
  <w:style w:type="character" w:customStyle="1" w:styleId="Style8pt1">
    <w:name w:val="Style 8 pt1"/>
    <w:rsid w:val="00B938C9"/>
    <w:rPr>
      <w:rFonts w:ascii="Georgia" w:hAnsi="Georgia" w:hint="default"/>
      <w:sz w:val="16"/>
    </w:rPr>
  </w:style>
  <w:style w:type="paragraph" w:customStyle="1" w:styleId="UnderlineS">
    <w:name w:val="Underline S"/>
    <w:basedOn w:val="Normal"/>
    <w:link w:val="UnderlineSChar"/>
    <w:qFormat/>
    <w:rsid w:val="00B938C9"/>
    <w:pPr>
      <w:spacing w:after="200"/>
    </w:pPr>
    <w:rPr>
      <w:rFonts w:eastAsia="Calibri"/>
      <w:u w:val="single"/>
      <w:lang w:val="x-none" w:eastAsia="zh-CN"/>
    </w:rPr>
  </w:style>
  <w:style w:type="character" w:customStyle="1" w:styleId="UnderlineSChar">
    <w:name w:val="Underline S Char"/>
    <w:link w:val="UnderlineS"/>
    <w:rsid w:val="00B938C9"/>
    <w:rPr>
      <w:rFonts w:ascii="Calibri" w:eastAsia="Calibri" w:hAnsi="Calibri"/>
      <w:sz w:val="22"/>
      <w:u w:val="single"/>
      <w:lang w:val="x-none" w:eastAsia="zh-CN"/>
    </w:rPr>
  </w:style>
  <w:style w:type="character" w:customStyle="1" w:styleId="BoldUnderlineCharChar">
    <w:name w:val="BoldUnderline Char Char"/>
    <w:locked/>
    <w:rsid w:val="00B938C9"/>
    <w:rPr>
      <w:rFonts w:ascii="Calibri" w:eastAsia="Times New Roman" w:hAnsi="Calibri" w:cs="Times New Roman"/>
      <w:b/>
      <w:sz w:val="20"/>
      <w:szCs w:val="24"/>
      <w:u w:val="single"/>
    </w:rPr>
  </w:style>
  <w:style w:type="paragraph" w:customStyle="1" w:styleId="Ununderlined">
    <w:name w:val="Ununderlined"/>
    <w:basedOn w:val="Normal"/>
    <w:link w:val="UnunderlinedChar"/>
    <w:qFormat/>
    <w:rsid w:val="00B938C9"/>
    <w:pPr>
      <w:jc w:val="both"/>
    </w:pPr>
    <w:rPr>
      <w:rFonts w:eastAsia="SimSun"/>
      <w:sz w:val="12"/>
    </w:rPr>
  </w:style>
  <w:style w:type="character" w:customStyle="1" w:styleId="UnunderlinedChar">
    <w:name w:val="Ununderlined Char"/>
    <w:link w:val="Ununderlined"/>
    <w:rsid w:val="00B938C9"/>
    <w:rPr>
      <w:rFonts w:ascii="Calibri" w:eastAsia="SimSun" w:hAnsi="Calibri"/>
      <w:sz w:val="12"/>
    </w:rPr>
  </w:style>
  <w:style w:type="paragraph" w:customStyle="1" w:styleId="Highlighting">
    <w:name w:val="Highlighting"/>
    <w:basedOn w:val="Normal"/>
    <w:link w:val="HighlightingChar"/>
    <w:autoRedefine/>
    <w:qFormat/>
    <w:rsid w:val="00B938C9"/>
    <w:rPr>
      <w:rFonts w:eastAsia="SimSun"/>
      <w:u w:val="thick"/>
    </w:rPr>
  </w:style>
  <w:style w:type="character" w:customStyle="1" w:styleId="HighlightingChar">
    <w:name w:val="Highlighting Char"/>
    <w:link w:val="Highlighting"/>
    <w:rsid w:val="00B938C9"/>
    <w:rPr>
      <w:rFonts w:ascii="Calibri" w:eastAsia="SimSun" w:hAnsi="Calibri"/>
      <w:sz w:val="22"/>
      <w:u w:val="thick"/>
    </w:rPr>
  </w:style>
  <w:style w:type="paragraph" w:customStyle="1" w:styleId="CITE0">
    <w:name w:val="CITE"/>
    <w:basedOn w:val="Heading2"/>
    <w:link w:val="CITEChar2"/>
    <w:autoRedefine/>
    <w:qFormat/>
    <w:rsid w:val="00B938C9"/>
    <w:pPr>
      <w:keepLines w:val="0"/>
      <w:pageBreakBefore w:val="0"/>
      <w:spacing w:before="60" w:after="60"/>
      <w:jc w:val="left"/>
    </w:pPr>
    <w:rPr>
      <w:rFonts w:eastAsia="Times New Roman" w:cs="Arial"/>
      <w:b w:val="0"/>
      <w:iCs/>
      <w:smallCaps/>
      <w:sz w:val="20"/>
      <w:szCs w:val="20"/>
    </w:rPr>
  </w:style>
  <w:style w:type="character" w:customStyle="1" w:styleId="CITEChar2">
    <w:name w:val="CITE Char"/>
    <w:link w:val="CITE0"/>
    <w:rsid w:val="00B938C9"/>
    <w:rPr>
      <w:rFonts w:ascii="Calibri" w:eastAsia="Times New Roman" w:hAnsi="Calibri" w:cs="Arial"/>
      <w:bCs/>
      <w:iCs/>
      <w:smallCaps/>
      <w:sz w:val="20"/>
      <w:szCs w:val="20"/>
      <w:u w:val="double"/>
    </w:rPr>
  </w:style>
  <w:style w:type="character" w:customStyle="1" w:styleId="UnderlineStyleChar7">
    <w:name w:val="Underline Style Char7"/>
    <w:rsid w:val="00B938C9"/>
    <w:rPr>
      <w:rFonts w:ascii="Garamond" w:hAnsi="Garamond" w:hint="default"/>
      <w:sz w:val="22"/>
      <w:szCs w:val="24"/>
      <w:u w:val="single"/>
      <w:lang w:val="en-US" w:eastAsia="en-US" w:bidi="ar-SA"/>
    </w:rPr>
  </w:style>
  <w:style w:type="paragraph" w:customStyle="1" w:styleId="teaserpermalink">
    <w:name w:val="teaser_permalink"/>
    <w:basedOn w:val="Normal"/>
    <w:uiPriority w:val="99"/>
    <w:qFormat/>
    <w:rsid w:val="00B938C9"/>
    <w:pPr>
      <w:spacing w:before="100" w:beforeAutospacing="1" w:after="100" w:afterAutospacing="1"/>
    </w:pPr>
    <w:rPr>
      <w:rFonts w:eastAsia="Times New Roman"/>
      <w:lang w:eastAsia="zh-CN"/>
    </w:rPr>
  </w:style>
  <w:style w:type="character" w:customStyle="1" w:styleId="TagGreg">
    <w:name w:val="TagGreg"/>
    <w:uiPriority w:val="1"/>
    <w:qFormat/>
    <w:rsid w:val="00B938C9"/>
    <w:rPr>
      <w:b/>
      <w:sz w:val="24"/>
    </w:rPr>
  </w:style>
  <w:style w:type="character" w:customStyle="1" w:styleId="Boxing-New">
    <w:name w:val="Boxing - New"/>
    <w:rsid w:val="00B938C9"/>
    <w:rPr>
      <w:rFonts w:ascii="Arial Narrow" w:hAnsi="Arial Narrow"/>
      <w:sz w:val="16"/>
      <w:u w:val="none"/>
      <w:bdr w:val="single" w:sz="4" w:space="0" w:color="auto"/>
    </w:rPr>
  </w:style>
  <w:style w:type="character" w:customStyle="1" w:styleId="StyleDebateUnderline10pt">
    <w:name w:val="Style Debate Underline + 10 pt"/>
    <w:rsid w:val="00B938C9"/>
    <w:rPr>
      <w:rFonts w:ascii="Times New Roman" w:hAnsi="Times New Roman"/>
      <w:sz w:val="20"/>
      <w:szCs w:val="20"/>
      <w:u w:val="single"/>
    </w:rPr>
  </w:style>
  <w:style w:type="character" w:customStyle="1" w:styleId="ssl01">
    <w:name w:val="ss_l01"/>
    <w:rsid w:val="00B938C9"/>
    <w:rPr>
      <w:color w:val="000000"/>
      <w:sz w:val="32"/>
      <w:szCs w:val="32"/>
    </w:rPr>
  </w:style>
  <w:style w:type="character" w:customStyle="1" w:styleId="Cardnon-underlinedChar">
    <w:name w:val="Card non-underlined Char"/>
    <w:link w:val="Cardnon-underlined"/>
    <w:rsid w:val="00B938C9"/>
    <w:rPr>
      <w:rFonts w:ascii="Calibri" w:eastAsia="Times New Roman" w:hAnsi="Calibri"/>
      <w:sz w:val="16"/>
      <w:szCs w:val="16"/>
    </w:rPr>
  </w:style>
  <w:style w:type="character" w:customStyle="1" w:styleId="Heading4Char1">
    <w:name w:val="Heading 4 Char1"/>
    <w:aliases w:val="No Spacing4 Char1,No Spacing11111 Char1,No Spacing5 Char1"/>
    <w:qFormat/>
    <w:rsid w:val="00B938C9"/>
    <w:rPr>
      <w:rFonts w:ascii="Times New Roman" w:eastAsia="Times New Roman" w:hAnsi="Times New Roman" w:cs="Times New Roman"/>
      <w:b/>
      <w:bCs/>
      <w:sz w:val="28"/>
      <w:szCs w:val="28"/>
    </w:rPr>
  </w:style>
  <w:style w:type="character" w:customStyle="1" w:styleId="allocatoragentsleft">
    <w:name w:val="al_locatoragentsleft"/>
    <w:rsid w:val="00B938C9"/>
  </w:style>
  <w:style w:type="character" w:styleId="HTMLTypewriter">
    <w:name w:val="HTML Typewriter"/>
    <w:unhideWhenUsed/>
    <w:rsid w:val="00B938C9"/>
    <w:rPr>
      <w:rFonts w:ascii="Courier New" w:eastAsia="Times New Roman" w:hAnsi="Courier New" w:cs="Courier New"/>
      <w:sz w:val="20"/>
      <w:szCs w:val="20"/>
    </w:rPr>
  </w:style>
  <w:style w:type="character" w:customStyle="1" w:styleId="UnderlinesCharChar">
    <w:name w:val="Underlines Char Char"/>
    <w:rsid w:val="00B938C9"/>
    <w:rPr>
      <w:rFonts w:cs="Arial"/>
      <w:b/>
      <w:bCs/>
      <w:noProof w:val="0"/>
      <w:sz w:val="22"/>
      <w:szCs w:val="26"/>
      <w:u w:val="single"/>
      <w:lang w:val="en-US" w:eastAsia="en-US" w:bidi="ar-SA"/>
    </w:rPr>
  </w:style>
  <w:style w:type="paragraph" w:customStyle="1" w:styleId="Carding">
    <w:name w:val="Carding"/>
    <w:basedOn w:val="Normal"/>
    <w:uiPriority w:val="99"/>
    <w:qFormat/>
    <w:rsid w:val="00B938C9"/>
    <w:rPr>
      <w:rFonts w:eastAsia="Times New Roman"/>
      <w:sz w:val="18"/>
    </w:rPr>
  </w:style>
  <w:style w:type="character" w:customStyle="1" w:styleId="TagsChar1">
    <w:name w:val="Tags Char1"/>
    <w:aliases w:val="Super Script Char1,TagStyle Char1"/>
    <w:uiPriority w:val="1"/>
    <w:rsid w:val="00B938C9"/>
    <w:rPr>
      <w:rFonts w:ascii="Arial Narrow" w:hAnsi="Arial Narrow"/>
      <w:b/>
      <w:noProof w:val="0"/>
      <w:sz w:val="22"/>
      <w:szCs w:val="60"/>
      <w:lang w:val="en-US" w:eastAsia="en-US" w:bidi="ar-SA"/>
    </w:rPr>
  </w:style>
  <w:style w:type="character" w:customStyle="1" w:styleId="aunderline">
    <w:name w:val="aunderline"/>
    <w:qFormat/>
    <w:rsid w:val="00B938C9"/>
    <w:rPr>
      <w:rFonts w:ascii="Times New Roman" w:hAnsi="Times New Roman"/>
      <w:sz w:val="20"/>
      <w:szCs w:val="24"/>
      <w:u w:val="thick"/>
    </w:rPr>
  </w:style>
  <w:style w:type="character" w:customStyle="1" w:styleId="Taggin-New">
    <w:name w:val="Taggin - New"/>
    <w:rsid w:val="00B938C9"/>
    <w:rPr>
      <w:rFonts w:ascii="Arial Narrow" w:hAnsi="Arial Narrow"/>
      <w:b/>
      <w:sz w:val="22"/>
    </w:rPr>
  </w:style>
  <w:style w:type="character" w:customStyle="1" w:styleId="citesChar0">
    <w:name w:val="cites Char"/>
    <w:aliases w:val="Heading 1 Char3"/>
    <w:rsid w:val="00B938C9"/>
    <w:rPr>
      <w:rFonts w:ascii="Times New Roman" w:eastAsia="Malgun Gothic" w:hAnsi="Times New Roman" w:cs="Times New Roman"/>
      <w:b/>
      <w:szCs w:val="24"/>
      <w:u w:val="single"/>
    </w:rPr>
  </w:style>
  <w:style w:type="character" w:customStyle="1" w:styleId="pagetitle">
    <w:name w:val="pagetitle"/>
    <w:rsid w:val="00B938C9"/>
  </w:style>
  <w:style w:type="character" w:customStyle="1" w:styleId="StyleUnderlineCharChar9ptBold1">
    <w:name w:val="Style Underline Char Char + 9 pt Bold1"/>
    <w:rsid w:val="00B938C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938C9"/>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B938C9"/>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0"/>
    <w:rsid w:val="00B938C9"/>
    <w:rPr>
      <w:rFonts w:ascii="Calibri" w:eastAsia="Times New Roman" w:hAnsi="Calibri" w:cs="Times New Roman"/>
      <w:sz w:val="22"/>
      <w:szCs w:val="20"/>
      <w:u w:val="single"/>
    </w:rPr>
  </w:style>
  <w:style w:type="character" w:customStyle="1" w:styleId="StyleUnderlineChar1Bold">
    <w:name w:val="Style Underline Char1 + Bold"/>
    <w:rsid w:val="00B938C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938C9"/>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B938C9"/>
    <w:rPr>
      <w:rFonts w:ascii="Arial Narrow" w:eastAsia="Times New Roman" w:hAnsi="Arial Narrow"/>
      <w:kern w:val="32"/>
      <w:sz w:val="22"/>
      <w:szCs w:val="20"/>
    </w:rPr>
  </w:style>
  <w:style w:type="paragraph" w:customStyle="1" w:styleId="NormalWeb8">
    <w:name w:val="Normal (Web)8"/>
    <w:basedOn w:val="Normal"/>
    <w:uiPriority w:val="99"/>
    <w:qFormat/>
    <w:rsid w:val="00B938C9"/>
    <w:pPr>
      <w:spacing w:before="100" w:beforeAutospacing="1" w:after="100" w:afterAutospacing="1"/>
    </w:pPr>
    <w:rPr>
      <w:rFonts w:eastAsia="Times New Roman"/>
      <w:sz w:val="18"/>
      <w:szCs w:val="18"/>
    </w:rPr>
  </w:style>
  <w:style w:type="character" w:customStyle="1" w:styleId="Style11ptBlackUnderline">
    <w:name w:val="Style 11 pt Black Underline"/>
    <w:rsid w:val="00B938C9"/>
    <w:rPr>
      <w:color w:val="000000"/>
      <w:sz w:val="20"/>
      <w:u w:val="single"/>
    </w:rPr>
  </w:style>
  <w:style w:type="character" w:customStyle="1" w:styleId="Style11ptBlack">
    <w:name w:val="Style 11 pt Black"/>
    <w:rsid w:val="00B938C9"/>
    <w:rPr>
      <w:color w:val="000000"/>
      <w:sz w:val="20"/>
    </w:rPr>
  </w:style>
  <w:style w:type="character" w:customStyle="1" w:styleId="StyleUnderlineCharTimesBold">
    <w:name w:val="Style Underline Char + Times Bold"/>
    <w:rsid w:val="00B938C9"/>
    <w:rPr>
      <w:rFonts w:ascii="Times" w:hAnsi="Times"/>
      <w:b w:val="0"/>
      <w:bCs/>
      <w:sz w:val="20"/>
      <w:u w:val="single"/>
    </w:rPr>
  </w:style>
  <w:style w:type="character" w:customStyle="1" w:styleId="blubigktbiz">
    <w:name w:val="blubigktbiz"/>
    <w:rsid w:val="00B938C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938C9"/>
    <w:pPr>
      <w:ind w:left="-1080" w:right="1728"/>
    </w:pPr>
    <w:rPr>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B938C9"/>
    <w:rPr>
      <w:rFonts w:ascii="Calibri" w:eastAsia="Times New Roman" w:hAnsi="Calibri"/>
      <w:szCs w:val="20"/>
      <w:u w:val="thick"/>
      <w:bdr w:val="single" w:sz="4" w:space="0" w:color="auto"/>
    </w:rPr>
  </w:style>
  <w:style w:type="paragraph" w:styleId="Caption">
    <w:name w:val="caption"/>
    <w:basedOn w:val="Normal"/>
    <w:next w:val="Normal"/>
    <w:qFormat/>
    <w:rsid w:val="00B938C9"/>
    <w:rPr>
      <w:rFonts w:eastAsia="Times New Roman"/>
      <w:b/>
      <w:bCs/>
      <w:sz w:val="18"/>
      <w:szCs w:val="18"/>
      <w:lang w:bidi="en-US"/>
    </w:rPr>
  </w:style>
  <w:style w:type="character" w:customStyle="1" w:styleId="Style4CharChar">
    <w:name w:val="Style4 Char Char"/>
    <w:rsid w:val="00B938C9"/>
    <w:rPr>
      <w:rFonts w:ascii="Arial Narrow" w:hAnsi="Arial Narrow"/>
      <w:noProof w:val="0"/>
      <w:szCs w:val="24"/>
      <w:u w:val="single"/>
      <w:lang w:val="en-US" w:eastAsia="en-US" w:bidi="ar-SA"/>
    </w:rPr>
  </w:style>
  <w:style w:type="character" w:customStyle="1" w:styleId="StyleEmphasisArial12ptBold">
    <w:name w:val="Style Emphasis + Arial 12 pt Bold"/>
    <w:rsid w:val="00B938C9"/>
    <w:rPr>
      <w:rFonts w:ascii="Arial" w:hAnsi="Arial"/>
      <w:b/>
      <w:bCs/>
      <w:i/>
      <w:iCs/>
      <w:sz w:val="24"/>
    </w:rPr>
  </w:style>
  <w:style w:type="character" w:customStyle="1" w:styleId="super">
    <w:name w:val="super"/>
    <w:rsid w:val="00B938C9"/>
  </w:style>
  <w:style w:type="character" w:customStyle="1" w:styleId="text30">
    <w:name w:val="text30"/>
    <w:rsid w:val="00B938C9"/>
  </w:style>
  <w:style w:type="character" w:customStyle="1" w:styleId="uppercase">
    <w:name w:val="uppercase"/>
    <w:rsid w:val="00B938C9"/>
  </w:style>
  <w:style w:type="character" w:customStyle="1" w:styleId="BodyTextIndentChar1">
    <w:name w:val="Body Text Indent Char1"/>
    <w:uiPriority w:val="99"/>
    <w:semiHidden/>
    <w:rsid w:val="00B938C9"/>
    <w:rPr>
      <w:rFonts w:ascii="Times New Roman" w:hAnsi="Times New Roman" w:cs="Times New Roman"/>
      <w:sz w:val="20"/>
    </w:rPr>
  </w:style>
  <w:style w:type="character" w:customStyle="1" w:styleId="CiteCharCharCharCharCharChar">
    <w:name w:val="Cite Char Char Char Char Char Char"/>
    <w:rsid w:val="00B938C9"/>
    <w:rPr>
      <w:b/>
      <w:noProof w:val="0"/>
      <w:sz w:val="22"/>
      <w:szCs w:val="24"/>
      <w:u w:val="single"/>
      <w:lang w:val="en-US" w:eastAsia="en-US" w:bidi="ar-SA"/>
    </w:rPr>
  </w:style>
  <w:style w:type="character" w:customStyle="1" w:styleId="mainbody1">
    <w:name w:val="mainbody1"/>
    <w:rsid w:val="00B938C9"/>
    <w:rPr>
      <w:rFonts w:ascii="Verdana" w:hAnsi="Verdana" w:hint="default"/>
      <w:color w:val="000000"/>
      <w:sz w:val="22"/>
      <w:szCs w:val="22"/>
    </w:rPr>
  </w:style>
  <w:style w:type="character" w:customStyle="1" w:styleId="Heading3CharCharCharChar">
    <w:name w:val="Heading 3 Char Char Char Char"/>
    <w:rsid w:val="00B938C9"/>
    <w:rPr>
      <w:rFonts w:ascii="Arial" w:hAnsi="Arial" w:cs="Arial" w:hint="default"/>
      <w:bCs/>
      <w:szCs w:val="26"/>
      <w:u w:val="single"/>
      <w:lang w:val="en-US" w:eastAsia="en-US" w:bidi="ar-SA"/>
    </w:rPr>
  </w:style>
  <w:style w:type="paragraph" w:customStyle="1" w:styleId="StyleLeft02">
    <w:name w:val="Style Left:  0.2&quot;"/>
    <w:basedOn w:val="Normal"/>
    <w:uiPriority w:val="99"/>
    <w:qFormat/>
    <w:rsid w:val="00B938C9"/>
    <w:rPr>
      <w:rFonts w:eastAsia="Calibri"/>
      <w:szCs w:val="20"/>
    </w:rPr>
  </w:style>
  <w:style w:type="paragraph" w:customStyle="1" w:styleId="Normaltext0">
    <w:name w:val="Normal text"/>
    <w:basedOn w:val="Normal"/>
    <w:link w:val="NormaltextCharChar"/>
    <w:autoRedefine/>
    <w:qFormat/>
    <w:rsid w:val="00B938C9"/>
    <w:pPr>
      <w:ind w:left="432"/>
    </w:pPr>
    <w:rPr>
      <w:rFonts w:eastAsia="SimSun"/>
      <w:color w:val="000000"/>
      <w:sz w:val="16"/>
      <w:szCs w:val="20"/>
      <w:lang w:val="x-none" w:eastAsia="x-none"/>
    </w:rPr>
  </w:style>
  <w:style w:type="character" w:customStyle="1" w:styleId="NormaltextCharChar">
    <w:name w:val="Normal text Char Char"/>
    <w:link w:val="Normaltext0"/>
    <w:rsid w:val="00B938C9"/>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B938C9"/>
    <w:rPr>
      <w:b/>
      <w:sz w:val="28"/>
    </w:rPr>
  </w:style>
  <w:style w:type="character" w:customStyle="1" w:styleId="TagofCardChar">
    <w:name w:val="Tag of Card Char"/>
    <w:link w:val="TagofCard"/>
    <w:rsid w:val="00B938C9"/>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B938C9"/>
    <w:rPr>
      <w:b/>
      <w:bCs/>
      <w:sz w:val="20"/>
    </w:rPr>
  </w:style>
  <w:style w:type="character" w:customStyle="1" w:styleId="SourcenameChar">
    <w:name w:val="Source name Char"/>
    <w:link w:val="Sourcename"/>
    <w:rsid w:val="00B938C9"/>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0"/>
    <w:autoRedefine/>
    <w:qFormat/>
    <w:rsid w:val="00B938C9"/>
    <w:rPr>
      <w:sz w:val="22"/>
      <w:u w:val="single"/>
    </w:rPr>
  </w:style>
  <w:style w:type="character" w:customStyle="1" w:styleId="underlinedcardChar0">
    <w:name w:val="underlined card Char"/>
    <w:link w:val="underlinedcard"/>
    <w:rsid w:val="00B938C9"/>
    <w:rPr>
      <w:rFonts w:ascii="Calibri" w:eastAsia="SimSun" w:hAnsi="Calibri"/>
      <w:color w:val="000000"/>
      <w:sz w:val="22"/>
      <w:szCs w:val="20"/>
      <w:u w:val="single"/>
      <w:lang w:val="x-none" w:eastAsia="x-none"/>
    </w:rPr>
  </w:style>
  <w:style w:type="paragraph" w:customStyle="1" w:styleId="FullText">
    <w:name w:val="Full Text"/>
    <w:basedOn w:val="Normal"/>
    <w:uiPriority w:val="99"/>
    <w:qFormat/>
    <w:rsid w:val="00B938C9"/>
    <w:rPr>
      <w:rFonts w:eastAsia="Times New Roman"/>
      <w:sz w:val="16"/>
    </w:rPr>
  </w:style>
  <w:style w:type="character" w:customStyle="1" w:styleId="SourceBold">
    <w:name w:val="Source Bold"/>
    <w:rsid w:val="00B938C9"/>
    <w:rPr>
      <w:rFonts w:ascii="Arial Narrow" w:hAnsi="Arial Narrow"/>
      <w:b/>
      <w:sz w:val="24"/>
      <w:u w:val="none"/>
    </w:rPr>
  </w:style>
  <w:style w:type="paragraph" w:customStyle="1" w:styleId="TextUnderline">
    <w:name w:val="Text Underline"/>
    <w:basedOn w:val="Normal"/>
    <w:link w:val="TextUnderlineChar"/>
    <w:qFormat/>
    <w:rsid w:val="00B938C9"/>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B938C9"/>
    <w:rPr>
      <w:rFonts w:ascii="Garamond" w:eastAsia="Times New Roman" w:hAnsi="Garamond"/>
      <w:bCs/>
      <w:kern w:val="20"/>
      <w:sz w:val="22"/>
      <w:szCs w:val="32"/>
      <w:u w:val="single"/>
      <w:lang w:val="x-none" w:eastAsia="x-none"/>
    </w:rPr>
  </w:style>
  <w:style w:type="character" w:customStyle="1" w:styleId="2xBoldUnderline">
    <w:name w:val="2x_Bold_Underline"/>
    <w:rsid w:val="00B938C9"/>
    <w:rPr>
      <w:b/>
      <w:bCs/>
      <w:sz w:val="24"/>
      <w:u w:val="thick"/>
    </w:rPr>
  </w:style>
  <w:style w:type="character" w:customStyle="1" w:styleId="Dottedunderline0">
    <w:name w:val="Dotted underline"/>
    <w:rsid w:val="00B938C9"/>
    <w:rPr>
      <w:u w:val="dotted"/>
    </w:rPr>
  </w:style>
  <w:style w:type="paragraph" w:customStyle="1" w:styleId="citeunread">
    <w:name w:val="cite unread"/>
    <w:basedOn w:val="Normal"/>
    <w:link w:val="citeunreadChar"/>
    <w:qFormat/>
    <w:rsid w:val="00B938C9"/>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B938C9"/>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B938C9"/>
    <w:rPr>
      <w:rFonts w:eastAsia="Times New Roman"/>
      <w:b/>
      <w:szCs w:val="20"/>
      <w:u w:val="single"/>
      <w:lang w:val="x-none" w:eastAsia="x-none"/>
    </w:rPr>
  </w:style>
  <w:style w:type="character" w:customStyle="1" w:styleId="readCharChar">
    <w:name w:val="read Char Char"/>
    <w:link w:val="read"/>
    <w:locked/>
    <w:rsid w:val="00B938C9"/>
    <w:rPr>
      <w:rFonts w:ascii="Calibri" w:eastAsia="Times New Roman" w:hAnsi="Calibri"/>
      <w:b/>
      <w:sz w:val="22"/>
      <w:szCs w:val="20"/>
      <w:u w:val="single"/>
      <w:lang w:val="x-none" w:eastAsia="x-none"/>
    </w:rPr>
  </w:style>
  <w:style w:type="paragraph" w:customStyle="1" w:styleId="2ndLevel-TAG">
    <w:name w:val="2nd Level - TAG"/>
    <w:basedOn w:val="Normal"/>
    <w:next w:val="Normal"/>
    <w:uiPriority w:val="99"/>
    <w:qFormat/>
    <w:rsid w:val="00B938C9"/>
    <w:pPr>
      <w:spacing w:before="240"/>
      <w:outlineLvl w:val="2"/>
    </w:pPr>
    <w:rPr>
      <w:rFonts w:eastAsia="Times New Roman"/>
      <w:b/>
    </w:rPr>
  </w:style>
  <w:style w:type="character" w:customStyle="1" w:styleId="readChar">
    <w:name w:val="read Char"/>
    <w:rsid w:val="00B938C9"/>
    <w:rPr>
      <w:szCs w:val="22"/>
      <w:u w:val="single"/>
      <w:lang w:val="en-US" w:eastAsia="en-US" w:bidi="ar-SA"/>
    </w:rPr>
  </w:style>
  <w:style w:type="character" w:customStyle="1" w:styleId="underlining0">
    <w:name w:val="underlining"/>
    <w:rsid w:val="00B938C9"/>
    <w:rPr>
      <w:u w:val="single"/>
    </w:rPr>
  </w:style>
  <w:style w:type="paragraph" w:styleId="BodyTextIndent2">
    <w:name w:val="Body Text Indent 2"/>
    <w:basedOn w:val="Normal"/>
    <w:link w:val="BodyTextIndent2Char"/>
    <w:rsid w:val="00B938C9"/>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B938C9"/>
    <w:rPr>
      <w:rFonts w:ascii="HGSSoeiKakugothicUB" w:eastAsia="MS Mincho" w:hAnsi="Calibri"/>
      <w:sz w:val="22"/>
      <w:szCs w:val="20"/>
      <w:lang w:val="x-none" w:eastAsia="ja-JP"/>
    </w:rPr>
  </w:style>
  <w:style w:type="paragraph" w:customStyle="1" w:styleId="CiteCard0">
    <w:name w:val="Cite_Card"/>
    <w:link w:val="CiteCardChar"/>
    <w:qFormat/>
    <w:rsid w:val="00B938C9"/>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0"/>
    <w:rsid w:val="00B938C9"/>
    <w:rPr>
      <w:rFonts w:ascii="Times New Roman" w:eastAsia="Times New Roman" w:hAnsi="Times New Roman" w:cs="Arial"/>
      <w:bCs/>
      <w:sz w:val="20"/>
      <w:szCs w:val="20"/>
    </w:rPr>
  </w:style>
  <w:style w:type="character" w:customStyle="1" w:styleId="btitle">
    <w:name w:val="btitle"/>
    <w:rsid w:val="00B938C9"/>
  </w:style>
  <w:style w:type="character" w:customStyle="1" w:styleId="green">
    <w:name w:val="green"/>
    <w:rsid w:val="00B938C9"/>
  </w:style>
  <w:style w:type="paragraph" w:customStyle="1" w:styleId="CM14">
    <w:name w:val="CM14"/>
    <w:basedOn w:val="Default"/>
    <w:next w:val="Default"/>
    <w:uiPriority w:val="99"/>
    <w:qFormat/>
    <w:rsid w:val="00B938C9"/>
    <w:pPr>
      <w:widowControl w:val="0"/>
      <w:spacing w:after="0" w:line="240" w:lineRule="auto"/>
    </w:pPr>
    <w:rPr>
      <w:rFonts w:ascii="Times New Roman" w:eastAsia="MS Mincho" w:hAnsi="Times New Roman" w:cs="Times New Roman"/>
    </w:rPr>
  </w:style>
  <w:style w:type="character" w:customStyle="1" w:styleId="BodyText20">
    <w:name w:val="Body Text2"/>
    <w:rsid w:val="00B93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B93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938C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938C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938C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93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B938C9"/>
    <w:rPr>
      <w:rFonts w:ascii="Sylfaen" w:hAnsi="Sylfaen" w:cs="Sylfaen"/>
      <w:i/>
      <w:iCs/>
      <w:sz w:val="19"/>
      <w:szCs w:val="19"/>
      <w:u w:val="none"/>
      <w:shd w:val="clear" w:color="auto" w:fill="FFFFFF"/>
    </w:rPr>
  </w:style>
  <w:style w:type="character" w:customStyle="1" w:styleId="AnalyticsChar">
    <w:name w:val="Analytics Char"/>
    <w:basedOn w:val="DefaultParagraphFont"/>
    <w:link w:val="Analytics"/>
    <w:uiPriority w:val="4"/>
    <w:rsid w:val="00B938C9"/>
    <w:rPr>
      <w:rFonts w:ascii="Palatino Linotype" w:hAnsi="Palatino Linotype" w:cs="Palatino Linotype"/>
      <w:b/>
      <w:sz w:val="22"/>
    </w:rPr>
  </w:style>
  <w:style w:type="character" w:customStyle="1" w:styleId="Emph">
    <w:name w:val="Emph"/>
    <w:basedOn w:val="DefaultParagraphFont"/>
    <w:uiPriority w:val="1"/>
    <w:qFormat/>
    <w:rsid w:val="00B938C9"/>
    <w:rPr>
      <w:rFonts w:ascii="Arial" w:hAnsi="Arial"/>
      <w:b/>
      <w:sz w:val="20"/>
      <w:u w:val="single"/>
      <w:bdr w:val="single" w:sz="8" w:space="0" w:color="auto"/>
    </w:rPr>
  </w:style>
  <w:style w:type="character" w:customStyle="1" w:styleId="cardchar00">
    <w:name w:val="cardchar0"/>
    <w:basedOn w:val="DefaultParagraphFont"/>
    <w:rsid w:val="00B938C9"/>
  </w:style>
  <w:style w:type="character" w:customStyle="1" w:styleId="UnderlineNon-bold">
    <w:name w:val="Underline Non - bold"/>
    <w:rsid w:val="00B938C9"/>
    <w:rPr>
      <w:rFonts w:ascii="Times New Roman" w:hAnsi="Times New Roman"/>
      <w:iCs/>
      <w:sz w:val="22"/>
      <w:u w:val="single"/>
    </w:rPr>
  </w:style>
  <w:style w:type="paragraph" w:customStyle="1" w:styleId="StyleHeading4UnderlinedsmalltextGaramond">
    <w:name w:val="Style Heading 4Underlinedsmall text + Garamond"/>
    <w:basedOn w:val="Heading4"/>
    <w:link w:val="StyleHeading4UnderlinedsmalltextGaramondChar"/>
    <w:qFormat/>
    <w:rsid w:val="00B938C9"/>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B938C9"/>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
    <w:rsid w:val="00B938C9"/>
    <w:rPr>
      <w:rFonts w:ascii="Bell MT" w:eastAsia="Times New Roman" w:hAnsi="Bell MT"/>
      <w:bCs/>
      <w:iCs/>
      <w:sz w:val="22"/>
      <w:u w:val="single"/>
    </w:rPr>
  </w:style>
  <w:style w:type="character" w:customStyle="1" w:styleId="Heading5Char2">
    <w:name w:val="Heading 5 Char2"/>
    <w:rsid w:val="00B938C9"/>
    <w:rPr>
      <w:rFonts w:ascii="Bell MT" w:eastAsia="Times New Roman" w:hAnsi="Bell MT"/>
      <w:bCs/>
      <w:iCs/>
      <w:sz w:val="10"/>
      <w:szCs w:val="26"/>
    </w:rPr>
  </w:style>
  <w:style w:type="paragraph" w:customStyle="1" w:styleId="Heading2-NotBold">
    <w:name w:val="Heading 2 - Not Bold"/>
    <w:basedOn w:val="Heading2"/>
    <w:autoRedefine/>
    <w:uiPriority w:val="99"/>
    <w:qFormat/>
    <w:rsid w:val="00B938C9"/>
    <w:pPr>
      <w:keepNext w:val="0"/>
      <w:keepLines w:val="0"/>
      <w:pageBreakBefore w:val="0"/>
      <w:jc w:val="left"/>
    </w:pPr>
    <w:rPr>
      <w:rFonts w:ascii="Garamond" w:eastAsia="Calibri" w:hAnsi="Garamond" w:cs="Times New Roman"/>
      <w:b w:val="0"/>
      <w:bCs w:val="0"/>
      <w:sz w:val="22"/>
      <w:u w:val="none"/>
    </w:rPr>
  </w:style>
  <w:style w:type="paragraph" w:customStyle="1" w:styleId="Heading2-Bold">
    <w:name w:val="Heading 2 - Bold"/>
    <w:basedOn w:val="Normal"/>
    <w:autoRedefine/>
    <w:uiPriority w:val="99"/>
    <w:qFormat/>
    <w:rsid w:val="00B938C9"/>
    <w:rPr>
      <w:rFonts w:ascii="Garamond" w:eastAsia="Calibri" w:hAnsi="Garamond"/>
      <w:b/>
    </w:rPr>
  </w:style>
  <w:style w:type="character" w:customStyle="1" w:styleId="Style2CharChar">
    <w:name w:val="Style2 Char Char"/>
    <w:rsid w:val="00B938C9"/>
    <w:rPr>
      <w:u w:val="thick"/>
      <w:lang w:val="en-US" w:eastAsia="en-US" w:bidi="ar-SA"/>
    </w:rPr>
  </w:style>
  <w:style w:type="character" w:customStyle="1" w:styleId="authordate1">
    <w:name w:val="authordate"/>
    <w:rsid w:val="00B938C9"/>
  </w:style>
  <w:style w:type="paragraph" w:customStyle="1" w:styleId="tag0">
    <w:name w:val="%tag"/>
    <w:basedOn w:val="Normal"/>
    <w:next w:val="Normal"/>
    <w:uiPriority w:val="99"/>
    <w:qFormat/>
    <w:rsid w:val="00B938C9"/>
    <w:rPr>
      <w:rFonts w:ascii="Garamond" w:eastAsia="Calibri" w:hAnsi="Garamond"/>
      <w:bCs/>
      <w:sz w:val="18"/>
    </w:rPr>
  </w:style>
  <w:style w:type="character" w:customStyle="1" w:styleId="underline0">
    <w:name w:val="%underline"/>
    <w:qFormat/>
    <w:rsid w:val="00B938C9"/>
    <w:rPr>
      <w:rFonts w:ascii="Times New Roman" w:hAnsi="Times New Roman"/>
      <w:sz w:val="16"/>
      <w:u w:val="none"/>
    </w:rPr>
  </w:style>
  <w:style w:type="character" w:customStyle="1" w:styleId="AUNDERLINE0">
    <w:name w:val="AUNDERLINE"/>
    <w:qFormat/>
    <w:rsid w:val="00B938C9"/>
    <w:rPr>
      <w:rFonts w:ascii="Times New Roman" w:hAnsi="Times New Roman"/>
      <w:sz w:val="20"/>
      <w:u w:val="single"/>
    </w:rPr>
  </w:style>
  <w:style w:type="paragraph" w:customStyle="1" w:styleId="Style20">
    <w:name w:val="Style 2"/>
    <w:basedOn w:val="Normal"/>
    <w:link w:val="Style2Char0"/>
    <w:uiPriority w:val="99"/>
    <w:qFormat/>
    <w:rsid w:val="00B938C9"/>
    <w:pPr>
      <w:ind w:left="432"/>
    </w:pPr>
    <w:rPr>
      <w:rFonts w:eastAsia="Times New Roman"/>
      <w:szCs w:val="20"/>
      <w:u w:val="single"/>
      <w:lang w:val="x-none" w:eastAsia="x-none"/>
    </w:rPr>
  </w:style>
  <w:style w:type="character" w:customStyle="1" w:styleId="Style2Char0">
    <w:name w:val="Style 2 Char"/>
    <w:link w:val="Style20"/>
    <w:uiPriority w:val="99"/>
    <w:rsid w:val="00B938C9"/>
    <w:rPr>
      <w:rFonts w:ascii="Calibri" w:eastAsia="Times New Roman" w:hAnsi="Calibri"/>
      <w:sz w:val="22"/>
      <w:szCs w:val="20"/>
      <w:u w:val="single"/>
      <w:lang w:val="x-none" w:eastAsia="x-none"/>
    </w:rPr>
  </w:style>
  <w:style w:type="paragraph" w:customStyle="1" w:styleId="GAUnderline">
    <w:name w:val="GA Underline"/>
    <w:basedOn w:val="Normal"/>
    <w:link w:val="GAUnderlineChar"/>
    <w:qFormat/>
    <w:rsid w:val="00B938C9"/>
    <w:rPr>
      <w:rFonts w:ascii="Garamond" w:eastAsia="Times New Roman" w:hAnsi="Garamond"/>
      <w:szCs w:val="20"/>
      <w:u w:val="single"/>
      <w:lang w:val="x-none" w:eastAsia="x-none"/>
    </w:rPr>
  </w:style>
  <w:style w:type="character" w:customStyle="1" w:styleId="GAUnderlineChar">
    <w:name w:val="GA Underline Char"/>
    <w:link w:val="GAUnderline"/>
    <w:rsid w:val="00B938C9"/>
    <w:rPr>
      <w:rFonts w:ascii="Garamond" w:eastAsia="Times New Roman" w:hAnsi="Garamond"/>
      <w:sz w:val="22"/>
      <w:szCs w:val="20"/>
      <w:u w:val="single"/>
      <w:lang w:val="x-none" w:eastAsia="x-none"/>
    </w:rPr>
  </w:style>
  <w:style w:type="paragraph" w:customStyle="1" w:styleId="textsmall0">
    <w:name w:val="textsmall"/>
    <w:basedOn w:val="Normal"/>
    <w:link w:val="textsmallChar0"/>
    <w:qFormat/>
    <w:rsid w:val="00B938C9"/>
    <w:rPr>
      <w:rFonts w:eastAsia="Times New Roman"/>
      <w:sz w:val="18"/>
      <w:szCs w:val="20"/>
      <w:lang w:val="x-none" w:eastAsia="x-none"/>
    </w:rPr>
  </w:style>
  <w:style w:type="character" w:customStyle="1" w:styleId="textsmallChar0">
    <w:name w:val="textsmall Char"/>
    <w:link w:val="textsmall0"/>
    <w:rsid w:val="00B938C9"/>
    <w:rPr>
      <w:rFonts w:ascii="Calibri" w:eastAsia="Times New Roman" w:hAnsi="Calibri"/>
      <w:sz w:val="18"/>
      <w:szCs w:val="20"/>
      <w:lang w:val="x-none" w:eastAsia="x-none"/>
    </w:rPr>
  </w:style>
  <w:style w:type="paragraph" w:customStyle="1" w:styleId="cardtextemphasis">
    <w:name w:val="card text emphasis"/>
    <w:basedOn w:val="Normal"/>
    <w:link w:val="cardtextemphasisChar"/>
    <w:qFormat/>
    <w:rsid w:val="00B938C9"/>
    <w:pPr>
      <w:spacing w:after="200"/>
    </w:pPr>
    <w:rPr>
      <w:rFonts w:ascii="Trebuchet MS" w:eastAsia="Verdana" w:hAnsi="Trebuchet MS" w:cs="Times New Roman"/>
      <w:b/>
      <w:sz w:val="18"/>
      <w:u w:val="single"/>
    </w:rPr>
  </w:style>
  <w:style w:type="paragraph" w:customStyle="1" w:styleId="Micro">
    <w:name w:val="Micro"/>
    <w:basedOn w:val="Normal"/>
    <w:next w:val="Normal"/>
    <w:link w:val="MicroChar"/>
    <w:qFormat/>
    <w:rsid w:val="00B938C9"/>
    <w:rPr>
      <w:rFonts w:eastAsia="Times New Roman"/>
      <w:sz w:val="12"/>
    </w:rPr>
  </w:style>
  <w:style w:type="character" w:customStyle="1" w:styleId="MicroChar">
    <w:name w:val="Micro Char"/>
    <w:link w:val="Micro"/>
    <w:rsid w:val="00B938C9"/>
    <w:rPr>
      <w:rFonts w:ascii="Calibri" w:eastAsia="Times New Roman" w:hAnsi="Calibri"/>
      <w:sz w:val="12"/>
    </w:rPr>
  </w:style>
  <w:style w:type="paragraph" w:customStyle="1" w:styleId="CardNotUnderlined">
    <w:name w:val="Card Not Underlined"/>
    <w:basedOn w:val="Normal"/>
    <w:link w:val="CardNotUnderlinedChar1"/>
    <w:autoRedefine/>
    <w:qFormat/>
    <w:rsid w:val="00B938C9"/>
    <w:rPr>
      <w:rFonts w:ascii="Bell MT" w:eastAsia="Calibri" w:hAnsi="Bell MT"/>
      <w:szCs w:val="20"/>
    </w:rPr>
  </w:style>
  <w:style w:type="character" w:customStyle="1" w:styleId="UnderlinedCharChar0">
    <w:name w:val="Underlined Char Char"/>
    <w:rsid w:val="00B938C9"/>
    <w:rPr>
      <w:rFonts w:ascii="Garamond" w:hAnsi="Garamond"/>
      <w:szCs w:val="28"/>
      <w:u w:val="single"/>
      <w:lang w:val="en-US" w:eastAsia="en-US" w:bidi="ar-SA"/>
    </w:rPr>
  </w:style>
  <w:style w:type="paragraph" w:customStyle="1" w:styleId="h-lead">
    <w:name w:val="h-lead"/>
    <w:basedOn w:val="Normal"/>
    <w:uiPriority w:val="99"/>
    <w:qFormat/>
    <w:rsid w:val="00B938C9"/>
    <w:pPr>
      <w:spacing w:before="100" w:beforeAutospacing="1" w:after="100" w:afterAutospacing="1"/>
    </w:pPr>
    <w:rPr>
      <w:rFonts w:eastAsia="Times New Roman"/>
    </w:rPr>
  </w:style>
  <w:style w:type="character" w:customStyle="1" w:styleId="slug-doi">
    <w:name w:val="slug-doi"/>
    <w:basedOn w:val="DefaultParagraphFont"/>
    <w:rsid w:val="00B938C9"/>
  </w:style>
  <w:style w:type="paragraph" w:customStyle="1" w:styleId="intro">
    <w:name w:val="intro"/>
    <w:basedOn w:val="Normal"/>
    <w:uiPriority w:val="99"/>
    <w:qFormat/>
    <w:rsid w:val="00B938C9"/>
    <w:pPr>
      <w:spacing w:before="100" w:beforeAutospacing="1" w:after="100" w:afterAutospacing="1"/>
    </w:pPr>
    <w:rPr>
      <w:rFonts w:eastAsia="Times New Roman"/>
    </w:rPr>
  </w:style>
  <w:style w:type="character" w:customStyle="1" w:styleId="af">
    <w:name w:val="af"/>
    <w:basedOn w:val="DefaultParagraphFont"/>
    <w:rsid w:val="00B938C9"/>
  </w:style>
  <w:style w:type="character" w:customStyle="1" w:styleId="ab">
    <w:name w:val="ab"/>
    <w:basedOn w:val="DefaultParagraphFont"/>
    <w:rsid w:val="00B938C9"/>
  </w:style>
  <w:style w:type="character" w:customStyle="1" w:styleId="em">
    <w:name w:val="em"/>
    <w:basedOn w:val="DefaultParagraphFont"/>
    <w:rsid w:val="00B938C9"/>
  </w:style>
  <w:style w:type="character" w:customStyle="1" w:styleId="au">
    <w:name w:val="au"/>
    <w:basedOn w:val="DefaultParagraphFont"/>
    <w:rsid w:val="00B938C9"/>
  </w:style>
  <w:style w:type="character" w:customStyle="1" w:styleId="ti">
    <w:name w:val="ti"/>
    <w:basedOn w:val="DefaultParagraphFont"/>
    <w:rsid w:val="00B938C9"/>
  </w:style>
  <w:style w:type="character" w:customStyle="1" w:styleId="subheadblue">
    <w:name w:val="subhead_blue"/>
    <w:basedOn w:val="DefaultParagraphFont"/>
    <w:rsid w:val="00B938C9"/>
  </w:style>
  <w:style w:type="character" w:customStyle="1" w:styleId="affiliation">
    <w:name w:val="affiliation"/>
    <w:basedOn w:val="DefaultParagraphFont"/>
    <w:rsid w:val="00B938C9"/>
  </w:style>
  <w:style w:type="character" w:customStyle="1" w:styleId="slug-doi-wrapper">
    <w:name w:val="slug-doi-wrapper"/>
    <w:basedOn w:val="DefaultParagraphFont"/>
    <w:rsid w:val="00B938C9"/>
  </w:style>
  <w:style w:type="character" w:customStyle="1" w:styleId="slug-metadata-noteahead-of-print">
    <w:name w:val="slug-metadata-note ahead-of-print"/>
    <w:basedOn w:val="DefaultParagraphFont"/>
    <w:rsid w:val="00B938C9"/>
  </w:style>
  <w:style w:type="character" w:customStyle="1" w:styleId="slug-ahead-of-print-date">
    <w:name w:val="slug-ahead-of-print-date"/>
    <w:basedOn w:val="DefaultParagraphFont"/>
    <w:rsid w:val="00B938C9"/>
  </w:style>
  <w:style w:type="character" w:customStyle="1" w:styleId="medium-bold">
    <w:name w:val="medium-bold"/>
    <w:basedOn w:val="DefaultParagraphFont"/>
    <w:rsid w:val="00B938C9"/>
  </w:style>
  <w:style w:type="character" w:customStyle="1" w:styleId="goohl0">
    <w:name w:val="goohl0"/>
    <w:basedOn w:val="DefaultParagraphFont"/>
    <w:rsid w:val="00B938C9"/>
  </w:style>
  <w:style w:type="character" w:customStyle="1" w:styleId="TagCharChar1">
    <w:name w:val="Tag Char Char1"/>
    <w:rsid w:val="00B938C9"/>
    <w:rPr>
      <w:b/>
      <w:sz w:val="24"/>
      <w:szCs w:val="24"/>
      <w:lang w:val="en-US" w:eastAsia="en-US" w:bidi="ar-SA"/>
    </w:rPr>
  </w:style>
  <w:style w:type="numbering" w:customStyle="1" w:styleId="NoList4">
    <w:name w:val="No List4"/>
    <w:next w:val="NoList"/>
    <w:uiPriority w:val="99"/>
    <w:semiHidden/>
    <w:unhideWhenUsed/>
    <w:rsid w:val="00B938C9"/>
  </w:style>
  <w:style w:type="character" w:customStyle="1" w:styleId="12TimesNewRoman">
    <w:name w:val="12 Times New Roman"/>
    <w:rsid w:val="00B938C9"/>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B938C9"/>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B938C9"/>
    <w:rPr>
      <w:rFonts w:ascii="Bell MT" w:eastAsia="Times New Roman" w:hAnsi="Bell MT" w:cs="Times New Roman"/>
      <w:b/>
      <w:bCs/>
      <w:sz w:val="22"/>
      <w:szCs w:val="28"/>
    </w:rPr>
  </w:style>
  <w:style w:type="paragraph" w:customStyle="1" w:styleId="F4-NormalText">
    <w:name w:val="F4 - Normal Text"/>
    <w:basedOn w:val="Normal"/>
    <w:uiPriority w:val="99"/>
    <w:qFormat/>
    <w:rsid w:val="00B938C9"/>
    <w:rPr>
      <w:rFonts w:eastAsia="Calibri"/>
    </w:rPr>
  </w:style>
  <w:style w:type="character" w:customStyle="1" w:styleId="berief">
    <w:name w:val="berief"/>
    <w:rsid w:val="00B938C9"/>
    <w:rPr>
      <w:rFonts w:ascii="Times New Roman" w:eastAsia="Times New Roman" w:hAnsi="Times New Roman" w:cs="Times New Roman"/>
      <w:sz w:val="20"/>
      <w:u w:val="none"/>
    </w:rPr>
  </w:style>
  <w:style w:type="numbering" w:customStyle="1" w:styleId="NoList5">
    <w:name w:val="No List5"/>
    <w:next w:val="NoList"/>
    <w:semiHidden/>
    <w:unhideWhenUsed/>
    <w:rsid w:val="00B938C9"/>
  </w:style>
  <w:style w:type="character" w:customStyle="1" w:styleId="Brief-Smalltext">
    <w:name w:val="Brief - Small text"/>
    <w:rsid w:val="00B938C9"/>
    <w:rPr>
      <w:rFonts w:ascii="Times New Roman" w:hAnsi="Times New Roman" w:cs="Times New Roman"/>
      <w:sz w:val="14"/>
      <w:u w:val="none"/>
    </w:rPr>
  </w:style>
  <w:style w:type="paragraph" w:customStyle="1" w:styleId="F3-TagAuthor">
    <w:name w:val="F3 - Tag/Author"/>
    <w:basedOn w:val="Normal"/>
    <w:uiPriority w:val="99"/>
    <w:qFormat/>
    <w:rsid w:val="00B938C9"/>
    <w:rPr>
      <w:rFonts w:eastAsia="Times New Roman"/>
      <w:b/>
    </w:rPr>
  </w:style>
  <w:style w:type="paragraph" w:customStyle="1" w:styleId="F5-UnderlineNormal">
    <w:name w:val="F5 - Underline Normal"/>
    <w:basedOn w:val="Normal"/>
    <w:uiPriority w:val="99"/>
    <w:qFormat/>
    <w:rsid w:val="00B938C9"/>
    <w:rPr>
      <w:rFonts w:eastAsia="Calibri"/>
      <w:u w:val="single"/>
    </w:rPr>
  </w:style>
  <w:style w:type="character" w:customStyle="1" w:styleId="F8-UnderlineBold">
    <w:name w:val="F8 - Underline/Bold"/>
    <w:rsid w:val="00B938C9"/>
    <w:rPr>
      <w:rFonts w:ascii="Times New Roman" w:hAnsi="Times New Roman"/>
      <w:b/>
      <w:sz w:val="20"/>
      <w:u w:val="single"/>
    </w:rPr>
  </w:style>
  <w:style w:type="character" w:customStyle="1" w:styleId="F7-SmallFont">
    <w:name w:val="F7 - Small Font"/>
    <w:rsid w:val="00B938C9"/>
    <w:rPr>
      <w:rFonts w:ascii="Times New Roman" w:hAnsi="Times New Roman"/>
      <w:sz w:val="14"/>
    </w:rPr>
  </w:style>
  <w:style w:type="paragraph" w:customStyle="1" w:styleId="Brief-PrimarySource">
    <w:name w:val="Brief - Primary Source"/>
    <w:basedOn w:val="Normal"/>
    <w:uiPriority w:val="99"/>
    <w:qFormat/>
    <w:rsid w:val="00B938C9"/>
    <w:rPr>
      <w:rFonts w:eastAsia="Times New Roman"/>
      <w:b/>
      <w:u w:val="single"/>
    </w:rPr>
  </w:style>
  <w:style w:type="paragraph" w:customStyle="1" w:styleId="Brief-Underline">
    <w:name w:val="Brief - Underline"/>
    <w:basedOn w:val="Normal"/>
    <w:uiPriority w:val="99"/>
    <w:qFormat/>
    <w:rsid w:val="00B938C9"/>
    <w:rPr>
      <w:rFonts w:eastAsia="Times New Roman"/>
      <w:u w:val="single"/>
    </w:rPr>
  </w:style>
  <w:style w:type="character" w:customStyle="1" w:styleId="Brief-Bold">
    <w:name w:val="Brief - Bold"/>
    <w:rsid w:val="00B938C9"/>
    <w:rPr>
      <w:rFonts w:cs="Times New Roman"/>
      <w:b/>
    </w:rPr>
  </w:style>
  <w:style w:type="character" w:customStyle="1" w:styleId="Card-Underline">
    <w:name w:val="Card - Underline"/>
    <w:rsid w:val="00B938C9"/>
    <w:rPr>
      <w:rFonts w:cs="Times New Roman"/>
      <w:u w:val="single"/>
    </w:rPr>
  </w:style>
  <w:style w:type="character" w:customStyle="1" w:styleId="beriefunderline">
    <w:name w:val="berief = underline"/>
    <w:rsid w:val="00B938C9"/>
    <w:rPr>
      <w:rFonts w:ascii="Times New Roman" w:eastAsia="Times New Roman" w:hAnsi="Times New Roman" w:cs="Times New Roman"/>
      <w:sz w:val="20"/>
      <w:u w:val="single"/>
    </w:rPr>
  </w:style>
  <w:style w:type="paragraph" w:customStyle="1" w:styleId="Brief">
    <w:name w:val="Brief"/>
    <w:basedOn w:val="Brief-PrimarySource"/>
    <w:uiPriority w:val="99"/>
    <w:qFormat/>
    <w:rsid w:val="00B938C9"/>
    <w:rPr>
      <w:b w:val="0"/>
    </w:rPr>
  </w:style>
  <w:style w:type="character" w:customStyle="1" w:styleId="BoldText10pt">
    <w:name w:val="Bold Text 10 pt"/>
    <w:rsid w:val="00B938C9"/>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B938C9"/>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B938C9"/>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B938C9"/>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B938C9"/>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B938C9"/>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B938C9"/>
    <w:pPr>
      <w:widowControl w:val="0"/>
      <w:spacing w:after="0" w:line="276" w:lineRule="atLeast"/>
    </w:pPr>
    <w:rPr>
      <w:rFonts w:ascii="Times New Roman" w:eastAsia="Times New Roman" w:hAnsi="Times New Roman" w:cs="Times New Roman"/>
    </w:rPr>
  </w:style>
  <w:style w:type="paragraph" w:customStyle="1" w:styleId="CM34">
    <w:name w:val="CM34"/>
    <w:basedOn w:val="Default"/>
    <w:next w:val="Default"/>
    <w:uiPriority w:val="99"/>
    <w:qFormat/>
    <w:rsid w:val="00B938C9"/>
    <w:pPr>
      <w:widowControl w:val="0"/>
      <w:spacing w:after="0" w:line="240" w:lineRule="auto"/>
    </w:pPr>
    <w:rPr>
      <w:rFonts w:ascii="Times New Roman" w:eastAsia="Times New Roman" w:hAnsi="Times New Roman" w:cs="Times New Roman"/>
    </w:rPr>
  </w:style>
  <w:style w:type="paragraph" w:customStyle="1" w:styleId="CM56">
    <w:name w:val="CM56"/>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58">
    <w:name w:val="CM58"/>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57">
    <w:name w:val="CM57"/>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1">
    <w:name w:val="CM1"/>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49">
    <w:name w:val="CM49"/>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41">
    <w:name w:val="CM41"/>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Normal-SIGN1">
    <w:name w:val="Normal-SIGN1"/>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3">
    <w:name w:val="CM3"/>
    <w:basedOn w:val="Default"/>
    <w:next w:val="Default"/>
    <w:uiPriority w:val="99"/>
    <w:qFormat/>
    <w:rsid w:val="00B938C9"/>
    <w:pPr>
      <w:widowControl w:val="0"/>
      <w:spacing w:after="0" w:line="553" w:lineRule="atLeast"/>
    </w:pPr>
    <w:rPr>
      <w:rFonts w:ascii="Times New Roman" w:eastAsia="Calibri" w:hAnsi="Times New Roman" w:cs="Times New Roman"/>
    </w:rPr>
  </w:style>
  <w:style w:type="paragraph" w:customStyle="1" w:styleId="CM33">
    <w:name w:val="CM33"/>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37">
    <w:name w:val="CM37"/>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7">
    <w:name w:val="CM7"/>
    <w:basedOn w:val="Default"/>
    <w:next w:val="Default"/>
    <w:uiPriority w:val="99"/>
    <w:qFormat/>
    <w:rsid w:val="00B938C9"/>
    <w:pPr>
      <w:widowControl w:val="0"/>
      <w:spacing w:after="0" w:line="553" w:lineRule="atLeast"/>
    </w:pPr>
    <w:rPr>
      <w:rFonts w:ascii="Times New Roman" w:eastAsia="Calibri" w:hAnsi="Times New Roman" w:cs="Times New Roman"/>
    </w:rPr>
  </w:style>
  <w:style w:type="paragraph" w:customStyle="1" w:styleId="Brief-Card">
    <w:name w:val="Brief - Card"/>
    <w:basedOn w:val="Normal"/>
    <w:uiPriority w:val="99"/>
    <w:qFormat/>
    <w:rsid w:val="00B938C9"/>
    <w:rPr>
      <w:rFonts w:eastAsia="Times New Roman"/>
    </w:rPr>
  </w:style>
  <w:style w:type="paragraph" w:customStyle="1" w:styleId="Normal3">
    <w:name w:val="Normal+3"/>
    <w:basedOn w:val="Normal"/>
    <w:next w:val="Normal"/>
    <w:uiPriority w:val="99"/>
    <w:qFormat/>
    <w:rsid w:val="00B938C9"/>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B938C9"/>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B938C9"/>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B938C9"/>
    <w:pPr>
      <w:widowControl w:val="0"/>
      <w:spacing w:after="0" w:line="240" w:lineRule="auto"/>
    </w:pPr>
    <w:rPr>
      <w:rFonts w:ascii="Arial Black" w:eastAsia="Times New Roman" w:hAnsi="Arial Black" w:cs="Times New Roman"/>
    </w:rPr>
  </w:style>
  <w:style w:type="character" w:customStyle="1" w:styleId="eoeaheader">
    <w:name w:val="eoea_header"/>
    <w:basedOn w:val="DefaultParagraphFont"/>
    <w:rsid w:val="00B938C9"/>
  </w:style>
  <w:style w:type="character" w:customStyle="1" w:styleId="SC4208902">
    <w:name w:val="SC.4.208902"/>
    <w:rsid w:val="00B938C9"/>
    <w:rPr>
      <w:rFonts w:cs="Century"/>
      <w:color w:val="000000"/>
      <w:sz w:val="22"/>
      <w:szCs w:val="22"/>
    </w:rPr>
  </w:style>
  <w:style w:type="character" w:customStyle="1" w:styleId="SC4208915">
    <w:name w:val="SC.4.208915"/>
    <w:rsid w:val="00B938C9"/>
    <w:rPr>
      <w:rFonts w:cs="Century"/>
      <w:color w:val="000000"/>
      <w:sz w:val="13"/>
      <w:szCs w:val="13"/>
    </w:rPr>
  </w:style>
  <w:style w:type="character" w:customStyle="1" w:styleId="SC273764">
    <w:name w:val="SC.2.73764"/>
    <w:rsid w:val="00B938C9"/>
    <w:rPr>
      <w:rFonts w:cs="Century"/>
      <w:color w:val="000000"/>
      <w:sz w:val="72"/>
      <w:szCs w:val="72"/>
    </w:rPr>
  </w:style>
  <w:style w:type="character" w:customStyle="1" w:styleId="SC273779">
    <w:name w:val="SC.2.73779"/>
    <w:rsid w:val="00B938C9"/>
    <w:rPr>
      <w:rFonts w:cs="Century"/>
      <w:color w:val="000000"/>
      <w:sz w:val="40"/>
      <w:szCs w:val="40"/>
    </w:rPr>
  </w:style>
  <w:style w:type="character" w:customStyle="1" w:styleId="SC273763">
    <w:name w:val="SC.2.73763"/>
    <w:rsid w:val="00B938C9"/>
    <w:rPr>
      <w:rFonts w:cs="Century"/>
      <w:b/>
      <w:bCs/>
      <w:color w:val="000000"/>
    </w:rPr>
  </w:style>
  <w:style w:type="character" w:customStyle="1" w:styleId="SC4208910">
    <w:name w:val="SC.4.208910"/>
    <w:rsid w:val="00B938C9"/>
    <w:rPr>
      <w:rFonts w:cs="Century"/>
      <w:color w:val="000000"/>
      <w:sz w:val="28"/>
      <w:szCs w:val="28"/>
    </w:rPr>
  </w:style>
  <w:style w:type="character" w:customStyle="1" w:styleId="SC4208911">
    <w:name w:val="SC.4.208911"/>
    <w:rsid w:val="00B938C9"/>
    <w:rPr>
      <w:rFonts w:cs="Century"/>
      <w:color w:val="000000"/>
    </w:rPr>
  </w:style>
  <w:style w:type="paragraph" w:customStyle="1" w:styleId="Cover1">
    <w:name w:val="Cover 1"/>
    <w:basedOn w:val="Normal"/>
    <w:next w:val="Normal"/>
    <w:uiPriority w:val="99"/>
    <w:qFormat/>
    <w:rsid w:val="00B938C9"/>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B938C9"/>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B938C9"/>
    <w:pPr>
      <w:widowControl w:val="0"/>
      <w:spacing w:after="0" w:line="240" w:lineRule="auto"/>
    </w:pPr>
    <w:rPr>
      <w:rFonts w:ascii="Times New Roman" w:eastAsia="Times New Roman" w:hAnsi="Times New Roman" w:cs="Times New Roman"/>
    </w:rPr>
  </w:style>
  <w:style w:type="paragraph" w:customStyle="1" w:styleId="CM30">
    <w:name w:val="CM30"/>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28">
    <w:name w:val="CM28"/>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8">
    <w:name w:val="CM8"/>
    <w:basedOn w:val="Default"/>
    <w:next w:val="Default"/>
    <w:uiPriority w:val="99"/>
    <w:qFormat/>
    <w:rsid w:val="00B938C9"/>
    <w:pPr>
      <w:widowControl w:val="0"/>
      <w:spacing w:after="0" w:line="240" w:lineRule="auto"/>
    </w:pPr>
    <w:rPr>
      <w:rFonts w:ascii="Times New Roman" w:eastAsia="Calibri" w:hAnsi="Times New Roman" w:cs="Times New Roman"/>
    </w:rPr>
  </w:style>
  <w:style w:type="paragraph" w:customStyle="1" w:styleId="CM6">
    <w:name w:val="CM6"/>
    <w:basedOn w:val="Default"/>
    <w:next w:val="Default"/>
    <w:uiPriority w:val="99"/>
    <w:qFormat/>
    <w:rsid w:val="00B938C9"/>
    <w:pPr>
      <w:widowControl w:val="0"/>
      <w:spacing w:after="0" w:line="553" w:lineRule="atLeast"/>
    </w:pPr>
    <w:rPr>
      <w:rFonts w:ascii="Times New Roman" w:eastAsia="Calibri" w:hAnsi="Times New Roman" w:cs="Times New Roman"/>
    </w:rPr>
  </w:style>
  <w:style w:type="paragraph" w:customStyle="1" w:styleId="CM22">
    <w:name w:val="CM22"/>
    <w:basedOn w:val="Default"/>
    <w:next w:val="Default"/>
    <w:uiPriority w:val="99"/>
    <w:qFormat/>
    <w:rsid w:val="00B938C9"/>
    <w:pPr>
      <w:widowControl w:val="0"/>
      <w:spacing w:after="0" w:line="240" w:lineRule="auto"/>
    </w:pPr>
    <w:rPr>
      <w:rFonts w:ascii="Times New Roman" w:eastAsia="Calibri" w:hAnsi="Times New Roman" w:cs="Times New Roman"/>
    </w:rPr>
  </w:style>
  <w:style w:type="character" w:customStyle="1" w:styleId="articlesubtitle">
    <w:name w:val="article_sub_title"/>
    <w:basedOn w:val="DefaultParagraphFont"/>
    <w:rsid w:val="00B938C9"/>
  </w:style>
  <w:style w:type="character" w:customStyle="1" w:styleId="newsdate2">
    <w:name w:val="news_date2"/>
    <w:basedOn w:val="DefaultParagraphFont"/>
    <w:rsid w:val="00B938C9"/>
  </w:style>
  <w:style w:type="character" w:customStyle="1" w:styleId="readarticleheader">
    <w:name w:val="readarticleheader"/>
    <w:basedOn w:val="DefaultParagraphFont"/>
    <w:rsid w:val="00B938C9"/>
  </w:style>
  <w:style w:type="paragraph" w:customStyle="1" w:styleId="DoubleUnderlined">
    <w:name w:val="Double Underlined"/>
    <w:basedOn w:val="Heading2"/>
    <w:autoRedefine/>
    <w:uiPriority w:val="99"/>
    <w:qFormat/>
    <w:rsid w:val="00B938C9"/>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B938C9"/>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B938C9"/>
    <w:pPr>
      <w:widowControl w:val="0"/>
      <w:suppressAutoHyphens/>
    </w:pPr>
    <w:rPr>
      <w:rFonts w:ascii="Garamond" w:eastAsia="Times New Roman" w:hAnsi="Garamond"/>
      <w:sz w:val="18"/>
      <w:szCs w:val="18"/>
    </w:rPr>
  </w:style>
  <w:style w:type="character" w:customStyle="1" w:styleId="medium-normal1">
    <w:name w:val="medium-normal1"/>
    <w:rsid w:val="00B938C9"/>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B938C9"/>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B938C9"/>
    <w:pPr>
      <w:ind w:left="720" w:right="720"/>
    </w:pPr>
    <w:rPr>
      <w:rFonts w:ascii="Palatino Linotype" w:eastAsia="Times New Roman" w:hAnsi="Palatino Linotype"/>
      <w:szCs w:val="20"/>
      <w:u w:val="single"/>
    </w:rPr>
  </w:style>
  <w:style w:type="character" w:customStyle="1" w:styleId="char">
    <w:name w:val="char"/>
    <w:basedOn w:val="DefaultParagraphFont"/>
    <w:rsid w:val="00B938C9"/>
  </w:style>
  <w:style w:type="character" w:customStyle="1" w:styleId="UnderlineCharCharCharCharCharChar">
    <w:name w:val="Underline Char Char Char Char Char Char"/>
    <w:rsid w:val="00B938C9"/>
    <w:rPr>
      <w:rFonts w:ascii="Arial Narrow" w:hAnsi="Arial Narrow"/>
      <w:szCs w:val="24"/>
      <w:u w:val="single"/>
      <w:lang w:val="en-US" w:eastAsia="en-US" w:bidi="ar-SA"/>
    </w:rPr>
  </w:style>
  <w:style w:type="paragraph" w:customStyle="1" w:styleId="PageHeader-Underline18pt">
    <w:name w:val="Page Header - Underline 18 pt"/>
    <w:uiPriority w:val="99"/>
    <w:qFormat/>
    <w:rsid w:val="00B938C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938C9"/>
    <w:pPr>
      <w:keepLines w:val="0"/>
      <w:pageBreakBefore w:val="0"/>
      <w:suppressAutoHyphens/>
      <w:jc w:val="left"/>
    </w:pPr>
    <w:rPr>
      <w:rFonts w:eastAsia="Times New Roman" w:cs="Arial"/>
      <w:iCs/>
      <w:sz w:val="24"/>
      <w:szCs w:val="28"/>
      <w:u w:val="none"/>
    </w:rPr>
  </w:style>
  <w:style w:type="character" w:customStyle="1" w:styleId="bolding1">
    <w:name w:val="bolding1"/>
    <w:rsid w:val="00B938C9"/>
    <w:rPr>
      <w:b/>
      <w:bCs/>
    </w:rPr>
  </w:style>
  <w:style w:type="character" w:customStyle="1" w:styleId="bookoptions1">
    <w:name w:val="book_options1"/>
    <w:rsid w:val="00B938C9"/>
    <w:rPr>
      <w:b/>
      <w:bCs/>
      <w:color w:val="333366"/>
    </w:rPr>
  </w:style>
  <w:style w:type="character" w:customStyle="1" w:styleId="descriptionblock">
    <w:name w:val="description block"/>
    <w:basedOn w:val="DefaultParagraphFont"/>
    <w:rsid w:val="00B938C9"/>
  </w:style>
  <w:style w:type="character" w:customStyle="1" w:styleId="detailsboxblock">
    <w:name w:val="detailsbox block"/>
    <w:basedOn w:val="DefaultParagraphFont"/>
    <w:rsid w:val="00B938C9"/>
  </w:style>
  <w:style w:type="character" w:customStyle="1" w:styleId="Char3">
    <w:name w:val="Char3"/>
    <w:rsid w:val="00B938C9"/>
    <w:rPr>
      <w:rFonts w:cs="Arial"/>
      <w:bCs/>
      <w:u w:val="thick"/>
      <w:lang w:val="en-US" w:eastAsia="en-US" w:bidi="ar-SA"/>
    </w:rPr>
  </w:style>
  <w:style w:type="paragraph" w:customStyle="1" w:styleId="StyleHeading110pt">
    <w:name w:val="Style Heading 1 + 10 pt"/>
    <w:basedOn w:val="Heading1"/>
    <w:uiPriority w:val="99"/>
    <w:qFormat/>
    <w:rsid w:val="00B938C9"/>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938C9"/>
  </w:style>
  <w:style w:type="paragraph" w:customStyle="1" w:styleId="StyleUnderliningTimesNewRomanBoldNounderlineKernat16">
    <w:name w:val="Style Underlining + Times New Roman Bold No underline Kern at 16..."/>
    <w:basedOn w:val="Normal"/>
    <w:uiPriority w:val="99"/>
    <w:qFormat/>
    <w:rsid w:val="00B938C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938C9"/>
    <w:rPr>
      <w:rFonts w:eastAsia="Times New Roman"/>
      <w:b/>
      <w:bCs/>
      <w:kern w:val="32"/>
      <w:sz w:val="32"/>
      <w:szCs w:val="32"/>
    </w:rPr>
  </w:style>
  <w:style w:type="paragraph" w:customStyle="1" w:styleId="StyleBoldUnderliningKernat16pt">
    <w:name w:val="Style Bold Underlining + Kern at 16 pt"/>
    <w:uiPriority w:val="99"/>
    <w:qFormat/>
    <w:rsid w:val="00B938C9"/>
    <w:pPr>
      <w:spacing w:after="160" w:line="259" w:lineRule="auto"/>
    </w:pPr>
    <w:rPr>
      <w:rFonts w:eastAsiaTheme="minorHAnsi"/>
      <w:sz w:val="22"/>
      <w:szCs w:val="22"/>
    </w:rPr>
  </w:style>
  <w:style w:type="paragraph" w:customStyle="1" w:styleId="boldy">
    <w:name w:val="boldy"/>
    <w:basedOn w:val="Heading2"/>
    <w:uiPriority w:val="99"/>
    <w:qFormat/>
    <w:rsid w:val="00B938C9"/>
    <w:pPr>
      <w:keepLines w:val="0"/>
      <w:pageBreakBefore w:val="0"/>
      <w:suppressAutoHyphens/>
      <w:jc w:val="left"/>
    </w:pPr>
    <w:rPr>
      <w:rFonts w:eastAsia="Times New Roman" w:cs="Arial"/>
      <w:iCs/>
      <w:sz w:val="22"/>
      <w:szCs w:val="20"/>
      <w:u w:val="none"/>
    </w:rPr>
  </w:style>
  <w:style w:type="paragraph" w:customStyle="1" w:styleId="TxBr6p1">
    <w:name w:val="TxBr_6p1"/>
    <w:basedOn w:val="Normal"/>
    <w:uiPriority w:val="99"/>
    <w:qFormat/>
    <w:rsid w:val="00B938C9"/>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938C9"/>
    <w:pPr>
      <w:ind w:left="400"/>
    </w:pPr>
    <w:rPr>
      <w:rFonts w:eastAsia="Times New Roman"/>
      <w:szCs w:val="20"/>
    </w:rPr>
  </w:style>
  <w:style w:type="character" w:customStyle="1" w:styleId="texto11">
    <w:name w:val="texto11"/>
    <w:rsid w:val="00B938C9"/>
    <w:rPr>
      <w:rFonts w:ascii="Arial" w:hAnsi="Arial" w:cs="Arial" w:hint="default"/>
      <w:b w:val="0"/>
      <w:bCs w:val="0"/>
      <w:i w:val="0"/>
      <w:iCs w:val="0"/>
      <w:caps w:val="0"/>
      <w:color w:val="000000"/>
      <w:sz w:val="26"/>
      <w:szCs w:val="26"/>
    </w:rPr>
  </w:style>
  <w:style w:type="paragraph" w:customStyle="1" w:styleId="UnderlineStyle0">
    <w:name w:val="Underline Style"/>
    <w:basedOn w:val="Normal"/>
    <w:link w:val="UnderlineStyleChar"/>
    <w:qFormat/>
    <w:rsid w:val="00B938C9"/>
    <w:rPr>
      <w:rFonts w:eastAsia="Times New Roman"/>
      <w:b/>
      <w:u w:val="single"/>
    </w:rPr>
  </w:style>
  <w:style w:type="paragraph" w:customStyle="1" w:styleId="Normalization">
    <w:name w:val="Normalization"/>
    <w:basedOn w:val="Normal"/>
    <w:uiPriority w:val="99"/>
    <w:qFormat/>
    <w:rsid w:val="00B938C9"/>
    <w:rPr>
      <w:rFonts w:eastAsia="Times New Roman"/>
      <w:sz w:val="18"/>
    </w:rPr>
  </w:style>
  <w:style w:type="paragraph" w:customStyle="1" w:styleId="BreifTitle">
    <w:name w:val="Breif Title"/>
    <w:basedOn w:val="Normal"/>
    <w:autoRedefine/>
    <w:uiPriority w:val="99"/>
    <w:qFormat/>
    <w:rsid w:val="00B938C9"/>
    <w:pPr>
      <w:widowControl w:val="0"/>
      <w:autoSpaceDE w:val="0"/>
      <w:autoSpaceDN w:val="0"/>
      <w:adjustRightInd w:val="0"/>
      <w:jc w:val="center"/>
      <w:outlineLvl w:val="0"/>
    </w:pPr>
    <w:rPr>
      <w:rFonts w:eastAsia="Times New Roman"/>
      <w:b/>
      <w:caps/>
    </w:rPr>
  </w:style>
  <w:style w:type="character" w:customStyle="1" w:styleId="DebateCiteCharCharChar">
    <w:name w:val="Debate Cite Char Char Char"/>
    <w:rsid w:val="00B938C9"/>
    <w:rPr>
      <w:b/>
      <w:sz w:val="32"/>
      <w:szCs w:val="32"/>
      <w:lang w:val="en-US" w:eastAsia="en-US" w:bidi="ar-SA"/>
    </w:rPr>
  </w:style>
  <w:style w:type="paragraph" w:styleId="BodyTextFirstIndent">
    <w:name w:val="Body Text First Indent"/>
    <w:basedOn w:val="BodyText"/>
    <w:link w:val="BodyTextFirstIndentChar"/>
    <w:rsid w:val="00B938C9"/>
    <w:pPr>
      <w:spacing w:after="120"/>
      <w:ind w:firstLine="210"/>
    </w:pPr>
    <w:rPr>
      <w:rFonts w:eastAsia="Times New Roman"/>
      <w:sz w:val="24"/>
      <w:szCs w:val="24"/>
    </w:rPr>
  </w:style>
  <w:style w:type="character" w:customStyle="1" w:styleId="BodyTextFirstIndentChar">
    <w:name w:val="Body Text First Indent Char"/>
    <w:basedOn w:val="BodyTextChar"/>
    <w:link w:val="BodyTextFirstIndent"/>
    <w:rsid w:val="00B938C9"/>
    <w:rPr>
      <w:rFonts w:ascii="Calibri" w:eastAsia="Times New Roman" w:hAnsi="Calibri"/>
      <w:sz w:val="16"/>
      <w:szCs w:val="20"/>
    </w:rPr>
  </w:style>
  <w:style w:type="character" w:customStyle="1" w:styleId="TagChar3">
    <w:name w:val="Tag Char3"/>
    <w:rsid w:val="00B938C9"/>
    <w:rPr>
      <w:rFonts w:ascii="Palatino Linotype" w:hAnsi="Palatino Linotype"/>
      <w:b/>
      <w:sz w:val="24"/>
      <w:szCs w:val="24"/>
      <w:lang w:val="en-US" w:eastAsia="en-US" w:bidi="ar-SA"/>
    </w:rPr>
  </w:style>
  <w:style w:type="paragraph" w:customStyle="1" w:styleId="DebateHeader">
    <w:name w:val="Debate Header"/>
    <w:basedOn w:val="TOC1"/>
    <w:autoRedefine/>
    <w:uiPriority w:val="99"/>
    <w:qFormat/>
    <w:rsid w:val="00B938C9"/>
    <w:pPr>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B938C9"/>
    <w:rPr>
      <w:rFonts w:eastAsia="Times New Roman"/>
      <w:color w:val="333333"/>
    </w:rPr>
  </w:style>
  <w:style w:type="character" w:customStyle="1" w:styleId="TagandCiteChar">
    <w:name w:val="Tag and Cite Char"/>
    <w:aliases w:val="No Spacing Char,No Spacing3 Char,Very Small Text Char,No Spacing311 Char,CD - Cite Char,No Spacing21 Char,tag Char3"/>
    <w:qFormat/>
    <w:rsid w:val="00B938C9"/>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B938C9"/>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B938C9"/>
  </w:style>
  <w:style w:type="character" w:customStyle="1" w:styleId="Style10ptBold">
    <w:name w:val="Style 10 pt Bold"/>
    <w:rsid w:val="00B938C9"/>
    <w:rPr>
      <w:b/>
      <w:bCs/>
      <w:sz w:val="20"/>
    </w:rPr>
  </w:style>
  <w:style w:type="character" w:customStyle="1" w:styleId="text9">
    <w:name w:val="text9"/>
    <w:basedOn w:val="DefaultParagraphFont"/>
    <w:rsid w:val="00B938C9"/>
  </w:style>
  <w:style w:type="character" w:customStyle="1" w:styleId="text21">
    <w:name w:val="text21"/>
    <w:basedOn w:val="DefaultParagraphFont"/>
    <w:rsid w:val="00B938C9"/>
  </w:style>
  <w:style w:type="character" w:customStyle="1" w:styleId="text19">
    <w:name w:val="text19"/>
    <w:basedOn w:val="DefaultParagraphFont"/>
    <w:rsid w:val="00B938C9"/>
  </w:style>
  <w:style w:type="paragraph" w:customStyle="1" w:styleId="tagCharCharCharCharCharCharChar">
    <w:name w:val="tag Char Char Char Char Char Char Char"/>
    <w:basedOn w:val="Normal"/>
    <w:uiPriority w:val="99"/>
    <w:qFormat/>
    <w:rsid w:val="00B938C9"/>
    <w:rPr>
      <w:rFonts w:eastAsia="Times New Roman"/>
      <w:b/>
      <w:szCs w:val="20"/>
    </w:rPr>
  </w:style>
  <w:style w:type="character" w:customStyle="1" w:styleId="term2">
    <w:name w:val="term2"/>
    <w:rsid w:val="00B938C9"/>
    <w:rPr>
      <w:b/>
      <w:bCs/>
    </w:rPr>
  </w:style>
  <w:style w:type="paragraph" w:customStyle="1" w:styleId="title-bold-medium">
    <w:name w:val="title-bold-medium"/>
    <w:basedOn w:val="Normal"/>
    <w:uiPriority w:val="99"/>
    <w:qFormat/>
    <w:rsid w:val="00B938C9"/>
    <w:pPr>
      <w:spacing w:before="100" w:beforeAutospacing="1" w:after="100" w:afterAutospacing="1"/>
    </w:pPr>
    <w:rPr>
      <w:rFonts w:eastAsia="Arial Unicode MS"/>
      <w:b/>
      <w:bCs/>
      <w:color w:val="000000"/>
      <w:szCs w:val="20"/>
    </w:rPr>
  </w:style>
  <w:style w:type="character" w:customStyle="1" w:styleId="pmterms12">
    <w:name w:val="pmterms12"/>
    <w:rsid w:val="00B938C9"/>
    <w:rPr>
      <w:b/>
      <w:bCs/>
      <w:i w:val="0"/>
      <w:iCs w:val="0"/>
      <w:color w:val="000000"/>
    </w:rPr>
  </w:style>
  <w:style w:type="paragraph" w:customStyle="1" w:styleId="lact">
    <w:name w:val="lact"/>
    <w:basedOn w:val="Normal"/>
    <w:uiPriority w:val="99"/>
    <w:qFormat/>
    <w:rsid w:val="00B938C9"/>
    <w:pPr>
      <w:spacing w:before="100" w:beforeAutospacing="1" w:after="100" w:afterAutospacing="1"/>
    </w:pPr>
    <w:rPr>
      <w:rFonts w:eastAsia="Arial Unicode MS"/>
      <w:b/>
      <w:bCs/>
      <w:color w:val="000000"/>
      <w:szCs w:val="20"/>
    </w:rPr>
  </w:style>
  <w:style w:type="paragraph" w:styleId="BlockText">
    <w:name w:val="Block Text"/>
    <w:basedOn w:val="Normal"/>
    <w:rsid w:val="00B938C9"/>
    <w:pPr>
      <w:ind w:left="229" w:right="229"/>
    </w:pPr>
    <w:rPr>
      <w:rFonts w:ascii="Verdana" w:eastAsia="Times New Roman" w:hAnsi="Verdana"/>
      <w:sz w:val="16"/>
      <w:szCs w:val="20"/>
    </w:rPr>
  </w:style>
  <w:style w:type="paragraph" w:styleId="NormalIndent">
    <w:name w:val="Normal Indent"/>
    <w:basedOn w:val="Normal"/>
    <w:rsid w:val="00B938C9"/>
    <w:pPr>
      <w:ind w:left="720"/>
    </w:pPr>
    <w:rPr>
      <w:rFonts w:eastAsia="Times New Roman"/>
      <w:szCs w:val="20"/>
    </w:rPr>
  </w:style>
  <w:style w:type="character" w:customStyle="1" w:styleId="ToReadChar">
    <w:name w:val="To Read Char"/>
    <w:rsid w:val="00B938C9"/>
    <w:rPr>
      <w:rFonts w:ascii="Verdana" w:hAnsi="Verdana"/>
      <w:b/>
      <w:szCs w:val="24"/>
      <w:u w:val="single"/>
      <w:lang w:val="en-US" w:eastAsia="en-US" w:bidi="ar-SA"/>
    </w:rPr>
  </w:style>
  <w:style w:type="character" w:customStyle="1" w:styleId="ToReadCharChar">
    <w:name w:val="To Read Char Char"/>
    <w:rsid w:val="00B938C9"/>
    <w:rPr>
      <w:rFonts w:ascii="Verdana" w:hAnsi="Verdana"/>
      <w:b/>
      <w:szCs w:val="24"/>
      <w:u w:val="single"/>
      <w:lang w:val="en-US" w:eastAsia="en-US" w:bidi="ar-SA"/>
    </w:rPr>
  </w:style>
  <w:style w:type="paragraph" w:customStyle="1" w:styleId="BLOCKTITLE0">
    <w:name w:val="BLOCK TITLE"/>
    <w:basedOn w:val="Heading1"/>
    <w:uiPriority w:val="99"/>
    <w:qFormat/>
    <w:rsid w:val="00B938C9"/>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paragraph" w:styleId="EnvelopeReturn">
    <w:name w:val="envelope return"/>
    <w:basedOn w:val="Normal"/>
    <w:rsid w:val="00B938C9"/>
    <w:rPr>
      <w:rFonts w:eastAsia="Times New Roman"/>
      <w:szCs w:val="20"/>
    </w:rPr>
  </w:style>
  <w:style w:type="paragraph" w:styleId="EnvelopeAddress">
    <w:name w:val="envelope address"/>
    <w:basedOn w:val="Normal"/>
    <w:rsid w:val="00B938C9"/>
    <w:pPr>
      <w:framePr w:w="7920" w:h="1980" w:hRule="exact" w:hSpace="180" w:wrap="auto" w:hAnchor="page" w:xAlign="center" w:yAlign="bottom"/>
      <w:ind w:left="2880"/>
    </w:pPr>
    <w:rPr>
      <w:rFonts w:eastAsia="Times New Roman"/>
      <w:sz w:val="28"/>
    </w:rPr>
  </w:style>
  <w:style w:type="character" w:customStyle="1" w:styleId="bio">
    <w:name w:val="bio"/>
    <w:basedOn w:val="DefaultParagraphFont"/>
    <w:rsid w:val="00B938C9"/>
  </w:style>
  <w:style w:type="character" w:customStyle="1" w:styleId="storytextstyle">
    <w:name w:val="storytextstyle"/>
    <w:basedOn w:val="DefaultParagraphFont"/>
    <w:rsid w:val="00B938C9"/>
  </w:style>
  <w:style w:type="character" w:customStyle="1" w:styleId="cardunderlinedCharChar">
    <w:name w:val="card underlined Char Char"/>
    <w:rsid w:val="00B938C9"/>
    <w:rPr>
      <w:rFonts w:ascii="Arial" w:hAnsi="Arial"/>
      <w:sz w:val="22"/>
      <w:szCs w:val="24"/>
      <w:u w:val="single"/>
      <w:lang w:val="en-US" w:eastAsia="en-US" w:bidi="ar-SA"/>
    </w:rPr>
  </w:style>
  <w:style w:type="character" w:customStyle="1" w:styleId="Style2Char1">
    <w:name w:val="Style2 Char1"/>
    <w:rsid w:val="00B938C9"/>
    <w:rPr>
      <w:rFonts w:ascii="Book Antiqua" w:hAnsi="Book Antiqua"/>
      <w:szCs w:val="24"/>
      <w:u w:val="thick"/>
      <w:lang w:val="en-US" w:eastAsia="en-US" w:bidi="ar-SA"/>
    </w:rPr>
  </w:style>
  <w:style w:type="character" w:customStyle="1" w:styleId="articlehead21">
    <w:name w:val="articlehead21"/>
    <w:rsid w:val="00B938C9"/>
    <w:rPr>
      <w:rFonts w:ascii="Arial" w:hAnsi="Arial" w:cs="Arial" w:hint="default"/>
      <w:b/>
      <w:bCs/>
      <w:color w:val="660000"/>
      <w:sz w:val="20"/>
      <w:szCs w:val="20"/>
    </w:rPr>
  </w:style>
  <w:style w:type="paragraph" w:customStyle="1" w:styleId="shellscontentions">
    <w:name w:val="shells/contentions"/>
    <w:basedOn w:val="TagCite0"/>
    <w:uiPriority w:val="99"/>
    <w:qFormat/>
    <w:rsid w:val="00B938C9"/>
    <w:pPr>
      <w:widowControl w:val="0"/>
      <w:autoSpaceDE w:val="0"/>
      <w:autoSpaceDN w:val="0"/>
      <w:adjustRightInd w:val="0"/>
    </w:pPr>
    <w:rPr>
      <w:rFonts w:eastAsia="Times New Roman" w:cs="Calibri"/>
      <w:szCs w:val="20"/>
    </w:rPr>
  </w:style>
  <w:style w:type="character" w:customStyle="1" w:styleId="TagCiteChar1">
    <w:name w:val="Tag/Cite Char1"/>
    <w:rsid w:val="00B938C9"/>
    <w:rPr>
      <w:b/>
      <w:lang w:val="en-US" w:eastAsia="en-US" w:bidi="ar-SA"/>
    </w:rPr>
  </w:style>
  <w:style w:type="character" w:customStyle="1" w:styleId="goohl2">
    <w:name w:val="goohl2"/>
    <w:basedOn w:val="DefaultParagraphFont"/>
    <w:rsid w:val="00B938C9"/>
  </w:style>
  <w:style w:type="paragraph" w:customStyle="1" w:styleId="BriefTitle1">
    <w:name w:val="Brief Title 1"/>
    <w:basedOn w:val="Normal"/>
    <w:uiPriority w:val="99"/>
    <w:qFormat/>
    <w:rsid w:val="00B938C9"/>
    <w:pPr>
      <w:widowControl w:val="0"/>
      <w:autoSpaceDE w:val="0"/>
      <w:autoSpaceDN w:val="0"/>
      <w:adjustRightInd w:val="0"/>
      <w:jc w:val="center"/>
      <w:outlineLvl w:val="0"/>
    </w:pPr>
    <w:rPr>
      <w:rFonts w:eastAsia="Times New Roman"/>
      <w:b/>
      <w:szCs w:val="20"/>
      <w:u w:val="single"/>
    </w:rPr>
  </w:style>
  <w:style w:type="character" w:customStyle="1" w:styleId="BriefTitle1Char">
    <w:name w:val="Brief Title 1 Char"/>
    <w:rsid w:val="00B938C9"/>
    <w:rPr>
      <w:b/>
      <w:u w:val="single"/>
      <w:lang w:val="en-US" w:eastAsia="en-US" w:bidi="ar-SA"/>
    </w:rPr>
  </w:style>
  <w:style w:type="character" w:customStyle="1" w:styleId="TagCiteCharChar">
    <w:name w:val="Tag/Cite Char Char"/>
    <w:rsid w:val="00B938C9"/>
    <w:rPr>
      <w:b/>
      <w:lang w:val="en-US" w:eastAsia="en-US" w:bidi="ar-SA"/>
    </w:rPr>
  </w:style>
  <w:style w:type="paragraph" w:customStyle="1" w:styleId="ShellTitles">
    <w:name w:val="ShellTitles"/>
    <w:basedOn w:val="Normal"/>
    <w:uiPriority w:val="99"/>
    <w:qFormat/>
    <w:rsid w:val="00B938C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938C9"/>
    <w:pPr>
      <w:widowControl w:val="0"/>
      <w:autoSpaceDE w:val="0"/>
      <w:autoSpaceDN w:val="0"/>
      <w:adjustRightInd w:val="0"/>
      <w:spacing w:before="100" w:beforeAutospacing="1" w:after="100" w:afterAutospacing="1"/>
    </w:pPr>
    <w:rPr>
      <w:rFonts w:eastAsia="Times New Roman"/>
      <w:szCs w:val="20"/>
    </w:rPr>
  </w:style>
  <w:style w:type="paragraph" w:customStyle="1" w:styleId="noindent0">
    <w:name w:val="noindent"/>
    <w:basedOn w:val="Normal"/>
    <w:uiPriority w:val="99"/>
    <w:qFormat/>
    <w:rsid w:val="00B938C9"/>
    <w:pPr>
      <w:spacing w:before="100" w:beforeAutospacing="1" w:after="100" w:afterAutospacing="1"/>
    </w:pPr>
    <w:rPr>
      <w:rFonts w:eastAsia="Times New Roman"/>
    </w:rPr>
  </w:style>
  <w:style w:type="character" w:customStyle="1" w:styleId="btx">
    <w:name w:val="btx"/>
    <w:basedOn w:val="DefaultParagraphFont"/>
    <w:rsid w:val="00B938C9"/>
  </w:style>
  <w:style w:type="character" w:customStyle="1" w:styleId="prodgeneral1">
    <w:name w:val="prodgeneral1"/>
    <w:rsid w:val="00B938C9"/>
    <w:rPr>
      <w:rFonts w:ascii="Verdana" w:hAnsi="Verdana" w:hint="default"/>
      <w:b w:val="0"/>
      <w:bCs w:val="0"/>
      <w:caps w:val="0"/>
      <w:color w:val="000000"/>
      <w:spacing w:val="0"/>
      <w:sz w:val="16"/>
      <w:szCs w:val="16"/>
    </w:rPr>
  </w:style>
  <w:style w:type="character" w:customStyle="1" w:styleId="summary1">
    <w:name w:val="summary1"/>
    <w:rsid w:val="00B938C9"/>
    <w:rPr>
      <w:rFonts w:ascii="Arial" w:hAnsi="Arial" w:cs="Arial" w:hint="default"/>
      <w:sz w:val="18"/>
      <w:szCs w:val="18"/>
    </w:rPr>
  </w:style>
  <w:style w:type="paragraph" w:customStyle="1" w:styleId="ToRead">
    <w:name w:val="To Read"/>
    <w:basedOn w:val="Normal"/>
    <w:uiPriority w:val="99"/>
    <w:qFormat/>
    <w:rsid w:val="00B938C9"/>
    <w:pPr>
      <w:ind w:left="720"/>
    </w:pPr>
    <w:rPr>
      <w:rFonts w:ascii="Verdana" w:eastAsia="Times New Roman" w:hAnsi="Verdana"/>
      <w:b/>
      <w:u w:val="single"/>
    </w:rPr>
  </w:style>
  <w:style w:type="character" w:customStyle="1" w:styleId="text3">
    <w:name w:val="text3"/>
    <w:basedOn w:val="DefaultParagraphFont"/>
    <w:rsid w:val="00B938C9"/>
  </w:style>
  <w:style w:type="paragraph" w:customStyle="1" w:styleId="Style10">
    <w:name w:val="Style 1"/>
    <w:basedOn w:val="Normal"/>
    <w:uiPriority w:val="99"/>
    <w:qFormat/>
    <w:rsid w:val="00B938C9"/>
    <w:pPr>
      <w:widowControl w:val="0"/>
      <w:ind w:firstLine="216"/>
    </w:pPr>
    <w:rPr>
      <w:rFonts w:eastAsia="Times New Roman"/>
      <w:noProof/>
      <w:color w:val="000000"/>
      <w:szCs w:val="20"/>
    </w:rPr>
  </w:style>
  <w:style w:type="paragraph" w:customStyle="1" w:styleId="Style40">
    <w:name w:val="Style 4"/>
    <w:basedOn w:val="Normal"/>
    <w:uiPriority w:val="99"/>
    <w:qFormat/>
    <w:rsid w:val="00B938C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938C9"/>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B938C9"/>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B938C9"/>
  </w:style>
  <w:style w:type="paragraph" w:customStyle="1" w:styleId="PageNumber1">
    <w:name w:val="Page Number1"/>
    <w:basedOn w:val="Normal"/>
    <w:next w:val="Normal"/>
    <w:uiPriority w:val="99"/>
    <w:qFormat/>
    <w:rsid w:val="00B938C9"/>
    <w:rPr>
      <w:rFonts w:eastAsia="Times New Roman"/>
    </w:rPr>
  </w:style>
  <w:style w:type="paragraph" w:customStyle="1" w:styleId="Card1">
    <w:name w:val="Card1"/>
    <w:uiPriority w:val="99"/>
    <w:qFormat/>
    <w:rsid w:val="00B938C9"/>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938C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938C9"/>
    <w:pPr>
      <w:ind w:left="288" w:right="288"/>
    </w:pPr>
    <w:rPr>
      <w:rFonts w:eastAsia="Times New Roman"/>
    </w:rPr>
  </w:style>
  <w:style w:type="paragraph" w:customStyle="1" w:styleId="cite21">
    <w:name w:val="cite2"/>
    <w:uiPriority w:val="99"/>
    <w:qFormat/>
    <w:rsid w:val="00B938C9"/>
    <w:rPr>
      <w:rFonts w:ascii="Times New Roman" w:eastAsia="Times New Roman" w:hAnsi="Times New Roman" w:cs="Times New Roman"/>
      <w:color w:val="000000"/>
      <w:sz w:val="20"/>
    </w:rPr>
  </w:style>
  <w:style w:type="character" w:customStyle="1" w:styleId="cardtextsmallChar">
    <w:name w:val="card text small Char"/>
    <w:rsid w:val="00B938C9"/>
    <w:rPr>
      <w:rFonts w:ascii="Arial Narrow" w:hAnsi="Arial Narrow"/>
      <w:sz w:val="16"/>
      <w:szCs w:val="24"/>
      <w:lang w:val="en-US" w:eastAsia="en-US" w:bidi="ar-SA"/>
    </w:rPr>
  </w:style>
  <w:style w:type="paragraph" w:customStyle="1" w:styleId="CaseListNormal">
    <w:name w:val="Case List Normal"/>
    <w:basedOn w:val="Normal"/>
    <w:uiPriority w:val="99"/>
    <w:qFormat/>
    <w:rsid w:val="00B938C9"/>
    <w:rPr>
      <w:rFonts w:ascii="Times" w:eastAsia="Times New Roman" w:hAnsi="Times"/>
      <w:szCs w:val="26"/>
    </w:rPr>
  </w:style>
  <w:style w:type="paragraph" w:customStyle="1" w:styleId="Body">
    <w:name w:val="Body"/>
    <w:basedOn w:val="Normal"/>
    <w:uiPriority w:val="99"/>
    <w:qFormat/>
    <w:rsid w:val="00B938C9"/>
    <w:pPr>
      <w:outlineLvl w:val="3"/>
    </w:pPr>
    <w:rPr>
      <w:rFonts w:eastAsia="Times New Roman"/>
      <w:szCs w:val="20"/>
    </w:rPr>
  </w:style>
  <w:style w:type="paragraph" w:customStyle="1" w:styleId="3text">
    <w:name w:val="3text"/>
    <w:basedOn w:val="Normal"/>
    <w:uiPriority w:val="99"/>
    <w:qFormat/>
    <w:rsid w:val="00B938C9"/>
    <w:pPr>
      <w:spacing w:before="100" w:beforeAutospacing="1" w:after="100" w:afterAutospacing="1"/>
    </w:pPr>
    <w:rPr>
      <w:rFonts w:eastAsia="Times New Roman"/>
    </w:rPr>
  </w:style>
  <w:style w:type="character" w:customStyle="1" w:styleId="countrytitle1">
    <w:name w:val="countrytitle1"/>
    <w:rsid w:val="00B938C9"/>
    <w:rPr>
      <w:rFonts w:ascii="Verdana" w:hAnsi="Verdana" w:hint="default"/>
      <w:b/>
      <w:bCs/>
      <w:color w:val="293643"/>
      <w:sz w:val="24"/>
      <w:szCs w:val="24"/>
    </w:rPr>
  </w:style>
  <w:style w:type="character" w:customStyle="1" w:styleId="storyheader1">
    <w:name w:val="storyheader1"/>
    <w:rsid w:val="00B938C9"/>
    <w:rPr>
      <w:rFonts w:ascii="Verdana" w:hAnsi="Verdana" w:hint="default"/>
      <w:b/>
      <w:bCs/>
      <w:color w:val="000000"/>
      <w:sz w:val="21"/>
      <w:szCs w:val="21"/>
    </w:rPr>
  </w:style>
  <w:style w:type="paragraph" w:customStyle="1" w:styleId="TimesNewRoman12">
    <w:name w:val="TimesNewRoman12"/>
    <w:uiPriority w:val="99"/>
    <w:qFormat/>
    <w:rsid w:val="00B938C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B938C9"/>
    <w:pPr>
      <w:spacing w:before="100" w:beforeAutospacing="1" w:after="100" w:afterAutospacing="1"/>
    </w:pPr>
    <w:rPr>
      <w:rFonts w:eastAsia="Times New Roman"/>
    </w:rPr>
  </w:style>
  <w:style w:type="character" w:customStyle="1" w:styleId="cardunderlinedChar0">
    <w:name w:val="card underlined Char"/>
    <w:rsid w:val="00B938C9"/>
    <w:rPr>
      <w:rFonts w:ascii="Arial" w:hAnsi="Arial"/>
      <w:sz w:val="22"/>
      <w:szCs w:val="24"/>
      <w:u w:val="single"/>
      <w:lang w:val="en-US" w:eastAsia="en-US" w:bidi="ar-SA"/>
    </w:rPr>
  </w:style>
  <w:style w:type="paragraph" w:customStyle="1" w:styleId="medium-normal">
    <w:name w:val="medium-normal"/>
    <w:basedOn w:val="Normal"/>
    <w:uiPriority w:val="99"/>
    <w:qFormat/>
    <w:rsid w:val="00B938C9"/>
    <w:pPr>
      <w:spacing w:before="100" w:beforeAutospacing="1" w:after="100" w:afterAutospacing="1"/>
    </w:pPr>
    <w:rPr>
      <w:rFonts w:eastAsia="Times New Roman"/>
    </w:rPr>
  </w:style>
  <w:style w:type="paragraph" w:customStyle="1" w:styleId="textChar">
    <w:name w:val="text Char"/>
    <w:basedOn w:val="Normal"/>
    <w:autoRedefine/>
    <w:uiPriority w:val="99"/>
    <w:qFormat/>
    <w:rsid w:val="00B938C9"/>
    <w:rPr>
      <w:rFonts w:eastAsia="Times New Roman"/>
      <w:color w:val="000000"/>
      <w:sz w:val="18"/>
    </w:rPr>
  </w:style>
  <w:style w:type="paragraph" w:customStyle="1" w:styleId="text1">
    <w:name w:val="text1"/>
    <w:basedOn w:val="Normal"/>
    <w:autoRedefine/>
    <w:uiPriority w:val="99"/>
    <w:qFormat/>
    <w:rsid w:val="00B938C9"/>
    <w:rPr>
      <w:rFonts w:eastAsia="Times New Roman"/>
      <w:szCs w:val="20"/>
    </w:rPr>
  </w:style>
  <w:style w:type="character" w:customStyle="1" w:styleId="article1">
    <w:name w:val="article1"/>
    <w:rsid w:val="00B938C9"/>
    <w:rPr>
      <w:rFonts w:ascii="Verdana" w:hAnsi="Verdana" w:hint="default"/>
      <w:color w:val="333333"/>
      <w:sz w:val="16"/>
      <w:szCs w:val="16"/>
    </w:rPr>
  </w:style>
  <w:style w:type="paragraph" w:customStyle="1" w:styleId="RepeatBlockHeading">
    <w:name w:val="Repeat Block Heading"/>
    <w:basedOn w:val="Normal"/>
    <w:autoRedefine/>
    <w:uiPriority w:val="99"/>
    <w:qFormat/>
    <w:rsid w:val="00B938C9"/>
    <w:pPr>
      <w:jc w:val="center"/>
    </w:pPr>
    <w:rPr>
      <w:rFonts w:eastAsia="Times New Roman"/>
      <w:b/>
      <w:smallCaps/>
      <w:color w:val="000000"/>
      <w:u w:val="thick"/>
    </w:rPr>
  </w:style>
  <w:style w:type="paragraph" w:customStyle="1" w:styleId="story-headline">
    <w:name w:val="story-headline"/>
    <w:basedOn w:val="Normal"/>
    <w:uiPriority w:val="99"/>
    <w:qFormat/>
    <w:rsid w:val="00B938C9"/>
    <w:pPr>
      <w:spacing w:before="72" w:after="72"/>
    </w:pPr>
    <w:rPr>
      <w:rFonts w:eastAsia="Times New Roman"/>
      <w:b/>
      <w:bCs/>
      <w:sz w:val="26"/>
      <w:szCs w:val="26"/>
    </w:rPr>
  </w:style>
  <w:style w:type="paragraph" w:customStyle="1" w:styleId="story-body">
    <w:name w:val="story-body"/>
    <w:basedOn w:val="Normal"/>
    <w:uiPriority w:val="99"/>
    <w:qFormat/>
    <w:rsid w:val="00B938C9"/>
    <w:pPr>
      <w:spacing w:before="100" w:beforeAutospacing="1" w:after="100" w:afterAutospacing="1"/>
    </w:pPr>
    <w:rPr>
      <w:rFonts w:eastAsia="Times New Roman"/>
    </w:rPr>
  </w:style>
  <w:style w:type="character" w:customStyle="1" w:styleId="story-posted-date1">
    <w:name w:val="story-posted-date1"/>
    <w:rsid w:val="00B938C9"/>
    <w:rPr>
      <w:rFonts w:ascii="Arial" w:hAnsi="Arial" w:cs="Arial" w:hint="default"/>
      <w:b w:val="0"/>
      <w:bCs w:val="0"/>
      <w:sz w:val="19"/>
      <w:szCs w:val="19"/>
    </w:rPr>
  </w:style>
  <w:style w:type="paragraph" w:customStyle="1" w:styleId="story-dateline">
    <w:name w:val="story-dateline"/>
    <w:basedOn w:val="Normal"/>
    <w:uiPriority w:val="99"/>
    <w:qFormat/>
    <w:rsid w:val="00B938C9"/>
    <w:rPr>
      <w:rFonts w:eastAsia="Times New Roman"/>
      <w:b/>
      <w:bCs/>
    </w:rPr>
  </w:style>
  <w:style w:type="paragraph" w:customStyle="1" w:styleId="TextofCards">
    <w:name w:val="Text of Cards"/>
    <w:basedOn w:val="Normal"/>
    <w:uiPriority w:val="99"/>
    <w:qFormat/>
    <w:rsid w:val="00B938C9"/>
    <w:rPr>
      <w:rFonts w:eastAsia="Times New Roman"/>
      <w:color w:val="000000"/>
      <w:spacing w:val="6"/>
      <w:szCs w:val="23"/>
    </w:rPr>
  </w:style>
  <w:style w:type="paragraph" w:customStyle="1" w:styleId="Corpotesto">
    <w:name w:val="Corpo testo"/>
    <w:basedOn w:val="Normal"/>
    <w:uiPriority w:val="99"/>
    <w:qFormat/>
    <w:rsid w:val="00B938C9"/>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B938C9"/>
    <w:rPr>
      <w:rFonts w:eastAsia="SimSun" w:cs="Arial"/>
      <w:b/>
      <w:bCs/>
      <w:iCs/>
      <w:sz w:val="24"/>
      <w:szCs w:val="28"/>
      <w:lang w:val="en-US" w:eastAsia="zh-CN" w:bidi="ar-SA"/>
    </w:rPr>
  </w:style>
  <w:style w:type="paragraph" w:customStyle="1" w:styleId="PageHeading">
    <w:name w:val="Page Heading"/>
    <w:basedOn w:val="Heading2"/>
    <w:uiPriority w:val="99"/>
    <w:qFormat/>
    <w:rsid w:val="00B938C9"/>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B938C9"/>
  </w:style>
  <w:style w:type="paragraph" w:customStyle="1" w:styleId="tagCharChar1Char">
    <w:name w:val="tag Char Char1 Char"/>
    <w:uiPriority w:val="99"/>
    <w:qFormat/>
    <w:rsid w:val="00B938C9"/>
    <w:pPr>
      <w:spacing w:after="160" w:line="259" w:lineRule="auto"/>
    </w:pPr>
    <w:rPr>
      <w:rFonts w:eastAsia="Times New Roman"/>
      <w:b/>
      <w:bCs/>
    </w:rPr>
  </w:style>
  <w:style w:type="character" w:customStyle="1" w:styleId="textmedium">
    <w:name w:val="textmedium"/>
    <w:basedOn w:val="DefaultParagraphFont"/>
    <w:rsid w:val="00B938C9"/>
  </w:style>
  <w:style w:type="character" w:customStyle="1" w:styleId="citation10">
    <w:name w:val="citation1"/>
    <w:rsid w:val="00B938C9"/>
    <w:rPr>
      <w:rFonts w:ascii="Verdana" w:hAnsi="Verdana" w:hint="default"/>
      <w:sz w:val="17"/>
      <w:szCs w:val="17"/>
    </w:rPr>
  </w:style>
  <w:style w:type="character" w:customStyle="1" w:styleId="articlecontent">
    <w:name w:val="articlecontent"/>
    <w:basedOn w:val="DefaultParagraphFont"/>
    <w:rsid w:val="00B938C9"/>
  </w:style>
  <w:style w:type="paragraph" w:customStyle="1" w:styleId="OmniPage1">
    <w:name w:val="OmniPage #1"/>
    <w:basedOn w:val="Normal"/>
    <w:uiPriority w:val="99"/>
    <w:qFormat/>
    <w:rsid w:val="00B938C9"/>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B938C9"/>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B938C9"/>
  </w:style>
  <w:style w:type="paragraph" w:customStyle="1" w:styleId="ProjectTitleLine">
    <w:name w:val="Project Title Line"/>
    <w:basedOn w:val="Normal"/>
    <w:next w:val="Normal"/>
    <w:autoRedefine/>
    <w:uiPriority w:val="99"/>
    <w:qFormat/>
    <w:rsid w:val="00B938C9"/>
    <w:pPr>
      <w:jc w:val="center"/>
    </w:pPr>
    <w:rPr>
      <w:rFonts w:eastAsia="Times New Roman"/>
      <w:caps/>
      <w:szCs w:val="20"/>
    </w:rPr>
  </w:style>
  <w:style w:type="character" w:customStyle="1" w:styleId="fource1">
    <w:name w:val="fource1"/>
    <w:rsid w:val="00B938C9"/>
    <w:rPr>
      <w:sz w:val="34"/>
      <w:szCs w:val="34"/>
    </w:rPr>
  </w:style>
  <w:style w:type="paragraph" w:customStyle="1" w:styleId="LanguageStrike">
    <w:name w:val="Language Strike"/>
    <w:basedOn w:val="Normal"/>
    <w:next w:val="Normal"/>
    <w:uiPriority w:val="99"/>
    <w:qFormat/>
    <w:rsid w:val="00B938C9"/>
    <w:rPr>
      <w:rFonts w:ascii="Arial Narrow" w:eastAsia="Times New Roman" w:hAnsi="Arial Narrow"/>
      <w:strike/>
    </w:rPr>
  </w:style>
  <w:style w:type="character" w:customStyle="1" w:styleId="LanguageStrikeChar">
    <w:name w:val="Language Strike Char"/>
    <w:rsid w:val="00B938C9"/>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B938C9"/>
    <w:rPr>
      <w:rFonts w:eastAsia="Times New Roman"/>
      <w:szCs w:val="20"/>
      <w:u w:val="single"/>
    </w:rPr>
  </w:style>
  <w:style w:type="paragraph" w:customStyle="1" w:styleId="Normal10pt">
    <w:name w:val="Normal + 10 pt"/>
    <w:basedOn w:val="Normal"/>
    <w:uiPriority w:val="99"/>
    <w:qFormat/>
    <w:rsid w:val="00B938C9"/>
    <w:rPr>
      <w:rFonts w:eastAsia="Times New Roman"/>
      <w:szCs w:val="20"/>
    </w:rPr>
  </w:style>
  <w:style w:type="paragraph" w:customStyle="1" w:styleId="cardChar1Char">
    <w:name w:val="card Char1 Char"/>
    <w:basedOn w:val="Normal"/>
    <w:uiPriority w:val="99"/>
    <w:qFormat/>
    <w:rsid w:val="00B938C9"/>
    <w:pPr>
      <w:ind w:left="288" w:right="288"/>
    </w:pPr>
    <w:rPr>
      <w:rFonts w:eastAsia="Times New Roman"/>
      <w:szCs w:val="20"/>
    </w:rPr>
  </w:style>
  <w:style w:type="character" w:customStyle="1" w:styleId="normal11">
    <w:name w:val="normal1"/>
    <w:basedOn w:val="DefaultParagraphFont"/>
    <w:rsid w:val="00B938C9"/>
  </w:style>
  <w:style w:type="character" w:customStyle="1" w:styleId="ds">
    <w:name w:val="ds"/>
    <w:basedOn w:val="DefaultParagraphFont"/>
    <w:rsid w:val="00B938C9"/>
  </w:style>
  <w:style w:type="character" w:customStyle="1" w:styleId="UnderliningChar1">
    <w:name w:val="Underlining Char1"/>
    <w:rsid w:val="00B938C9"/>
    <w:rPr>
      <w:rFonts w:ascii="Arial Narrow" w:hAnsi="Arial Narrow"/>
      <w:szCs w:val="24"/>
      <w:u w:val="single"/>
      <w:lang w:val="en-US" w:eastAsia="en-US" w:bidi="ar-SA"/>
    </w:rPr>
  </w:style>
  <w:style w:type="character" w:customStyle="1" w:styleId="UnderliningChar2">
    <w:name w:val="Underlining Char2"/>
    <w:rsid w:val="00B938C9"/>
    <w:rPr>
      <w:rFonts w:ascii="Arial Narrow" w:hAnsi="Arial Narrow"/>
      <w:szCs w:val="24"/>
      <w:u w:val="single"/>
      <w:lang w:val="en-US" w:eastAsia="en-US" w:bidi="ar-SA"/>
    </w:rPr>
  </w:style>
  <w:style w:type="character" w:customStyle="1" w:styleId="MicroTextChar1">
    <w:name w:val="MicroText Char1"/>
    <w:rsid w:val="00B938C9"/>
    <w:rPr>
      <w:rFonts w:ascii="Arial Narrow" w:hAnsi="Arial Narrow"/>
      <w:sz w:val="12"/>
      <w:szCs w:val="24"/>
      <w:lang w:val="en-US" w:eastAsia="en-US" w:bidi="ar-SA"/>
    </w:rPr>
  </w:style>
  <w:style w:type="paragraph" w:customStyle="1" w:styleId="CM12">
    <w:name w:val="CM12"/>
    <w:basedOn w:val="Default"/>
    <w:next w:val="Default"/>
    <w:uiPriority w:val="99"/>
    <w:qFormat/>
    <w:rsid w:val="00B938C9"/>
    <w:pPr>
      <w:widowControl w:val="0"/>
      <w:spacing w:after="0" w:line="320" w:lineRule="atLeast"/>
    </w:pPr>
    <w:rPr>
      <w:rFonts w:ascii="Granjon LT Std" w:eastAsia="Times New Roman" w:hAnsi="Granjon LT Std" w:cs="Times New Roman"/>
    </w:rPr>
  </w:style>
  <w:style w:type="paragraph" w:customStyle="1" w:styleId="CM44">
    <w:name w:val="CM44"/>
    <w:basedOn w:val="Default"/>
    <w:next w:val="Default"/>
    <w:uiPriority w:val="99"/>
    <w:qFormat/>
    <w:rsid w:val="00B938C9"/>
    <w:pPr>
      <w:widowControl w:val="0"/>
      <w:spacing w:after="480" w:line="240" w:lineRule="auto"/>
    </w:pPr>
    <w:rPr>
      <w:rFonts w:ascii="Granjon LT Std" w:eastAsia="Times New Roman" w:hAnsi="Granjon LT Std" w:cs="Times New Roman"/>
    </w:rPr>
  </w:style>
  <w:style w:type="paragraph" w:customStyle="1" w:styleId="CM10">
    <w:name w:val="CM10"/>
    <w:basedOn w:val="Default"/>
    <w:next w:val="Default"/>
    <w:uiPriority w:val="99"/>
    <w:qFormat/>
    <w:rsid w:val="00B938C9"/>
    <w:pPr>
      <w:widowControl w:val="0"/>
      <w:spacing w:after="0" w:line="320" w:lineRule="atLeast"/>
    </w:pPr>
    <w:rPr>
      <w:rFonts w:ascii="Granjon LT Std" w:eastAsia="Times New Roman" w:hAnsi="Granjon LT Std" w:cs="Times New Roman"/>
    </w:rPr>
  </w:style>
  <w:style w:type="paragraph" w:customStyle="1" w:styleId="StrikeThrough">
    <w:name w:val="Strike Through"/>
    <w:basedOn w:val="Normal"/>
    <w:next w:val="Normal"/>
    <w:uiPriority w:val="99"/>
    <w:qFormat/>
    <w:rsid w:val="00B938C9"/>
    <w:rPr>
      <w:rFonts w:ascii="Arial Narrow" w:eastAsia="Times New Roman" w:hAnsi="Arial Narrow"/>
      <w:strike/>
      <w:szCs w:val="20"/>
    </w:rPr>
  </w:style>
  <w:style w:type="paragraph" w:customStyle="1" w:styleId="textbodyblack">
    <w:name w:val="textbodyblack"/>
    <w:basedOn w:val="Normal"/>
    <w:uiPriority w:val="99"/>
    <w:qFormat/>
    <w:rsid w:val="00B938C9"/>
    <w:pPr>
      <w:spacing w:before="100" w:beforeAutospacing="1" w:after="100" w:afterAutospacing="1"/>
    </w:pPr>
    <w:rPr>
      <w:rFonts w:eastAsia="Times New Roman"/>
    </w:rPr>
  </w:style>
  <w:style w:type="character" w:customStyle="1" w:styleId="DefaultPara">
    <w:name w:val="Default Para"/>
    <w:rsid w:val="00B938C9"/>
    <w:rPr>
      <w:sz w:val="20"/>
    </w:rPr>
  </w:style>
  <w:style w:type="character" w:customStyle="1" w:styleId="SYSHYPERTEXT">
    <w:name w:val="SYS_HYPERTEXT"/>
    <w:rsid w:val="00B938C9"/>
    <w:rPr>
      <w:color w:val="0000FF"/>
      <w:u w:val="single"/>
    </w:rPr>
  </w:style>
  <w:style w:type="character" w:customStyle="1" w:styleId="cardtextsmallCharCharCharCharCharCharCharCharCharCharCharChar">
    <w:name w:val="card text small Char Char Char Char Char Char Char Char Char Char Char Char"/>
    <w:rsid w:val="00B938C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938C9"/>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B938C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B938C9"/>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StyleTagTimesNewRomanChar">
    <w:name w:val="Style Tag + Times New Roman Char"/>
    <w:rsid w:val="00B938C9"/>
    <w:rPr>
      <w:b/>
      <w:bCs/>
      <w:noProof w:val="0"/>
      <w:sz w:val="24"/>
      <w:szCs w:val="24"/>
      <w:lang w:val="en-US" w:eastAsia="en-US" w:bidi="ar-SA"/>
    </w:rPr>
  </w:style>
  <w:style w:type="paragraph" w:customStyle="1" w:styleId="SmallCard">
    <w:name w:val="Small Card"/>
    <w:basedOn w:val="Normal"/>
    <w:uiPriority w:val="99"/>
    <w:qFormat/>
    <w:rsid w:val="00B938C9"/>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938C9"/>
    <w:rPr>
      <w:rFonts w:ascii="Arial Narrow" w:hAnsi="Arial Narrow" w:cs="Arial"/>
      <w:b/>
      <w:bCs/>
      <w:iCs/>
      <w:sz w:val="24"/>
      <w:szCs w:val="28"/>
      <w:lang w:val="en-US" w:eastAsia="en-US" w:bidi="ar-SA"/>
    </w:rPr>
  </w:style>
  <w:style w:type="character" w:customStyle="1" w:styleId="UnderliningCharChar">
    <w:name w:val="Underlining Char Char"/>
    <w:rsid w:val="00B938C9"/>
    <w:rPr>
      <w:rFonts w:ascii="Arial Narrow" w:hAnsi="Arial Narrow"/>
      <w:szCs w:val="24"/>
      <w:u w:val="single"/>
      <w:lang w:val="en-US" w:eastAsia="en-US" w:bidi="ar-SA"/>
    </w:rPr>
  </w:style>
  <w:style w:type="character" w:customStyle="1" w:styleId="StyleArialNarrow12ptBold">
    <w:name w:val="Style Arial Narrow 12 pt Bold"/>
    <w:rsid w:val="00B938C9"/>
    <w:rPr>
      <w:rFonts w:ascii="Arial Narrow" w:hAnsi="Arial Narrow"/>
      <w:b/>
      <w:bCs/>
      <w:sz w:val="24"/>
    </w:rPr>
  </w:style>
  <w:style w:type="character" w:customStyle="1" w:styleId="Style1CharChar">
    <w:name w:val="Style1 Char Char"/>
    <w:rsid w:val="00B938C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B938C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B938C9"/>
    <w:rPr>
      <w:noProof w:val="0"/>
      <w:u w:val="single"/>
      <w:lang w:val="en-US" w:eastAsia="en-US" w:bidi="ar-SA"/>
    </w:rPr>
  </w:style>
  <w:style w:type="character" w:customStyle="1" w:styleId="UnderlinedCharChar1">
    <w:name w:val="Underlined Char Char1"/>
    <w:rsid w:val="00B938C9"/>
    <w:rPr>
      <w:rFonts w:ascii="Bell MT" w:eastAsia="Times New Roman" w:hAnsi="Bell MT"/>
      <w:bCs/>
      <w:iCs/>
      <w:sz w:val="22"/>
      <w:u w:val="single"/>
    </w:rPr>
  </w:style>
  <w:style w:type="character" w:customStyle="1" w:styleId="Heading2CharChar2">
    <w:name w:val="Heading 2 Char Char2"/>
    <w:rsid w:val="00B938C9"/>
    <w:rPr>
      <w:rFonts w:cs="Arial"/>
      <w:b/>
      <w:bCs/>
      <w:iCs/>
      <w:sz w:val="22"/>
      <w:szCs w:val="28"/>
      <w:lang w:val="en-US" w:eastAsia="en-US" w:bidi="ar-SA"/>
    </w:rPr>
  </w:style>
  <w:style w:type="character" w:customStyle="1" w:styleId="doctitle">
    <w:name w:val="doctitle"/>
    <w:rsid w:val="00B938C9"/>
  </w:style>
  <w:style w:type="paragraph" w:customStyle="1" w:styleId="CiteCorrected">
    <w:name w:val="Cite Corrected"/>
    <w:basedOn w:val="Normal"/>
    <w:link w:val="CiteCorrectedChar"/>
    <w:qFormat/>
    <w:rsid w:val="00B938C9"/>
    <w:rPr>
      <w:rFonts w:eastAsia="Times New Roman"/>
      <w:b/>
      <w:bCs/>
      <w:szCs w:val="16"/>
      <w:u w:val="single"/>
    </w:rPr>
  </w:style>
  <w:style w:type="character" w:customStyle="1" w:styleId="CiteCorrectedChar">
    <w:name w:val="Cite Corrected Char"/>
    <w:link w:val="CiteCorrected"/>
    <w:rsid w:val="00B938C9"/>
    <w:rPr>
      <w:rFonts w:ascii="Calibri" w:eastAsia="Times New Roman" w:hAnsi="Calibri"/>
      <w:b/>
      <w:bCs/>
      <w:sz w:val="22"/>
      <w:szCs w:val="16"/>
      <w:u w:val="single"/>
    </w:rPr>
  </w:style>
  <w:style w:type="character" w:customStyle="1" w:styleId="cardtext-underlined0">
    <w:name w:val="card text- underlined"/>
    <w:rsid w:val="00B938C9"/>
    <w:rPr>
      <w:rFonts w:ascii="Garamond" w:hAnsi="Garamond"/>
      <w:u w:val="single"/>
    </w:rPr>
  </w:style>
  <w:style w:type="numbering" w:customStyle="1" w:styleId="NoList6">
    <w:name w:val="No List6"/>
    <w:next w:val="NoList"/>
    <w:uiPriority w:val="99"/>
    <w:semiHidden/>
    <w:unhideWhenUsed/>
    <w:rsid w:val="00B938C9"/>
  </w:style>
  <w:style w:type="numbering" w:customStyle="1" w:styleId="NoList7">
    <w:name w:val="No List7"/>
    <w:next w:val="NoList"/>
    <w:semiHidden/>
    <w:unhideWhenUsed/>
    <w:rsid w:val="00B938C9"/>
  </w:style>
  <w:style w:type="character" w:customStyle="1" w:styleId="styleboldunderline">
    <w:name w:val="styleboldunderline"/>
    <w:basedOn w:val="DefaultParagraphFont"/>
    <w:rsid w:val="00B938C9"/>
  </w:style>
  <w:style w:type="paragraph" w:customStyle="1" w:styleId="story-body-text">
    <w:name w:val="story-body-text"/>
    <w:basedOn w:val="Normal"/>
    <w:uiPriority w:val="99"/>
    <w:qFormat/>
    <w:rsid w:val="00B938C9"/>
    <w:pPr>
      <w:spacing w:before="100" w:beforeAutospacing="1" w:after="100" w:afterAutospacing="1"/>
    </w:pPr>
    <w:rPr>
      <w:rFonts w:eastAsia="Times New Roman"/>
    </w:rPr>
  </w:style>
  <w:style w:type="character" w:customStyle="1" w:styleId="-newsgate-macro-cci-bullet-">
    <w:name w:val="-newsgate-macro-cci-bullet-"/>
    <w:basedOn w:val="DefaultParagraphFont"/>
    <w:rsid w:val="00B938C9"/>
  </w:style>
  <w:style w:type="character" w:customStyle="1" w:styleId="BriefTitleChar">
    <w:name w:val="Brief Title Char"/>
    <w:basedOn w:val="DefaultParagraphFont"/>
    <w:rsid w:val="00B938C9"/>
    <w:rPr>
      <w:b/>
      <w:sz w:val="24"/>
      <w:szCs w:val="24"/>
      <w:u w:val="single"/>
      <w:lang w:val="en-US" w:eastAsia="en-US" w:bidi="ar-SA"/>
    </w:rPr>
  </w:style>
  <w:style w:type="paragraph" w:customStyle="1" w:styleId="BriefTitle2">
    <w:name w:val="Brief Title 2"/>
    <w:basedOn w:val="Heading1"/>
    <w:uiPriority w:val="99"/>
    <w:qFormat/>
    <w:rsid w:val="00B938C9"/>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B938C9"/>
    <w:rPr>
      <w:b/>
      <w:sz w:val="24"/>
      <w:szCs w:val="24"/>
      <w:u w:val="single"/>
      <w:lang w:val="en-US" w:eastAsia="en-US" w:bidi="ar-SA"/>
    </w:rPr>
  </w:style>
  <w:style w:type="character" w:customStyle="1" w:styleId="StyleCardText11ptUnderlineChar">
    <w:name w:val="Style Card Text + 11 pt Underline Char"/>
    <w:link w:val="StyleCardText11ptUnderline"/>
    <w:locked/>
    <w:rsid w:val="00B938C9"/>
    <w:rPr>
      <w:u w:val="single"/>
    </w:rPr>
  </w:style>
  <w:style w:type="paragraph" w:customStyle="1" w:styleId="StyleCardText11ptUnderline">
    <w:name w:val="Style Card Text + 11 pt Underline"/>
    <w:link w:val="StyleCardText11ptUnderlineChar"/>
    <w:qFormat/>
    <w:rsid w:val="00B938C9"/>
    <w:pPr>
      <w:spacing w:after="160" w:line="256" w:lineRule="auto"/>
    </w:pPr>
    <w:rPr>
      <w:u w:val="single"/>
    </w:rPr>
  </w:style>
  <w:style w:type="character" w:customStyle="1" w:styleId="StyleMinimizedText11pt1Char">
    <w:name w:val="Style Minimized Text + 11 pt1 Char"/>
    <w:basedOn w:val="DefaultParagraphFont"/>
    <w:link w:val="StyleMinimizedText11pt1"/>
    <w:locked/>
    <w:rsid w:val="00B938C9"/>
    <w:rPr>
      <w:rFonts w:ascii="Georgia" w:hAnsi="Georgia"/>
      <w:sz w:val="16"/>
    </w:rPr>
  </w:style>
  <w:style w:type="paragraph" w:customStyle="1" w:styleId="StyleMinimizedText11pt1">
    <w:name w:val="Style Minimized Text + 11 pt1"/>
    <w:basedOn w:val="Normal"/>
    <w:link w:val="StyleMinimizedText11pt1Char"/>
    <w:qFormat/>
    <w:rsid w:val="00B938C9"/>
    <w:rPr>
      <w:rFonts w:ascii="Georgia" w:hAnsi="Georgia"/>
      <w:sz w:val="16"/>
    </w:rPr>
  </w:style>
  <w:style w:type="paragraph" w:customStyle="1" w:styleId="emactive">
    <w:name w:val="emactive"/>
    <w:basedOn w:val="Normal"/>
    <w:uiPriority w:val="99"/>
    <w:qFormat/>
    <w:rsid w:val="00B938C9"/>
    <w:pPr>
      <w:spacing w:before="100" w:beforeAutospacing="1" w:after="100" w:afterAutospacing="1"/>
    </w:pPr>
    <w:rPr>
      <w:rFonts w:eastAsia="Times New Roman"/>
    </w:rPr>
  </w:style>
  <w:style w:type="paragraph" w:customStyle="1" w:styleId="emready">
    <w:name w:val="emready"/>
    <w:basedOn w:val="Normal"/>
    <w:uiPriority w:val="99"/>
    <w:qFormat/>
    <w:rsid w:val="00B938C9"/>
    <w:pPr>
      <w:spacing w:before="100" w:beforeAutospacing="1" w:after="100" w:afterAutospacing="1"/>
    </w:pPr>
    <w:rPr>
      <w:rFonts w:eastAsia="Times New Roman"/>
    </w:rPr>
  </w:style>
  <w:style w:type="character" w:customStyle="1" w:styleId="CardHighlightChar">
    <w:name w:val="Card Highlight Char"/>
    <w:link w:val="CardHighlight"/>
    <w:locked/>
    <w:rsid w:val="00B938C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B938C9"/>
    <w:pPr>
      <w:shd w:val="clear" w:color="auto" w:fill="66FFFF"/>
    </w:pPr>
    <w:rPr>
      <w:rFonts w:eastAsia="Calibri" w:cs="Calibri"/>
      <w:sz w:val="24"/>
      <w:u w:val="single"/>
    </w:rPr>
  </w:style>
  <w:style w:type="paragraph" w:customStyle="1" w:styleId="BlockHeaderHidden">
    <w:name w:val="Block Header Hidden"/>
    <w:link w:val="BlockHeaderHiddenChar"/>
    <w:qFormat/>
    <w:rsid w:val="00B938C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938C9"/>
    <w:pPr>
      <w:spacing w:before="100" w:beforeAutospacing="1" w:after="100" w:afterAutospacing="1"/>
    </w:pPr>
    <w:rPr>
      <w:rFonts w:eastAsia="Times New Roman"/>
    </w:rPr>
  </w:style>
  <w:style w:type="paragraph" w:customStyle="1" w:styleId="norma">
    <w:name w:val="norma"/>
    <w:basedOn w:val="Heading3"/>
    <w:uiPriority w:val="99"/>
    <w:qFormat/>
    <w:rsid w:val="00B938C9"/>
    <w:rPr>
      <w:rFonts w:eastAsia="MS Gothic" w:cs="Arial"/>
      <w:sz w:val="24"/>
    </w:rPr>
  </w:style>
  <w:style w:type="character" w:customStyle="1" w:styleId="Emphasis20">
    <w:name w:val="Emphasis 2"/>
    <w:uiPriority w:val="1"/>
    <w:qFormat/>
    <w:rsid w:val="00B938C9"/>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B938C9"/>
  </w:style>
  <w:style w:type="character" w:customStyle="1" w:styleId="metaorigin">
    <w:name w:val="meta_origin"/>
    <w:rsid w:val="00B938C9"/>
  </w:style>
  <w:style w:type="character" w:customStyle="1" w:styleId="mandelbrotrefrag">
    <w:name w:val="mandelbrot_refrag"/>
    <w:rsid w:val="00B938C9"/>
  </w:style>
  <w:style w:type="character" w:customStyle="1" w:styleId="eminfo">
    <w:name w:val="eminfo"/>
    <w:rsid w:val="00B938C9"/>
  </w:style>
  <w:style w:type="character" w:customStyle="1" w:styleId="emhighlight">
    <w:name w:val="emhighlight"/>
    <w:rsid w:val="00B938C9"/>
  </w:style>
  <w:style w:type="character" w:customStyle="1" w:styleId="tkrname">
    <w:name w:val="tkrname"/>
    <w:rsid w:val="00B938C9"/>
  </w:style>
  <w:style w:type="character" w:customStyle="1" w:styleId="tkrchange">
    <w:name w:val="tkrchange"/>
    <w:rsid w:val="00B938C9"/>
  </w:style>
  <w:style w:type="character" w:customStyle="1" w:styleId="source-org">
    <w:name w:val="source-org"/>
    <w:rsid w:val="00B938C9"/>
  </w:style>
  <w:style w:type="character" w:customStyle="1" w:styleId="last">
    <w:name w:val="last"/>
    <w:rsid w:val="00B938C9"/>
  </w:style>
  <w:style w:type="character" w:customStyle="1" w:styleId="institution">
    <w:name w:val="institution"/>
    <w:rsid w:val="00B938C9"/>
  </w:style>
  <w:style w:type="character" w:customStyle="1" w:styleId="mainheading">
    <w:name w:val="mainheading"/>
    <w:basedOn w:val="DefaultParagraphFont"/>
    <w:rsid w:val="00B938C9"/>
  </w:style>
  <w:style w:type="character" w:customStyle="1" w:styleId="StyleStyleunderlineBold11pt">
    <w:name w:val="Style Style underline + Bold + 11 pt"/>
    <w:rsid w:val="00B938C9"/>
    <w:rPr>
      <w:bCs/>
      <w:sz w:val="20"/>
      <w:u w:val="single"/>
    </w:rPr>
  </w:style>
  <w:style w:type="character" w:customStyle="1" w:styleId="StyleunderlineAsianTimesNewRomanBold">
    <w:name w:val="Style underline + (Asian) Times New Roman Bold"/>
    <w:rsid w:val="00B938C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B938C9"/>
    <w:rPr>
      <w:b/>
      <w:bCs/>
      <w:sz w:val="20"/>
      <w:u w:val="single"/>
      <w:bdr w:val="single" w:sz="4" w:space="0" w:color="auto" w:frame="1"/>
    </w:rPr>
  </w:style>
  <w:style w:type="character" w:customStyle="1" w:styleId="quotepeekbase">
    <w:name w:val="quotepeekbase"/>
    <w:rsid w:val="00B938C9"/>
  </w:style>
  <w:style w:type="character" w:customStyle="1" w:styleId="NormalCard">
    <w:name w:val="Normal Card"/>
    <w:uiPriority w:val="1"/>
    <w:qFormat/>
    <w:rsid w:val="00B938C9"/>
    <w:rPr>
      <w:rFonts w:ascii="Times New Roman" w:hAnsi="Times New Roman" w:cs="Times New Roman" w:hint="default"/>
      <w:sz w:val="24"/>
    </w:rPr>
  </w:style>
  <w:style w:type="character" w:customStyle="1" w:styleId="HighlightedUnderline0">
    <w:name w:val="Highlighted Underline"/>
    <w:uiPriority w:val="1"/>
    <w:qFormat/>
    <w:rsid w:val="00B938C9"/>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B938C9"/>
  </w:style>
  <w:style w:type="character" w:customStyle="1" w:styleId="Heading2Subtext">
    <w:name w:val="Heading 2 Subtext"/>
    <w:rsid w:val="00B938C9"/>
    <w:rPr>
      <w:rFonts w:ascii="Times New Roman" w:hAnsi="Times New Roman" w:cs="Times New Roman" w:hint="default"/>
      <w:sz w:val="16"/>
    </w:rPr>
  </w:style>
  <w:style w:type="paragraph" w:customStyle="1" w:styleId="nromal">
    <w:name w:val="nromal"/>
    <w:basedOn w:val="Normal"/>
    <w:uiPriority w:val="99"/>
    <w:qFormat/>
    <w:rsid w:val="00B938C9"/>
    <w:pPr>
      <w:keepNext/>
      <w:keepLines/>
      <w:spacing w:before="200"/>
      <w:outlineLvl w:val="3"/>
    </w:pPr>
    <w:rPr>
      <w:rFonts w:eastAsia="Times New Roman" w:cs="Cambria"/>
      <w:b/>
      <w:iCs/>
    </w:rPr>
  </w:style>
  <w:style w:type="paragraph" w:customStyle="1" w:styleId="natural">
    <w:name w:val="natural"/>
    <w:basedOn w:val="Normal"/>
    <w:uiPriority w:val="99"/>
    <w:qFormat/>
    <w:rsid w:val="00B938C9"/>
    <w:pPr>
      <w:keepNext/>
      <w:keepLines/>
      <w:spacing w:before="200"/>
      <w:outlineLvl w:val="3"/>
    </w:pPr>
    <w:rPr>
      <w:rFonts w:eastAsia="Times New Roman"/>
      <w:b/>
      <w:iCs/>
    </w:rPr>
  </w:style>
  <w:style w:type="paragraph" w:customStyle="1" w:styleId="nroaml">
    <w:name w:val="nroaml"/>
    <w:basedOn w:val="Normal"/>
    <w:uiPriority w:val="99"/>
    <w:qFormat/>
    <w:rsid w:val="00B938C9"/>
    <w:pPr>
      <w:keepNext/>
      <w:keepLines/>
      <w:spacing w:before="200"/>
      <w:outlineLvl w:val="3"/>
    </w:pPr>
    <w:rPr>
      <w:rFonts w:eastAsia="Times New Roman"/>
      <w:b/>
      <w:iCs/>
    </w:rPr>
  </w:style>
  <w:style w:type="paragraph" w:customStyle="1" w:styleId="noraml">
    <w:name w:val="noraml"/>
    <w:basedOn w:val="Normal"/>
    <w:uiPriority w:val="99"/>
    <w:qFormat/>
    <w:rsid w:val="00B938C9"/>
    <w:pPr>
      <w:keepNext/>
      <w:keepLines/>
      <w:spacing w:before="200"/>
      <w:outlineLvl w:val="3"/>
    </w:pPr>
    <w:rPr>
      <w:rFonts w:eastAsia="Times New Roman"/>
      <w:b/>
      <w:iCs/>
    </w:rPr>
  </w:style>
  <w:style w:type="table" w:styleId="MediumGrid1">
    <w:name w:val="Medium Grid 1"/>
    <w:basedOn w:val="TableNormal"/>
    <w:uiPriority w:val="67"/>
    <w:rsid w:val="00B938C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B938C9"/>
    <w:rPr>
      <w:rFonts w:eastAsia="Calibri"/>
      <w:sz w:val="16"/>
      <w:szCs w:val="16"/>
    </w:rPr>
  </w:style>
  <w:style w:type="character" w:customStyle="1" w:styleId="SmallSizeParagraphChar">
    <w:name w:val="Small Size Paragraph Char"/>
    <w:link w:val="SmallSizeParagraph"/>
    <w:rsid w:val="00B938C9"/>
    <w:rPr>
      <w:rFonts w:ascii="Calibri" w:eastAsia="Calibri" w:hAnsi="Calibri"/>
      <w:sz w:val="16"/>
      <w:szCs w:val="16"/>
    </w:rPr>
  </w:style>
  <w:style w:type="paragraph" w:customStyle="1" w:styleId="StylecardLatinVerdana-BoldUnderline">
    <w:name w:val="Style card + (Latin) Verdana-Bold Underline"/>
    <w:basedOn w:val="Normal"/>
    <w:link w:val="StylecardLatinVerdana-BoldUnderlineChar"/>
    <w:qFormat/>
    <w:rsid w:val="00B938C9"/>
    <w:pPr>
      <w:ind w:left="288" w:right="288"/>
    </w:pPr>
    <w:rPr>
      <w:rFonts w:eastAsia="SimSun"/>
      <w:kern w:val="32"/>
      <w:szCs w:val="20"/>
      <w:lang w:val="x-none" w:eastAsia="zh-CN"/>
    </w:rPr>
  </w:style>
  <w:style w:type="character" w:customStyle="1" w:styleId="StylecardLatinVerdana-BoldUnderlineChar">
    <w:name w:val="Style card + (Latin) Verdana-Bold Underline Char"/>
    <w:basedOn w:val="cardChar"/>
    <w:link w:val="StylecardLatinVerdana-BoldUnderline"/>
    <w:rsid w:val="00B938C9"/>
    <w:rPr>
      <w:rFonts w:ascii="Calibri" w:eastAsia="SimSun" w:hAnsi="Calibri"/>
      <w:kern w:val="32"/>
      <w:sz w:val="22"/>
      <w:szCs w:val="20"/>
      <w:lang w:val="x-none" w:eastAsia="zh-CN"/>
    </w:rPr>
  </w:style>
  <w:style w:type="paragraph" w:customStyle="1" w:styleId="StyleCardText9pt">
    <w:name w:val="Style Card Text + 9 pt"/>
    <w:basedOn w:val="Normal"/>
    <w:link w:val="StyleCardText9ptChar"/>
    <w:qFormat/>
    <w:rsid w:val="00B938C9"/>
    <w:pPr>
      <w:spacing w:after="200"/>
    </w:pPr>
    <w:rPr>
      <w:rFonts w:eastAsia="Calibri"/>
    </w:rPr>
  </w:style>
  <w:style w:type="character" w:customStyle="1" w:styleId="StyleCardText9ptChar">
    <w:name w:val="Style Card Text + 9 pt Char"/>
    <w:basedOn w:val="DefaultParagraphFont"/>
    <w:link w:val="StyleCardText9pt"/>
    <w:rsid w:val="00B938C9"/>
    <w:rPr>
      <w:rFonts w:ascii="Calibri" w:eastAsia="Calibri" w:hAnsi="Calibri"/>
      <w:sz w:val="22"/>
    </w:rPr>
  </w:style>
  <w:style w:type="character" w:customStyle="1" w:styleId="QuoteChar1">
    <w:name w:val="Quote Char1"/>
    <w:basedOn w:val="DefaultParagraphFont"/>
    <w:uiPriority w:val="29"/>
    <w:rsid w:val="00B938C9"/>
    <w:rPr>
      <w:rFonts w:ascii="Calibri" w:eastAsia="Times New Roman" w:hAnsi="Calibri" w:cs="Calibri"/>
      <w:iCs/>
      <w:color w:val="000000"/>
      <w:sz w:val="16"/>
      <w:szCs w:val="24"/>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B938C9"/>
    <w:rPr>
      <w:rFonts w:ascii="Calibri" w:eastAsiaTheme="minorHAnsi" w:hAnsi="Calibr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B938C9"/>
    <w:rPr>
      <w:rFonts w:ascii="Calibri" w:eastAsiaTheme="minorHAnsi" w:hAnsi="Calibri"/>
      <w:b/>
      <w:bCs/>
      <w:sz w:val="22"/>
      <w:u w:val="single"/>
      <w:bdr w:val="single" w:sz="4" w:space="0" w:color="auto"/>
    </w:rPr>
  </w:style>
  <w:style w:type="character" w:customStyle="1" w:styleId="UnderlinedChar1">
    <w:name w:val="Underlined Char1"/>
    <w:aliases w:val="Big card Char1,body Char1,Normal Tag Char1,heading 2 Char1,Ch Char1,no read Char1,No Spacing211 Char1,No Spacing12 Char1,No Spacing2111 Char1,Tag Char1,Heading 2 Char2 Char Char1"/>
    <w:basedOn w:val="DefaultParagraphFont"/>
    <w:qFormat/>
    <w:rsid w:val="00B938C9"/>
    <w:rPr>
      <w:rFonts w:ascii="Century Gothic" w:hAnsi="Century Gothic"/>
      <w:sz w:val="24"/>
      <w:u w:val="thick"/>
    </w:rPr>
  </w:style>
  <w:style w:type="character" w:customStyle="1" w:styleId="FontStyle477">
    <w:name w:val="Font Style477"/>
    <w:basedOn w:val="DefaultParagraphFont"/>
    <w:uiPriority w:val="99"/>
    <w:rsid w:val="00B938C9"/>
    <w:rPr>
      <w:rFonts w:ascii="Times New Roman" w:hAnsi="Times New Roman" w:cs="Times New Roman"/>
      <w:sz w:val="18"/>
      <w:szCs w:val="18"/>
    </w:rPr>
  </w:style>
  <w:style w:type="character" w:customStyle="1" w:styleId="FontStyle505">
    <w:name w:val="Font Style505"/>
    <w:basedOn w:val="DefaultParagraphFont"/>
    <w:uiPriority w:val="99"/>
    <w:rsid w:val="00B938C9"/>
    <w:rPr>
      <w:rFonts w:ascii="Times New Roman" w:hAnsi="Times New Roman" w:cs="Times New Roman"/>
      <w:sz w:val="18"/>
      <w:szCs w:val="18"/>
    </w:rPr>
  </w:style>
  <w:style w:type="character" w:customStyle="1" w:styleId="FontStyle514">
    <w:name w:val="Font Style514"/>
    <w:basedOn w:val="DefaultParagraphFont"/>
    <w:uiPriority w:val="99"/>
    <w:rsid w:val="00B938C9"/>
    <w:rPr>
      <w:rFonts w:ascii="Times New Roman" w:hAnsi="Times New Roman" w:cs="Times New Roman"/>
      <w:sz w:val="14"/>
      <w:szCs w:val="14"/>
    </w:rPr>
  </w:style>
  <w:style w:type="character" w:customStyle="1" w:styleId="FontStyle500">
    <w:name w:val="Font Style500"/>
    <w:basedOn w:val="DefaultParagraphFont"/>
    <w:uiPriority w:val="99"/>
    <w:rsid w:val="00B938C9"/>
    <w:rPr>
      <w:rFonts w:ascii="Times New Roman" w:hAnsi="Times New Roman" w:cs="Times New Roman"/>
      <w:b/>
      <w:bCs/>
      <w:sz w:val="16"/>
      <w:szCs w:val="16"/>
    </w:rPr>
  </w:style>
  <w:style w:type="character" w:customStyle="1" w:styleId="LanguageEditingChar">
    <w:name w:val="Language Editing Char"/>
    <w:link w:val="LanguageEditing"/>
    <w:locked/>
    <w:rsid w:val="00B938C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B938C9"/>
    <w:rPr>
      <w:rFonts w:ascii="Times New Roman" w:eastAsia="Times New Roman" w:hAnsi="Times New Roman" w:cs="Times New Roman"/>
      <w:strike/>
      <w:sz w:val="20"/>
    </w:rPr>
  </w:style>
  <w:style w:type="character" w:customStyle="1" w:styleId="FontStyle212">
    <w:name w:val="Font Style212"/>
    <w:basedOn w:val="DefaultParagraphFont"/>
    <w:uiPriority w:val="99"/>
    <w:rsid w:val="00B938C9"/>
    <w:rPr>
      <w:rFonts w:ascii="Times New Roman" w:hAnsi="Times New Roman" w:cs="Times New Roman"/>
      <w:b/>
      <w:bCs/>
      <w:sz w:val="18"/>
      <w:szCs w:val="18"/>
    </w:rPr>
  </w:style>
  <w:style w:type="character" w:customStyle="1" w:styleId="FontStyle275">
    <w:name w:val="Font Style275"/>
    <w:basedOn w:val="DefaultParagraphFont"/>
    <w:uiPriority w:val="99"/>
    <w:rsid w:val="00B938C9"/>
    <w:rPr>
      <w:rFonts w:ascii="Times New Roman" w:hAnsi="Times New Roman" w:cs="Times New Roman"/>
      <w:b/>
      <w:bCs/>
      <w:sz w:val="22"/>
      <w:szCs w:val="22"/>
    </w:rPr>
  </w:style>
  <w:style w:type="character" w:customStyle="1" w:styleId="CharacterStyle3">
    <w:name w:val="Character Style 3"/>
    <w:uiPriority w:val="99"/>
    <w:rsid w:val="00B938C9"/>
    <w:rPr>
      <w:rFonts w:ascii="Bookman Old Style" w:hAnsi="Bookman Old Style" w:cs="Bookman Old Style"/>
      <w:spacing w:val="-5"/>
      <w:sz w:val="18"/>
      <w:szCs w:val="18"/>
    </w:rPr>
  </w:style>
  <w:style w:type="paragraph" w:customStyle="1" w:styleId="p0">
    <w:name w:val="p0"/>
    <w:basedOn w:val="Normal"/>
    <w:uiPriority w:val="99"/>
    <w:qFormat/>
    <w:rsid w:val="00B938C9"/>
    <w:pPr>
      <w:spacing w:before="100" w:beforeAutospacing="1" w:after="100" w:afterAutospacing="1"/>
    </w:pPr>
    <w:rPr>
      <w:rFonts w:eastAsia="Times New Roman"/>
    </w:rPr>
  </w:style>
  <w:style w:type="character" w:customStyle="1" w:styleId="BodyTextIndent2Char1">
    <w:name w:val="Body Text Indent 2 Char1"/>
    <w:basedOn w:val="DefaultParagraphFont"/>
    <w:semiHidden/>
    <w:rsid w:val="00B938C9"/>
    <w:rPr>
      <w:rFonts w:ascii="Georgia" w:hAnsi="Georgia"/>
    </w:rPr>
  </w:style>
  <w:style w:type="paragraph" w:customStyle="1" w:styleId="StyleStyle49pt6">
    <w:name w:val="Style Style4 + 9 pt6"/>
    <w:basedOn w:val="Style4"/>
    <w:link w:val="StyleStyle49pt6Char"/>
    <w:qFormat/>
    <w:rsid w:val="00B938C9"/>
    <w:rPr>
      <w:rFonts w:ascii="Calibri" w:hAnsi="Calibri"/>
    </w:rPr>
  </w:style>
  <w:style w:type="character" w:customStyle="1" w:styleId="StyleStyle49pt6Char">
    <w:name w:val="Style Style4 + 9 pt6 Char"/>
    <w:basedOn w:val="Style4Char"/>
    <w:link w:val="StyleStyle49pt6"/>
    <w:rsid w:val="00B938C9"/>
    <w:rPr>
      <w:rFonts w:ascii="Calibri" w:eastAsia="Times New Roman" w:hAnsi="Calibri"/>
      <w:sz w:val="22"/>
      <w:u w:val="single"/>
    </w:rPr>
  </w:style>
  <w:style w:type="character" w:customStyle="1" w:styleId="CharChar31">
    <w:name w:val="Char Char31"/>
    <w:rsid w:val="00B938C9"/>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B938C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938C9"/>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938C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938C9"/>
    <w:rPr>
      <w:rFonts w:ascii="Georgia" w:hAnsi="Georgia" w:cs="Calibri"/>
      <w:b/>
      <w:bCs/>
      <w:sz w:val="24"/>
      <w:u w:val="single"/>
    </w:rPr>
  </w:style>
  <w:style w:type="character" w:customStyle="1" w:styleId="Subtitle2">
    <w:name w:val="Subtitle2"/>
    <w:rsid w:val="00B938C9"/>
  </w:style>
  <w:style w:type="character" w:customStyle="1" w:styleId="drop">
    <w:name w:val="drop"/>
    <w:rsid w:val="00B938C9"/>
  </w:style>
  <w:style w:type="character" w:customStyle="1" w:styleId="bioline">
    <w:name w:val="bioline"/>
    <w:rsid w:val="00B938C9"/>
  </w:style>
  <w:style w:type="character" w:customStyle="1" w:styleId="articletitle0">
    <w:name w:val="article_title"/>
    <w:rsid w:val="00B938C9"/>
  </w:style>
  <w:style w:type="character" w:customStyle="1" w:styleId="A4">
    <w:name w:val="A4"/>
    <w:uiPriority w:val="99"/>
    <w:rsid w:val="00B938C9"/>
    <w:rPr>
      <w:color w:val="000000"/>
    </w:rPr>
  </w:style>
  <w:style w:type="character" w:customStyle="1" w:styleId="DebatenoramlChar">
    <w:name w:val="Debatenoraml Char"/>
    <w:link w:val="Debatenoraml"/>
    <w:locked/>
    <w:rsid w:val="00B938C9"/>
    <w:rPr>
      <w:rFonts w:ascii="Times New Roman" w:hAnsi="Times New Roman"/>
    </w:rPr>
  </w:style>
  <w:style w:type="paragraph" w:customStyle="1" w:styleId="Debatenoraml">
    <w:name w:val="Debatenoraml"/>
    <w:basedOn w:val="NoSpacing"/>
    <w:link w:val="DebatenoramlChar"/>
    <w:qFormat/>
    <w:rsid w:val="00B938C9"/>
    <w:pPr>
      <w:spacing w:line="240" w:lineRule="auto"/>
    </w:pPr>
    <w:rPr>
      <w:rFonts w:ascii="Times New Roman" w:hAnsi="Times New Roman"/>
    </w:rPr>
  </w:style>
  <w:style w:type="character" w:customStyle="1" w:styleId="s2">
    <w:name w:val="s2"/>
    <w:rsid w:val="00B938C9"/>
  </w:style>
  <w:style w:type="character" w:customStyle="1" w:styleId="s4">
    <w:name w:val="s4"/>
    <w:rsid w:val="00B938C9"/>
  </w:style>
  <w:style w:type="character" w:customStyle="1" w:styleId="s5">
    <w:name w:val="s5"/>
    <w:rsid w:val="00B938C9"/>
  </w:style>
  <w:style w:type="paragraph" w:customStyle="1" w:styleId="Quals">
    <w:name w:val="Quals"/>
    <w:basedOn w:val="Normal"/>
    <w:link w:val="QualsChar"/>
    <w:qFormat/>
    <w:rsid w:val="00B938C9"/>
    <w:rPr>
      <w:rFonts w:eastAsia="Calibri"/>
      <w:sz w:val="18"/>
    </w:rPr>
  </w:style>
  <w:style w:type="character" w:customStyle="1" w:styleId="QualsChar">
    <w:name w:val="Quals Char"/>
    <w:link w:val="Quals"/>
    <w:rsid w:val="00B938C9"/>
    <w:rPr>
      <w:rFonts w:ascii="Calibri" w:eastAsia="Calibri" w:hAnsi="Calibri"/>
      <w:sz w:val="18"/>
    </w:rPr>
  </w:style>
  <w:style w:type="character" w:customStyle="1" w:styleId="cap">
    <w:name w:val="cap"/>
    <w:rsid w:val="00B938C9"/>
  </w:style>
  <w:style w:type="character" w:customStyle="1" w:styleId="rightsnotice">
    <w:name w:val="rightsnotice"/>
    <w:rsid w:val="00B938C9"/>
  </w:style>
  <w:style w:type="character" w:customStyle="1" w:styleId="scaps">
    <w:name w:val="scaps"/>
    <w:rsid w:val="00B938C9"/>
  </w:style>
  <w:style w:type="character" w:customStyle="1" w:styleId="current-article">
    <w:name w:val="current-article"/>
    <w:rsid w:val="00B938C9"/>
  </w:style>
  <w:style w:type="character" w:customStyle="1" w:styleId="related-current-indicator">
    <w:name w:val="related-current-indicator"/>
    <w:rsid w:val="00B938C9"/>
  </w:style>
  <w:style w:type="character" w:customStyle="1" w:styleId="bylclear">
    <w:name w:val="bylclear"/>
    <w:rsid w:val="00B938C9"/>
  </w:style>
  <w:style w:type="character" w:customStyle="1" w:styleId="comments">
    <w:name w:val="comments"/>
    <w:rsid w:val="00B938C9"/>
  </w:style>
  <w:style w:type="character" w:customStyle="1" w:styleId="essaytext">
    <w:name w:val="essaytext"/>
    <w:rsid w:val="00B938C9"/>
  </w:style>
  <w:style w:type="character" w:customStyle="1" w:styleId="username">
    <w:name w:val="username"/>
    <w:rsid w:val="00B938C9"/>
  </w:style>
  <w:style w:type="character" w:customStyle="1" w:styleId="toplinks">
    <w:name w:val="toplinks"/>
    <w:rsid w:val="00B938C9"/>
  </w:style>
  <w:style w:type="paragraph" w:customStyle="1" w:styleId="BodyA">
    <w:name w:val="Body A"/>
    <w:uiPriority w:val="99"/>
    <w:qFormat/>
    <w:rsid w:val="00B938C9"/>
    <w:rPr>
      <w:rFonts w:ascii="Helvetica" w:eastAsia="ヒラギノ角ゴ Pro W3" w:hAnsi="Helvetica" w:cs="Times New Roman"/>
      <w:color w:val="000000"/>
      <w:szCs w:val="20"/>
    </w:rPr>
  </w:style>
  <w:style w:type="paragraph" w:customStyle="1" w:styleId="Starred">
    <w:name w:val="Starred"/>
    <w:basedOn w:val="Normal"/>
    <w:link w:val="StarredChar"/>
    <w:qFormat/>
    <w:rsid w:val="00B938C9"/>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B938C9"/>
    <w:rPr>
      <w:rFonts w:ascii="Calibri" w:eastAsia="Times New Roman" w:hAnsi="Calibri"/>
      <w:b/>
      <w:caps/>
      <w:sz w:val="22"/>
      <w:szCs w:val="28"/>
      <w:u w:val="single"/>
    </w:rPr>
  </w:style>
  <w:style w:type="paragraph" w:customStyle="1" w:styleId="NotStarred">
    <w:name w:val="NotStarred"/>
    <w:basedOn w:val="Normal"/>
    <w:link w:val="NotStarredChar"/>
    <w:qFormat/>
    <w:rsid w:val="00B938C9"/>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B938C9"/>
    <w:rPr>
      <w:rFonts w:ascii="Calibri" w:eastAsia="Times New Roman" w:hAnsi="Calibri"/>
      <w:b/>
      <w:caps/>
      <w:sz w:val="22"/>
      <w:szCs w:val="28"/>
      <w:u w:val="single"/>
    </w:rPr>
  </w:style>
  <w:style w:type="character" w:customStyle="1" w:styleId="see">
    <w:name w:val="see"/>
    <w:rsid w:val="00B938C9"/>
  </w:style>
  <w:style w:type="character" w:customStyle="1" w:styleId="first-letter">
    <w:name w:val="first-letter"/>
    <w:rsid w:val="00B938C9"/>
  </w:style>
  <w:style w:type="character" w:customStyle="1" w:styleId="focusparagraph">
    <w:name w:val="focusparagraph"/>
    <w:rsid w:val="00B938C9"/>
  </w:style>
  <w:style w:type="character" w:customStyle="1" w:styleId="lightblue">
    <w:name w:val="lightblue"/>
    <w:rsid w:val="00B938C9"/>
  </w:style>
  <w:style w:type="character" w:customStyle="1" w:styleId="tagCharCharChar">
    <w:name w:val="tag Char Char Char"/>
    <w:rsid w:val="00B938C9"/>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B938C9"/>
    <w:rPr>
      <w:rFonts w:ascii="Calibri" w:eastAsiaTheme="minorHAnsi" w:hAnsi="Calibr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B938C9"/>
    <w:rPr>
      <w:rFonts w:ascii="Calibri" w:eastAsiaTheme="minorHAnsi" w:hAnsi="Calibri"/>
      <w:sz w:val="22"/>
      <w:u w:val="single"/>
      <w:bdr w:val="single" w:sz="4" w:space="0" w:color="auto"/>
    </w:rPr>
  </w:style>
  <w:style w:type="paragraph" w:customStyle="1" w:styleId="H4Tag">
    <w:name w:val="H4 (Tag)"/>
    <w:basedOn w:val="Normal"/>
    <w:link w:val="H4TagChar1"/>
    <w:qFormat/>
    <w:rsid w:val="00B938C9"/>
    <w:rPr>
      <w:rFonts w:eastAsia="Calibri"/>
      <w:b/>
    </w:rPr>
  </w:style>
  <w:style w:type="character" w:customStyle="1" w:styleId="H4TagChar1">
    <w:name w:val="H4 (Tag) Char1"/>
    <w:link w:val="H4Tag"/>
    <w:rsid w:val="00B938C9"/>
    <w:rPr>
      <w:rFonts w:ascii="Calibri" w:eastAsia="Calibri" w:hAnsi="Calibri"/>
      <w:b/>
      <w:sz w:val="22"/>
    </w:rPr>
  </w:style>
  <w:style w:type="character" w:customStyle="1" w:styleId="citationgenerated">
    <w:name w:val="citation generated"/>
    <w:rsid w:val="00B938C9"/>
  </w:style>
  <w:style w:type="character" w:customStyle="1" w:styleId="BoldandUnderlineCharCharCharChar">
    <w:name w:val="Bold and Underline Char Char Char Char"/>
    <w:rsid w:val="00B938C9"/>
    <w:rPr>
      <w:b/>
      <w:noProof w:val="0"/>
      <w:u w:val="single"/>
      <w:lang w:val="en-US" w:eastAsia="en-US" w:bidi="ar-SA"/>
    </w:rPr>
  </w:style>
  <w:style w:type="character" w:customStyle="1" w:styleId="FontStyle29">
    <w:name w:val="Font Style29"/>
    <w:uiPriority w:val="99"/>
    <w:rsid w:val="00B938C9"/>
    <w:rPr>
      <w:rFonts w:ascii="Arial" w:hAnsi="Arial" w:cs="Arial"/>
      <w:sz w:val="14"/>
      <w:szCs w:val="14"/>
    </w:rPr>
  </w:style>
  <w:style w:type="paragraph" w:customStyle="1" w:styleId="Cardtext0">
    <w:name w:val="Card text"/>
    <w:link w:val="CardtextChar0"/>
    <w:qFormat/>
    <w:rsid w:val="00B938C9"/>
    <w:pPr>
      <w:widowControl w:val="0"/>
      <w:autoSpaceDE w:val="0"/>
      <w:autoSpaceDN w:val="0"/>
      <w:adjustRightInd w:val="0"/>
    </w:pPr>
    <w:rPr>
      <w:rFonts w:ascii="Garamond" w:hAnsi="Garamond"/>
      <w:u w:val="single"/>
    </w:rPr>
  </w:style>
  <w:style w:type="paragraph" w:customStyle="1" w:styleId="NewHeading2">
    <w:name w:val="NewHeading2"/>
    <w:basedOn w:val="Normal"/>
    <w:link w:val="NewHeading2Char"/>
    <w:qFormat/>
    <w:rsid w:val="00B938C9"/>
    <w:pPr>
      <w:spacing w:before="240" w:after="60"/>
    </w:pPr>
    <w:rPr>
      <w:rFonts w:eastAsia="Times New Roman"/>
      <w:b/>
      <w:szCs w:val="28"/>
      <w:u w:val="single"/>
    </w:rPr>
  </w:style>
  <w:style w:type="character" w:customStyle="1" w:styleId="NewHeading2Char">
    <w:name w:val="NewHeading2 Char"/>
    <w:link w:val="NewHeading2"/>
    <w:rsid w:val="00B938C9"/>
    <w:rPr>
      <w:rFonts w:ascii="Calibri" w:eastAsia="Times New Roman" w:hAnsi="Calibri"/>
      <w:b/>
      <w:sz w:val="22"/>
      <w:szCs w:val="28"/>
      <w:u w:val="single"/>
    </w:rPr>
  </w:style>
  <w:style w:type="paragraph" w:customStyle="1" w:styleId="CM32">
    <w:name w:val="CM3+2"/>
    <w:basedOn w:val="Normal"/>
    <w:next w:val="Normal"/>
    <w:uiPriority w:val="99"/>
    <w:qFormat/>
    <w:rsid w:val="00B938C9"/>
    <w:pPr>
      <w:autoSpaceDE w:val="0"/>
      <w:autoSpaceDN w:val="0"/>
      <w:adjustRightInd w:val="0"/>
      <w:spacing w:line="240" w:lineRule="atLeast"/>
    </w:pPr>
    <w:rPr>
      <w:rFonts w:eastAsia="Calibri"/>
    </w:rPr>
  </w:style>
  <w:style w:type="paragraph" w:customStyle="1" w:styleId="TagLine0">
    <w:name w:val="Tag Line"/>
    <w:basedOn w:val="Normal"/>
    <w:next w:val="FullText"/>
    <w:uiPriority w:val="99"/>
    <w:qFormat/>
    <w:rsid w:val="00B938C9"/>
    <w:rPr>
      <w:rFonts w:ascii="Arial Narrow" w:eastAsia="Times New Roman" w:hAnsi="Arial Narrow"/>
      <w:b/>
      <w:sz w:val="28"/>
    </w:rPr>
  </w:style>
  <w:style w:type="paragraph" w:customStyle="1" w:styleId="msolistparagraphcxspfirst">
    <w:name w:val="msolistparagraphcxspfirst"/>
    <w:basedOn w:val="Normal"/>
    <w:uiPriority w:val="99"/>
    <w:qFormat/>
    <w:rsid w:val="00B938C9"/>
    <w:pPr>
      <w:spacing w:before="100" w:beforeAutospacing="1" w:after="100" w:afterAutospacing="1"/>
    </w:pPr>
    <w:rPr>
      <w:rFonts w:eastAsia="Times New Roman"/>
    </w:rPr>
  </w:style>
  <w:style w:type="paragraph" w:customStyle="1" w:styleId="Card6pt">
    <w:name w:val="Card 6pt"/>
    <w:basedOn w:val="Normal"/>
    <w:uiPriority w:val="99"/>
    <w:qFormat/>
    <w:rsid w:val="00B938C9"/>
    <w:pPr>
      <w:ind w:left="288" w:right="288"/>
    </w:pPr>
    <w:rPr>
      <w:rFonts w:eastAsia="Calibri"/>
      <w:color w:val="000000"/>
      <w:sz w:val="12"/>
      <w:szCs w:val="20"/>
    </w:rPr>
  </w:style>
  <w:style w:type="paragraph" w:customStyle="1" w:styleId="StyleCardStyleBlackUnderline">
    <w:name w:val="Style Card Style + Black Underline"/>
    <w:basedOn w:val="Normal"/>
    <w:link w:val="StyleCardStyleBlackUnderlineChar"/>
    <w:qFormat/>
    <w:rsid w:val="00B938C9"/>
    <w:rPr>
      <w:rFonts w:eastAsia="Times New Roman"/>
      <w:color w:val="000000"/>
      <w:u w:val="single"/>
    </w:rPr>
  </w:style>
  <w:style w:type="character" w:customStyle="1" w:styleId="StyleCardStyleBlackUnderlineChar">
    <w:name w:val="Style Card Style + Black Underline Char"/>
    <w:link w:val="StyleCardStyleBlackUnderline"/>
    <w:rsid w:val="00B938C9"/>
    <w:rPr>
      <w:rFonts w:ascii="Calibri" w:eastAsia="Times New Roman" w:hAnsi="Calibri"/>
      <w:color w:val="000000"/>
      <w:sz w:val="22"/>
      <w:u w:val="single"/>
    </w:rPr>
  </w:style>
  <w:style w:type="character" w:customStyle="1" w:styleId="titles">
    <w:name w:val="titles"/>
    <w:rsid w:val="00B938C9"/>
  </w:style>
  <w:style w:type="paragraph" w:customStyle="1" w:styleId="StyleHeading2LatinArialMT13pt">
    <w:name w:val="Style Heading 2 + (Latin) ArialMT 13 pt"/>
    <w:basedOn w:val="Heading2"/>
    <w:next w:val="Heading2"/>
    <w:uiPriority w:val="99"/>
    <w:qFormat/>
    <w:rsid w:val="00B938C9"/>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B938C9"/>
  </w:style>
  <w:style w:type="character" w:customStyle="1" w:styleId="subarticleheader">
    <w:name w:val="subarticleheader"/>
    <w:rsid w:val="00B938C9"/>
  </w:style>
  <w:style w:type="paragraph" w:customStyle="1" w:styleId="NotUnderlined">
    <w:name w:val="Not Underlined"/>
    <w:basedOn w:val="Normal"/>
    <w:uiPriority w:val="99"/>
    <w:qFormat/>
    <w:rsid w:val="00B938C9"/>
    <w:rPr>
      <w:rFonts w:ascii="Century Gothic" w:eastAsia="Times New Roman" w:hAnsi="Century Gothic"/>
      <w:sz w:val="16"/>
    </w:rPr>
  </w:style>
  <w:style w:type="character" w:customStyle="1" w:styleId="spelle">
    <w:name w:val="spelle"/>
    <w:rsid w:val="00B938C9"/>
  </w:style>
  <w:style w:type="character" w:customStyle="1" w:styleId="grame">
    <w:name w:val="grame"/>
    <w:rsid w:val="00B938C9"/>
  </w:style>
  <w:style w:type="character" w:customStyle="1" w:styleId="CardStyleChar">
    <w:name w:val="Card Style Char"/>
    <w:link w:val="CardStyle"/>
    <w:rsid w:val="00B938C9"/>
    <w:rPr>
      <w:rFonts w:ascii="Calibri" w:hAnsi="Calibri"/>
      <w:sz w:val="22"/>
    </w:rPr>
  </w:style>
  <w:style w:type="character" w:customStyle="1" w:styleId="newstitle1">
    <w:name w:val="newstitle1"/>
    <w:rsid w:val="00B938C9"/>
  </w:style>
  <w:style w:type="character" w:customStyle="1" w:styleId="copy">
    <w:name w:val="copy"/>
    <w:rsid w:val="00B938C9"/>
  </w:style>
  <w:style w:type="character" w:customStyle="1" w:styleId="topheadline">
    <w:name w:val="topheadline"/>
    <w:rsid w:val="00B938C9"/>
  </w:style>
  <w:style w:type="paragraph" w:customStyle="1" w:styleId="StylecardThickunderline">
    <w:name w:val="Style card + Thick underline"/>
    <w:basedOn w:val="Normal"/>
    <w:link w:val="StylecardThickunderlineChar"/>
    <w:qFormat/>
    <w:rsid w:val="00B938C9"/>
    <w:pPr>
      <w:ind w:left="288" w:right="288"/>
    </w:pPr>
    <w:rPr>
      <w:rFonts w:eastAsia="SimSun"/>
      <w:lang w:eastAsia="zh-CN"/>
    </w:rPr>
  </w:style>
  <w:style w:type="character" w:customStyle="1" w:styleId="StylecardThickunderlineChar">
    <w:name w:val="Style card + Thick underline Char"/>
    <w:link w:val="StylecardThickunderline"/>
    <w:rsid w:val="00B938C9"/>
    <w:rPr>
      <w:rFonts w:ascii="Calibri" w:eastAsia="SimSun" w:hAnsi="Calibri"/>
      <w:sz w:val="22"/>
      <w:lang w:eastAsia="zh-CN"/>
    </w:rPr>
  </w:style>
  <w:style w:type="paragraph" w:customStyle="1" w:styleId="StylecardBoldThickunderline">
    <w:name w:val="Style card + Bold Thick underline"/>
    <w:basedOn w:val="Normal"/>
    <w:link w:val="StylecardBoldThickunderlineChar"/>
    <w:qFormat/>
    <w:rsid w:val="00B938C9"/>
    <w:pPr>
      <w:ind w:left="288" w:right="288"/>
    </w:pPr>
    <w:rPr>
      <w:rFonts w:eastAsia="SimSun"/>
      <w:b/>
      <w:bCs/>
      <w:lang w:eastAsia="zh-CN"/>
    </w:rPr>
  </w:style>
  <w:style w:type="character" w:customStyle="1" w:styleId="StylecardBoldThickunderlineChar">
    <w:name w:val="Style card + Bold Thick underline Char"/>
    <w:link w:val="StylecardBoldThickunderline"/>
    <w:rsid w:val="00B938C9"/>
    <w:rPr>
      <w:rFonts w:ascii="Calibri" w:eastAsia="SimSun" w:hAnsi="Calibri"/>
      <w:b/>
      <w:bCs/>
      <w:sz w:val="22"/>
      <w:lang w:eastAsia="zh-CN"/>
    </w:rPr>
  </w:style>
  <w:style w:type="character" w:customStyle="1" w:styleId="Stylereduce27pt">
    <w:name w:val="Style reduce2 + 7 pt"/>
    <w:rsid w:val="00B938C9"/>
    <w:rPr>
      <w:rFonts w:ascii="Times New Roman" w:hAnsi="Times New Roman" w:cs="Arial"/>
      <w:color w:val="000000"/>
      <w:sz w:val="14"/>
      <w:szCs w:val="22"/>
    </w:rPr>
  </w:style>
  <w:style w:type="character" w:customStyle="1" w:styleId="srtitle">
    <w:name w:val="srtitle"/>
    <w:rsid w:val="00B938C9"/>
  </w:style>
  <w:style w:type="character" w:customStyle="1" w:styleId="st1">
    <w:name w:val="st1"/>
    <w:rsid w:val="00B938C9"/>
  </w:style>
  <w:style w:type="character" w:customStyle="1" w:styleId="StyleStyleGaramond">
    <w:name w:val="Style Style Garamond +"/>
    <w:rsid w:val="00B938C9"/>
    <w:rPr>
      <w:rFonts w:ascii="Garamond" w:hAnsi="Garamond" w:cs="Times New Roman"/>
      <w:sz w:val="20"/>
    </w:rPr>
  </w:style>
  <w:style w:type="character" w:customStyle="1" w:styleId="boldunderline0">
    <w:name w:val="boldunderline"/>
    <w:rsid w:val="00B938C9"/>
  </w:style>
  <w:style w:type="paragraph" w:customStyle="1" w:styleId="font-null">
    <w:name w:val="font-null"/>
    <w:basedOn w:val="Normal"/>
    <w:uiPriority w:val="99"/>
    <w:qFormat/>
    <w:rsid w:val="00B938C9"/>
    <w:pPr>
      <w:spacing w:before="100" w:beforeAutospacing="1" w:after="100" w:afterAutospacing="1"/>
    </w:pPr>
    <w:rPr>
      <w:rFonts w:eastAsia="Times New Roman"/>
    </w:rPr>
  </w:style>
  <w:style w:type="paragraph" w:customStyle="1" w:styleId="rteindent1">
    <w:name w:val="rteindent1"/>
    <w:basedOn w:val="Normal"/>
    <w:uiPriority w:val="99"/>
    <w:qFormat/>
    <w:rsid w:val="00B938C9"/>
    <w:pPr>
      <w:spacing w:before="100" w:beforeAutospacing="1" w:after="100" w:afterAutospacing="1"/>
    </w:pPr>
    <w:rPr>
      <w:rFonts w:eastAsia="Times New Roman"/>
    </w:rPr>
  </w:style>
  <w:style w:type="paragraph" w:customStyle="1" w:styleId="Pa12">
    <w:name w:val="Pa12"/>
    <w:basedOn w:val="Default"/>
    <w:next w:val="Default"/>
    <w:uiPriority w:val="99"/>
    <w:qFormat/>
    <w:rsid w:val="00B938C9"/>
    <w:pPr>
      <w:spacing w:line="191" w:lineRule="atLeast"/>
    </w:pPr>
    <w:rPr>
      <w:rFonts w:ascii="Scala" w:eastAsia="Calibri" w:hAnsi="Scala" w:cs="Times New Roman"/>
    </w:rPr>
  </w:style>
  <w:style w:type="character" w:customStyle="1" w:styleId="Date11">
    <w:name w:val="Date11"/>
    <w:rsid w:val="00B938C9"/>
  </w:style>
  <w:style w:type="paragraph" w:customStyle="1" w:styleId="introduction">
    <w:name w:val="introduction"/>
    <w:basedOn w:val="Normal"/>
    <w:uiPriority w:val="99"/>
    <w:qFormat/>
    <w:rsid w:val="00B938C9"/>
    <w:pPr>
      <w:spacing w:before="100" w:beforeAutospacing="1" w:after="100" w:afterAutospacing="1"/>
    </w:pPr>
    <w:rPr>
      <w:rFonts w:eastAsia="Times New Roman"/>
    </w:rPr>
  </w:style>
  <w:style w:type="character" w:customStyle="1" w:styleId="Boxout">
    <w:name w:val="Box out"/>
    <w:uiPriority w:val="1"/>
    <w:qFormat/>
    <w:rsid w:val="00B938C9"/>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B938C9"/>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B938C9"/>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B938C9"/>
    <w:pPr>
      <w:spacing w:before="100" w:beforeAutospacing="1" w:after="100" w:afterAutospacing="1"/>
    </w:pPr>
    <w:rPr>
      <w:rFonts w:eastAsia="Times New Roman"/>
    </w:rPr>
  </w:style>
  <w:style w:type="character" w:customStyle="1" w:styleId="metad">
    <w:name w:val="metad"/>
    <w:rsid w:val="00B938C9"/>
  </w:style>
  <w:style w:type="paragraph" w:customStyle="1" w:styleId="class">
    <w:name w:val="class"/>
    <w:basedOn w:val="Normal"/>
    <w:uiPriority w:val="99"/>
    <w:qFormat/>
    <w:rsid w:val="00B938C9"/>
    <w:pPr>
      <w:spacing w:before="100" w:beforeAutospacing="1" w:after="100" w:afterAutospacing="1"/>
    </w:pPr>
    <w:rPr>
      <w:rFonts w:eastAsia="Times New Roman"/>
    </w:rPr>
  </w:style>
  <w:style w:type="character" w:customStyle="1" w:styleId="sifr-alternate">
    <w:name w:val="sifr-alternate"/>
    <w:rsid w:val="00B938C9"/>
  </w:style>
  <w:style w:type="character" w:customStyle="1" w:styleId="justify1">
    <w:name w:val="justify1"/>
    <w:rsid w:val="00B938C9"/>
  </w:style>
  <w:style w:type="character" w:customStyle="1" w:styleId="artbody1">
    <w:name w:val="art_body1"/>
    <w:rsid w:val="00B938C9"/>
    <w:rPr>
      <w:rFonts w:ascii="Arial" w:hAnsi="Arial" w:cs="Arial" w:hint="default"/>
    </w:rPr>
  </w:style>
  <w:style w:type="character" w:customStyle="1" w:styleId="UnderlineStyleChar">
    <w:name w:val="Underline Style Char"/>
    <w:link w:val="UnderlineStyle0"/>
    <w:rsid w:val="00B938C9"/>
    <w:rPr>
      <w:rFonts w:ascii="Calibri" w:eastAsia="Times New Roman" w:hAnsi="Calibri"/>
      <w:b/>
      <w:sz w:val="22"/>
      <w:u w:val="single"/>
    </w:rPr>
  </w:style>
  <w:style w:type="paragraph" w:customStyle="1" w:styleId="blocktitle1">
    <w:name w:val="block title"/>
    <w:basedOn w:val="Normal"/>
    <w:qFormat/>
    <w:rsid w:val="00B938C9"/>
    <w:pPr>
      <w:spacing w:after="240"/>
      <w:jc w:val="center"/>
      <w:outlineLvl w:val="0"/>
    </w:pPr>
    <w:rPr>
      <w:rFonts w:ascii="Garamond" w:eastAsia="Calibri" w:hAnsi="Garamond"/>
      <w:b/>
      <w:caps/>
      <w:sz w:val="28"/>
      <w:lang w:val="x-none" w:eastAsia="x-none"/>
    </w:rPr>
  </w:style>
  <w:style w:type="character" w:customStyle="1" w:styleId="ColorfulGrid-Accent1Char">
    <w:name w:val="Colorful Grid - Accent 1 Char"/>
    <w:link w:val="ColorfulGrid-Accent1"/>
    <w:uiPriority w:val="29"/>
    <w:rsid w:val="00B938C9"/>
    <w:rPr>
      <w:rFonts w:ascii="Times New Roman" w:hAnsi="Times New Roman"/>
      <w:iCs/>
      <w:color w:val="000000"/>
      <w:sz w:val="16"/>
    </w:rPr>
  </w:style>
  <w:style w:type="table" w:styleId="ColorfulGrid-Accent1">
    <w:name w:val="Colorful Grid Accent 1"/>
    <w:basedOn w:val="TableNormal"/>
    <w:link w:val="ColorfulGrid-Accent1Char"/>
    <w:uiPriority w:val="29"/>
    <w:rsid w:val="00B938C9"/>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B938C9"/>
    <w:rPr>
      <w:rFonts w:ascii="Calibri" w:hAnsi="Calibri"/>
      <w:b/>
      <w:bCs/>
      <w:i w:val="0"/>
      <w:iCs/>
      <w:color w:val="auto"/>
      <w:sz w:val="20"/>
      <w:u w:val="single"/>
      <w:bdr w:val="none" w:sz="0" w:space="0" w:color="auto"/>
      <w:shd w:val="clear" w:color="auto" w:fill="00FF00"/>
    </w:rPr>
  </w:style>
  <w:style w:type="character" w:customStyle="1" w:styleId="storydate">
    <w:name w:val="storydate"/>
    <w:rsid w:val="00B938C9"/>
  </w:style>
  <w:style w:type="character" w:customStyle="1" w:styleId="preloadwrap">
    <w:name w:val="preloadwrap"/>
    <w:rsid w:val="00B938C9"/>
  </w:style>
  <w:style w:type="paragraph" w:customStyle="1" w:styleId="summary">
    <w:name w:val="summary"/>
    <w:basedOn w:val="Normal"/>
    <w:uiPriority w:val="99"/>
    <w:qFormat/>
    <w:rsid w:val="00B938C9"/>
    <w:pPr>
      <w:spacing w:before="100" w:beforeAutospacing="1" w:after="100" w:afterAutospacing="1"/>
    </w:pPr>
    <w:rPr>
      <w:rFonts w:eastAsia="Times New Roman"/>
    </w:rPr>
  </w:style>
  <w:style w:type="paragraph" w:customStyle="1" w:styleId="Caption2">
    <w:name w:val="Caption2"/>
    <w:basedOn w:val="Normal"/>
    <w:uiPriority w:val="99"/>
    <w:qFormat/>
    <w:rsid w:val="00B938C9"/>
    <w:pPr>
      <w:spacing w:before="100" w:beforeAutospacing="1" w:after="100" w:afterAutospacing="1"/>
    </w:pPr>
    <w:rPr>
      <w:rFonts w:eastAsia="Times New Roman"/>
    </w:rPr>
  </w:style>
  <w:style w:type="character" w:customStyle="1" w:styleId="creditwrap">
    <w:name w:val="creditwrap"/>
    <w:rsid w:val="00B938C9"/>
  </w:style>
  <w:style w:type="character" w:customStyle="1" w:styleId="DefaultChar1">
    <w:name w:val="Default Char1"/>
    <w:rsid w:val="00B938C9"/>
    <w:rPr>
      <w:noProof w:val="0"/>
      <w:color w:val="000000"/>
      <w:lang w:val="en-US" w:eastAsia="en-US" w:bidi="ar-SA"/>
    </w:rPr>
  </w:style>
  <w:style w:type="paragraph" w:customStyle="1" w:styleId="MTDisplayEquation">
    <w:name w:val="MTDisplayEquation"/>
    <w:basedOn w:val="Normal"/>
    <w:next w:val="Normal"/>
    <w:link w:val="MTDisplayEquationChar"/>
    <w:qFormat/>
    <w:rsid w:val="00B938C9"/>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B938C9"/>
    <w:rPr>
      <w:rFonts w:ascii="Calibri" w:eastAsia="Times New Roman" w:hAnsi="Calibri"/>
      <w:bCs/>
      <w:sz w:val="22"/>
      <w:lang w:bidi="he-IL"/>
    </w:rPr>
  </w:style>
  <w:style w:type="character" w:customStyle="1" w:styleId="textunderlineChar0">
    <w:name w:val="text underline Char"/>
    <w:rsid w:val="00B938C9"/>
    <w:rPr>
      <w:sz w:val="24"/>
      <w:szCs w:val="22"/>
      <w:u w:val="thick"/>
      <w:lang w:val="en-US" w:eastAsia="en-US" w:bidi="ar-SA"/>
    </w:rPr>
  </w:style>
  <w:style w:type="character" w:customStyle="1" w:styleId="pmterms31">
    <w:name w:val="pmterms31"/>
    <w:rsid w:val="00B938C9"/>
    <w:rPr>
      <w:b/>
      <w:bCs/>
      <w:i w:val="0"/>
      <w:iCs w:val="0"/>
      <w:color w:val="000000"/>
    </w:rPr>
  </w:style>
  <w:style w:type="character" w:customStyle="1" w:styleId="copyrightdescription">
    <w:name w:val="copyrightdescription"/>
    <w:rsid w:val="00B938C9"/>
  </w:style>
  <w:style w:type="paragraph" w:customStyle="1" w:styleId="DebateFile">
    <w:name w:val="Debate File"/>
    <w:basedOn w:val="Normal"/>
    <w:uiPriority w:val="99"/>
    <w:qFormat/>
    <w:rsid w:val="00B938C9"/>
    <w:pPr>
      <w:jc w:val="center"/>
    </w:pPr>
    <w:rPr>
      <w:rFonts w:ascii="Book Antiqua" w:eastAsia="Times New Roman" w:hAnsi="Book Antiqua"/>
      <w:b/>
      <w:sz w:val="28"/>
    </w:rPr>
  </w:style>
  <w:style w:type="character" w:customStyle="1" w:styleId="ft01">
    <w:name w:val="ft01"/>
    <w:rsid w:val="00B938C9"/>
    <w:rPr>
      <w:rFonts w:ascii="Times" w:hAnsi="Times" w:cs="Times" w:hint="default"/>
      <w:color w:val="000000"/>
      <w:sz w:val="14"/>
      <w:szCs w:val="14"/>
    </w:rPr>
  </w:style>
  <w:style w:type="character" w:customStyle="1" w:styleId="ft11">
    <w:name w:val="ft11"/>
    <w:rsid w:val="00B938C9"/>
    <w:rPr>
      <w:rFonts w:ascii="Times" w:hAnsi="Times" w:cs="Times" w:hint="default"/>
      <w:color w:val="000000"/>
      <w:sz w:val="17"/>
      <w:szCs w:val="17"/>
    </w:rPr>
  </w:style>
  <w:style w:type="character" w:customStyle="1" w:styleId="ft21">
    <w:name w:val="ft21"/>
    <w:rsid w:val="00B938C9"/>
    <w:rPr>
      <w:rFonts w:ascii="Times" w:hAnsi="Times" w:cs="Times" w:hint="default"/>
      <w:color w:val="000000"/>
      <w:sz w:val="15"/>
      <w:szCs w:val="15"/>
    </w:rPr>
  </w:style>
  <w:style w:type="character" w:customStyle="1" w:styleId="ft31">
    <w:name w:val="ft31"/>
    <w:rsid w:val="00B938C9"/>
    <w:rPr>
      <w:rFonts w:ascii="Times" w:hAnsi="Times" w:cs="Times" w:hint="default"/>
      <w:color w:val="000000"/>
      <w:sz w:val="15"/>
      <w:szCs w:val="15"/>
    </w:rPr>
  </w:style>
  <w:style w:type="paragraph" w:customStyle="1" w:styleId="AAAcard">
    <w:name w:val="AAAcard"/>
    <w:basedOn w:val="Normal"/>
    <w:uiPriority w:val="99"/>
    <w:qFormat/>
    <w:rsid w:val="00B938C9"/>
    <w:pPr>
      <w:ind w:left="288" w:right="288"/>
    </w:pPr>
    <w:rPr>
      <w:rFonts w:eastAsia="Times New Roman"/>
    </w:rPr>
  </w:style>
  <w:style w:type="character" w:customStyle="1" w:styleId="dquo">
    <w:name w:val="dquo"/>
    <w:rsid w:val="00B938C9"/>
  </w:style>
  <w:style w:type="character" w:customStyle="1" w:styleId="caps2">
    <w:name w:val="caps2"/>
    <w:rsid w:val="00B938C9"/>
  </w:style>
  <w:style w:type="character" w:customStyle="1" w:styleId="CardsFont12ptCharCharCharChar">
    <w:name w:val="Cards + Font: 12 pt Char Char Char Char"/>
    <w:rsid w:val="00B938C9"/>
    <w:rPr>
      <w:sz w:val="24"/>
      <w:szCs w:val="24"/>
      <w:u w:val="thick"/>
      <w:lang w:val="en-US" w:eastAsia="en-US" w:bidi="ar-SA"/>
    </w:rPr>
  </w:style>
  <w:style w:type="character" w:customStyle="1" w:styleId="ccs">
    <w:name w:val="c cs"/>
    <w:rsid w:val="00B938C9"/>
  </w:style>
  <w:style w:type="character" w:customStyle="1" w:styleId="UnderlinedEvChar">
    <w:name w:val="Underlined Ev Char"/>
    <w:rsid w:val="00B938C9"/>
    <w:rPr>
      <w:rFonts w:ascii="Times New Roman" w:eastAsia="Times New Roman" w:hAnsi="Times New Roman"/>
      <w:szCs w:val="24"/>
      <w:u w:val="single"/>
    </w:rPr>
  </w:style>
  <w:style w:type="character" w:customStyle="1" w:styleId="dropshadow">
    <w:name w:val="dropshadow"/>
    <w:rsid w:val="00B938C9"/>
  </w:style>
  <w:style w:type="character" w:customStyle="1" w:styleId="d05ws">
    <w:name w:val="d05ws"/>
    <w:rsid w:val="00B938C9"/>
  </w:style>
  <w:style w:type="character" w:customStyle="1" w:styleId="rzibod">
    <w:name w:val="rzibod"/>
    <w:rsid w:val="00B938C9"/>
  </w:style>
  <w:style w:type="paragraph" w:customStyle="1" w:styleId="Caption3">
    <w:name w:val="Caption3"/>
    <w:basedOn w:val="Normal"/>
    <w:uiPriority w:val="99"/>
    <w:qFormat/>
    <w:rsid w:val="00B938C9"/>
    <w:pPr>
      <w:spacing w:before="100" w:beforeAutospacing="1" w:after="100" w:afterAutospacing="1"/>
    </w:pPr>
    <w:rPr>
      <w:rFonts w:eastAsia="Times New Roman"/>
    </w:rPr>
  </w:style>
  <w:style w:type="character" w:customStyle="1" w:styleId="headertext">
    <w:name w:val="headertext"/>
    <w:rsid w:val="00B938C9"/>
  </w:style>
  <w:style w:type="paragraph" w:customStyle="1" w:styleId="body-12-5">
    <w:name w:val="body-12-5"/>
    <w:basedOn w:val="Normal"/>
    <w:uiPriority w:val="99"/>
    <w:qFormat/>
    <w:rsid w:val="00B938C9"/>
    <w:pPr>
      <w:spacing w:before="100" w:beforeAutospacing="1" w:after="100" w:afterAutospacing="1"/>
    </w:pPr>
    <w:rPr>
      <w:rFonts w:eastAsia="Times New Roman"/>
    </w:rPr>
  </w:style>
  <w:style w:type="character" w:customStyle="1" w:styleId="endnote-reference">
    <w:name w:val="endnote-reference"/>
    <w:rsid w:val="00B938C9"/>
  </w:style>
  <w:style w:type="character" w:customStyle="1" w:styleId="officialsname">
    <w:name w:val="official_s_name"/>
    <w:rsid w:val="00B938C9"/>
  </w:style>
  <w:style w:type="character" w:customStyle="1" w:styleId="audience">
    <w:name w:val="audience"/>
    <w:rsid w:val="00B938C9"/>
  </w:style>
  <w:style w:type="character" w:customStyle="1" w:styleId="normalchar0">
    <w:name w:val="normal__char"/>
    <w:rsid w:val="00B938C9"/>
  </w:style>
  <w:style w:type="character" w:customStyle="1" w:styleId="hyperlink002cheading0020100200028block0020title0029char">
    <w:name w:val="hyperlink_002cheading_00201_0020_0028block_0020title_0029__char"/>
    <w:rsid w:val="00B938C9"/>
  </w:style>
  <w:style w:type="character" w:customStyle="1" w:styleId="underline002cstyle0020bold0020underlinechar">
    <w:name w:val="underline_002cstyle_0020bold_0020underline__char"/>
    <w:rsid w:val="00B938C9"/>
  </w:style>
  <w:style w:type="character" w:customStyle="1" w:styleId="copyboldblack">
    <w:name w:val="copyboldblack"/>
    <w:rsid w:val="00B938C9"/>
  </w:style>
  <w:style w:type="character" w:customStyle="1" w:styleId="copybold">
    <w:name w:val="copybold"/>
    <w:rsid w:val="00B938C9"/>
  </w:style>
  <w:style w:type="character" w:customStyle="1" w:styleId="author-date0">
    <w:name w:val="author-date"/>
    <w:rsid w:val="00B938C9"/>
  </w:style>
  <w:style w:type="paragraph" w:customStyle="1" w:styleId="infuse">
    <w:name w:val="infuse"/>
    <w:basedOn w:val="Normal"/>
    <w:uiPriority w:val="99"/>
    <w:qFormat/>
    <w:rsid w:val="00B938C9"/>
    <w:pPr>
      <w:spacing w:before="100" w:beforeAutospacing="1" w:after="100" w:afterAutospacing="1"/>
    </w:pPr>
    <w:rPr>
      <w:rFonts w:eastAsia="Times New Roman"/>
    </w:rPr>
  </w:style>
  <w:style w:type="paragraph" w:customStyle="1" w:styleId="fontreg">
    <w:name w:val="font_reg"/>
    <w:basedOn w:val="Normal"/>
    <w:uiPriority w:val="99"/>
    <w:qFormat/>
    <w:rsid w:val="00B938C9"/>
    <w:pPr>
      <w:spacing w:before="100" w:beforeAutospacing="1" w:after="100" w:afterAutospacing="1"/>
    </w:pPr>
    <w:rPr>
      <w:rFonts w:eastAsia="Times New Roman"/>
    </w:rPr>
  </w:style>
  <w:style w:type="character" w:customStyle="1" w:styleId="articlebegin">
    <w:name w:val="articlebegin"/>
    <w:rsid w:val="00B938C9"/>
  </w:style>
  <w:style w:type="character" w:customStyle="1" w:styleId="mediaoverlay">
    <w:name w:val="mediaoverlay"/>
    <w:rsid w:val="00B938C9"/>
  </w:style>
  <w:style w:type="paragraph" w:customStyle="1" w:styleId="CITEF3">
    <w:name w:val="CITE F3"/>
    <w:uiPriority w:val="99"/>
    <w:qFormat/>
    <w:rsid w:val="00B938C9"/>
    <w:rPr>
      <w:rFonts w:ascii="Georgia" w:eastAsia="SimSun" w:hAnsi="Georgia" w:cs="Times New Roman"/>
      <w:b/>
      <w:lang w:eastAsia="zh-CN"/>
    </w:rPr>
  </w:style>
  <w:style w:type="character" w:customStyle="1" w:styleId="blogcaption">
    <w:name w:val="blog_caption"/>
    <w:rsid w:val="00B938C9"/>
  </w:style>
  <w:style w:type="paragraph" w:customStyle="1" w:styleId="StyleBoldUnderlineTimesNewRoman">
    <w:name w:val="Style Bold Underline + Times New Roman"/>
    <w:link w:val="StyleBoldUnderlineTimesNewRomanChar"/>
    <w:qFormat/>
    <w:rsid w:val="00B938C9"/>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B938C9"/>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B938C9"/>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B938C9"/>
    <w:rPr>
      <w:rFonts w:ascii="Calibri" w:eastAsia="Calibri" w:hAnsi="Calibri" w:cs="Times New Roman"/>
      <w:sz w:val="20"/>
      <w:szCs w:val="20"/>
      <w:u w:val="single"/>
    </w:rPr>
  </w:style>
  <w:style w:type="character" w:customStyle="1" w:styleId="commnet-abuzz">
    <w:name w:val="commnet-abuzz"/>
    <w:rsid w:val="00B938C9"/>
  </w:style>
  <w:style w:type="character" w:customStyle="1" w:styleId="fbconnectbuttontext">
    <w:name w:val="fbconnectbutton_text"/>
    <w:rsid w:val="00B938C9"/>
  </w:style>
  <w:style w:type="character" w:customStyle="1" w:styleId="fbsharecountinner">
    <w:name w:val="fb_share_count_inner"/>
    <w:rsid w:val="00B938C9"/>
  </w:style>
  <w:style w:type="character" w:customStyle="1" w:styleId="stbuttontext">
    <w:name w:val="stbuttontext"/>
    <w:rsid w:val="00B938C9"/>
  </w:style>
  <w:style w:type="character" w:customStyle="1" w:styleId="source">
    <w:name w:val="source"/>
    <w:rsid w:val="00B938C9"/>
  </w:style>
  <w:style w:type="character" w:customStyle="1" w:styleId="Normal2">
    <w:name w:val="Normal2"/>
    <w:rsid w:val="00B938C9"/>
  </w:style>
  <w:style w:type="character" w:customStyle="1" w:styleId="pubdate">
    <w:name w:val="pubdate"/>
    <w:rsid w:val="00B938C9"/>
  </w:style>
  <w:style w:type="numbering" w:customStyle="1" w:styleId="NoList111">
    <w:name w:val="No List111"/>
    <w:next w:val="NoList"/>
    <w:uiPriority w:val="99"/>
    <w:semiHidden/>
    <w:unhideWhenUsed/>
    <w:rsid w:val="00B938C9"/>
  </w:style>
  <w:style w:type="numbering" w:customStyle="1" w:styleId="NoList1111">
    <w:name w:val="No List1111"/>
    <w:next w:val="NoList"/>
    <w:uiPriority w:val="99"/>
    <w:semiHidden/>
    <w:unhideWhenUsed/>
    <w:rsid w:val="00B938C9"/>
  </w:style>
  <w:style w:type="numbering" w:customStyle="1" w:styleId="NoList11111">
    <w:name w:val="No List11111"/>
    <w:next w:val="NoList"/>
    <w:uiPriority w:val="99"/>
    <w:semiHidden/>
    <w:unhideWhenUsed/>
    <w:rsid w:val="00B938C9"/>
  </w:style>
  <w:style w:type="numbering" w:customStyle="1" w:styleId="NoList111111">
    <w:name w:val="No List111111"/>
    <w:next w:val="NoList"/>
    <w:uiPriority w:val="99"/>
    <w:semiHidden/>
    <w:unhideWhenUsed/>
    <w:rsid w:val="00B938C9"/>
  </w:style>
  <w:style w:type="numbering" w:customStyle="1" w:styleId="NoList1111111">
    <w:name w:val="No List1111111"/>
    <w:next w:val="NoList"/>
    <w:uiPriority w:val="99"/>
    <w:semiHidden/>
    <w:unhideWhenUsed/>
    <w:rsid w:val="00B938C9"/>
  </w:style>
  <w:style w:type="numbering" w:customStyle="1" w:styleId="NoList11111111">
    <w:name w:val="No List11111111"/>
    <w:next w:val="NoList"/>
    <w:uiPriority w:val="99"/>
    <w:semiHidden/>
    <w:unhideWhenUsed/>
    <w:rsid w:val="00B938C9"/>
  </w:style>
  <w:style w:type="numbering" w:customStyle="1" w:styleId="NoList111111111">
    <w:name w:val="No List111111111"/>
    <w:next w:val="NoList"/>
    <w:uiPriority w:val="99"/>
    <w:semiHidden/>
    <w:unhideWhenUsed/>
    <w:rsid w:val="00B938C9"/>
  </w:style>
  <w:style w:type="numbering" w:customStyle="1" w:styleId="NoList1111111111">
    <w:name w:val="No List1111111111"/>
    <w:next w:val="NoList"/>
    <w:uiPriority w:val="99"/>
    <w:semiHidden/>
    <w:unhideWhenUsed/>
    <w:rsid w:val="00B938C9"/>
  </w:style>
  <w:style w:type="numbering" w:customStyle="1" w:styleId="NoList11111111111">
    <w:name w:val="No List11111111111"/>
    <w:next w:val="NoList"/>
    <w:uiPriority w:val="99"/>
    <w:semiHidden/>
    <w:unhideWhenUsed/>
    <w:rsid w:val="00B938C9"/>
  </w:style>
  <w:style w:type="numbering" w:customStyle="1" w:styleId="NoList111111111111">
    <w:name w:val="No List111111111111"/>
    <w:next w:val="NoList"/>
    <w:uiPriority w:val="99"/>
    <w:semiHidden/>
    <w:unhideWhenUsed/>
    <w:rsid w:val="00B938C9"/>
  </w:style>
  <w:style w:type="numbering" w:customStyle="1" w:styleId="NoList1111111111111">
    <w:name w:val="No List1111111111111"/>
    <w:next w:val="NoList"/>
    <w:uiPriority w:val="99"/>
    <w:semiHidden/>
    <w:unhideWhenUsed/>
    <w:rsid w:val="00B938C9"/>
  </w:style>
  <w:style w:type="numbering" w:customStyle="1" w:styleId="NoList11111111111111">
    <w:name w:val="No List11111111111111"/>
    <w:next w:val="NoList"/>
    <w:uiPriority w:val="99"/>
    <w:semiHidden/>
    <w:unhideWhenUsed/>
    <w:rsid w:val="00B938C9"/>
  </w:style>
  <w:style w:type="numbering" w:customStyle="1" w:styleId="NoList111111111111111">
    <w:name w:val="No List111111111111111"/>
    <w:next w:val="NoList"/>
    <w:uiPriority w:val="99"/>
    <w:semiHidden/>
    <w:unhideWhenUsed/>
    <w:rsid w:val="00B938C9"/>
  </w:style>
  <w:style w:type="numbering" w:customStyle="1" w:styleId="NoList1111111111111111">
    <w:name w:val="No List1111111111111111"/>
    <w:next w:val="NoList"/>
    <w:uiPriority w:val="99"/>
    <w:semiHidden/>
    <w:unhideWhenUsed/>
    <w:rsid w:val="00B938C9"/>
  </w:style>
  <w:style w:type="numbering" w:customStyle="1" w:styleId="NoList11111111111111111">
    <w:name w:val="No List11111111111111111"/>
    <w:next w:val="NoList"/>
    <w:uiPriority w:val="99"/>
    <w:semiHidden/>
    <w:unhideWhenUsed/>
    <w:rsid w:val="00B938C9"/>
  </w:style>
  <w:style w:type="paragraph" w:customStyle="1" w:styleId="FreeFormA">
    <w:name w:val="Free Form A"/>
    <w:autoRedefine/>
    <w:uiPriority w:val="99"/>
    <w:qFormat/>
    <w:rsid w:val="00B938C9"/>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B938C9"/>
  </w:style>
  <w:style w:type="character" w:customStyle="1" w:styleId="postby">
    <w:name w:val="post_by"/>
    <w:rsid w:val="00B938C9"/>
  </w:style>
  <w:style w:type="character" w:customStyle="1" w:styleId="postdate">
    <w:name w:val="post_date"/>
    <w:rsid w:val="00B938C9"/>
  </w:style>
  <w:style w:type="character" w:customStyle="1" w:styleId="bdx">
    <w:name w:val="bdx"/>
    <w:rsid w:val="00B938C9"/>
  </w:style>
  <w:style w:type="character" w:customStyle="1" w:styleId="bdl">
    <w:name w:val="bdl"/>
    <w:rsid w:val="00B938C9"/>
  </w:style>
  <w:style w:type="character" w:customStyle="1" w:styleId="CardNotUnderlinedChar1">
    <w:name w:val="Card Not Underlined Char1"/>
    <w:link w:val="CardNotUnderlined"/>
    <w:rsid w:val="00B938C9"/>
    <w:rPr>
      <w:rFonts w:ascii="Bell MT" w:eastAsia="Calibri" w:hAnsi="Bell MT"/>
      <w:sz w:val="22"/>
      <w:szCs w:val="20"/>
    </w:rPr>
  </w:style>
  <w:style w:type="character" w:customStyle="1" w:styleId="breadcrumbitemcurrent">
    <w:name w:val="breadcrumbitemcurrent"/>
    <w:rsid w:val="00B938C9"/>
  </w:style>
  <w:style w:type="character" w:customStyle="1" w:styleId="bbl">
    <w:name w:val="bbl"/>
    <w:rsid w:val="00B938C9"/>
  </w:style>
  <w:style w:type="character" w:customStyle="1" w:styleId="Date2">
    <w:name w:val="Date2"/>
    <w:rsid w:val="00B938C9"/>
  </w:style>
  <w:style w:type="character" w:customStyle="1" w:styleId="itxtnewhookspan">
    <w:name w:val="itxtnewhookspan"/>
    <w:rsid w:val="00B938C9"/>
  </w:style>
  <w:style w:type="character" w:customStyle="1" w:styleId="gstxthlt">
    <w:name w:val="gstxt_hlt"/>
    <w:rsid w:val="00B938C9"/>
  </w:style>
  <w:style w:type="paragraph" w:customStyle="1" w:styleId="bodytextfp">
    <w:name w:val="bodytextfp"/>
    <w:basedOn w:val="Normal"/>
    <w:uiPriority w:val="99"/>
    <w:qFormat/>
    <w:rsid w:val="00B938C9"/>
    <w:pPr>
      <w:spacing w:before="100" w:beforeAutospacing="1" w:after="100" w:afterAutospacing="1"/>
    </w:pPr>
    <w:rPr>
      <w:rFonts w:eastAsia="Times New Roman"/>
    </w:rPr>
  </w:style>
  <w:style w:type="character" w:styleId="SubtleEmphasis">
    <w:name w:val="Subtle Emphasis"/>
    <w:uiPriority w:val="19"/>
    <w:qFormat/>
    <w:rsid w:val="00B938C9"/>
    <w:rPr>
      <w:rFonts w:ascii="Georgia" w:hAnsi="Georgia"/>
      <w:i/>
      <w:iCs/>
      <w:color w:val="808080"/>
    </w:rPr>
  </w:style>
  <w:style w:type="character" w:customStyle="1" w:styleId="SubtleEmphasis1">
    <w:name w:val="Subtle Emphasis1"/>
    <w:uiPriority w:val="19"/>
    <w:qFormat/>
    <w:rsid w:val="00B938C9"/>
    <w:rPr>
      <w:rFonts w:ascii="Times New Roman" w:hAnsi="Times New Roman"/>
      <w:b/>
      <w:iCs/>
      <w:color w:val="auto"/>
      <w:sz w:val="22"/>
    </w:rPr>
  </w:style>
  <w:style w:type="character" w:customStyle="1" w:styleId="StyleBoldRed">
    <w:name w:val="Style Bold Red"/>
    <w:rsid w:val="00B938C9"/>
    <w:rPr>
      <w:b/>
      <w:bCs/>
      <w:color w:val="auto"/>
    </w:rPr>
  </w:style>
  <w:style w:type="character" w:customStyle="1" w:styleId="StyleTimesNewRoman8pt">
    <w:name w:val="Style Times New Roman 8 pt"/>
    <w:rsid w:val="00B938C9"/>
    <w:rPr>
      <w:rFonts w:ascii="Georgia" w:hAnsi="Georgia"/>
      <w:sz w:val="16"/>
    </w:rPr>
  </w:style>
  <w:style w:type="character" w:customStyle="1" w:styleId="StyleStyle7pt8pt">
    <w:name w:val="Style Style 7 pt + 8 pt"/>
    <w:rsid w:val="00B938C9"/>
    <w:rPr>
      <w:sz w:val="16"/>
    </w:rPr>
  </w:style>
  <w:style w:type="character" w:customStyle="1" w:styleId="StyleStyleThickunderlineBold1">
    <w:name w:val="Style Style Thick underline + Bold1"/>
    <w:rsid w:val="00B938C9"/>
    <w:rPr>
      <w:b/>
      <w:bCs/>
      <w:u w:val="thick"/>
    </w:rPr>
  </w:style>
  <w:style w:type="character" w:customStyle="1" w:styleId="StyleUnderline2">
    <w:name w:val="Style Underline2"/>
    <w:rsid w:val="00B938C9"/>
    <w:rPr>
      <w:u w:val="single"/>
    </w:rPr>
  </w:style>
  <w:style w:type="character" w:customStyle="1" w:styleId="goldbldtext">
    <w:name w:val="goldbldtext"/>
    <w:rsid w:val="00B938C9"/>
  </w:style>
  <w:style w:type="character" w:customStyle="1" w:styleId="PageHeaderLine2Char">
    <w:name w:val="PageHeaderLine2 Char"/>
    <w:link w:val="PageHeaderLine2"/>
    <w:rsid w:val="00B938C9"/>
    <w:rPr>
      <w:rFonts w:ascii="Verdana" w:eastAsia="Verdana" w:hAnsi="Verdana" w:cs="Cambria"/>
      <w:b/>
      <w:sz w:val="22"/>
    </w:rPr>
  </w:style>
  <w:style w:type="paragraph" w:customStyle="1" w:styleId="firstletter">
    <w:name w:val="firstletter"/>
    <w:basedOn w:val="Normal"/>
    <w:uiPriority w:val="99"/>
    <w:qFormat/>
    <w:rsid w:val="00B938C9"/>
    <w:pPr>
      <w:spacing w:before="100" w:beforeAutospacing="1" w:after="100" w:afterAutospacing="1"/>
    </w:pPr>
    <w:rPr>
      <w:rFonts w:eastAsia="Times New Roman"/>
    </w:rPr>
  </w:style>
  <w:style w:type="character" w:customStyle="1" w:styleId="cardshighlight0">
    <w:name w:val="cardshighlight"/>
    <w:rsid w:val="00B938C9"/>
  </w:style>
  <w:style w:type="character" w:customStyle="1" w:styleId="cardsfont12pt1">
    <w:name w:val="cardsfont12pt"/>
    <w:rsid w:val="00B938C9"/>
  </w:style>
  <w:style w:type="character" w:customStyle="1" w:styleId="ft1">
    <w:name w:val="ft1"/>
    <w:rsid w:val="00B938C9"/>
  </w:style>
  <w:style w:type="character" w:customStyle="1" w:styleId="ft6">
    <w:name w:val="ft6"/>
    <w:rsid w:val="00B938C9"/>
  </w:style>
  <w:style w:type="paragraph" w:customStyle="1" w:styleId="H1numbered">
    <w:name w:val="H1 numbered"/>
    <w:basedOn w:val="Normal"/>
    <w:uiPriority w:val="99"/>
    <w:qFormat/>
    <w:rsid w:val="00B938C9"/>
    <w:pPr>
      <w:pageBreakBefore/>
      <w:widowControl w:val="0"/>
      <w:numPr>
        <w:numId w:val="13"/>
      </w:numPr>
      <w:pBdr>
        <w:top w:val="single" w:sz="6" w:space="28" w:color="auto"/>
        <w:bottom w:val="single" w:sz="6" w:space="14" w:color="auto"/>
      </w:pBdr>
      <w:tabs>
        <w:tab w:val="clear" w:pos="680"/>
      </w:tabs>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938C9"/>
    <w:pPr>
      <w:widowControl w:val="0"/>
      <w:numPr>
        <w:ilvl w:val="1"/>
        <w:numId w:val="13"/>
      </w:numPr>
      <w:tabs>
        <w:tab w:val="clear" w:pos="792"/>
        <w:tab w:val="left" w:pos="567"/>
      </w:tabs>
      <w:suppressAutoHyphens/>
      <w:autoSpaceDE w:val="0"/>
      <w:autoSpaceDN w:val="0"/>
      <w:adjustRightInd w:val="0"/>
      <w:spacing w:before="170" w:line="288" w:lineRule="auto"/>
      <w:jc w:val="both"/>
      <w:textAlignment w:val="center"/>
    </w:pPr>
    <w:rPr>
      <w:rFonts w:eastAsia="Times New Roman" w:cs="BookAntiqua"/>
      <w:color w:val="000000"/>
      <w:spacing w:val="2"/>
      <w:lang w:val="en-GB" w:bidi="en-US"/>
    </w:rPr>
  </w:style>
  <w:style w:type="character" w:customStyle="1" w:styleId="kicker">
    <w:name w:val="kicker"/>
    <w:rsid w:val="00B938C9"/>
  </w:style>
  <w:style w:type="character" w:customStyle="1" w:styleId="backcontent">
    <w:name w:val="backcontent"/>
    <w:rsid w:val="00B938C9"/>
  </w:style>
  <w:style w:type="character" w:customStyle="1" w:styleId="daystmp">
    <w:name w:val="daystmp"/>
    <w:rsid w:val="00B938C9"/>
  </w:style>
  <w:style w:type="paragraph" w:customStyle="1" w:styleId="in">
    <w:name w:val="in"/>
    <w:basedOn w:val="Normal"/>
    <w:uiPriority w:val="99"/>
    <w:qFormat/>
    <w:rsid w:val="00B938C9"/>
    <w:pPr>
      <w:spacing w:before="100" w:beforeAutospacing="1" w:after="100" w:afterAutospacing="1"/>
    </w:pPr>
    <w:rPr>
      <w:rFonts w:eastAsia="Times New Roman"/>
    </w:rPr>
  </w:style>
  <w:style w:type="character" w:customStyle="1" w:styleId="cardsfont12ptchar">
    <w:name w:val="cardsfont12ptchar"/>
    <w:rsid w:val="00B938C9"/>
  </w:style>
  <w:style w:type="paragraph" w:customStyle="1" w:styleId="image-caption">
    <w:name w:val="image-caption"/>
    <w:basedOn w:val="Normal"/>
    <w:uiPriority w:val="99"/>
    <w:qFormat/>
    <w:rsid w:val="00B938C9"/>
    <w:pPr>
      <w:spacing w:before="100" w:beforeAutospacing="1" w:after="100" w:afterAutospacing="1"/>
    </w:pPr>
    <w:rPr>
      <w:rFonts w:eastAsia="Times New Roman"/>
    </w:rPr>
  </w:style>
  <w:style w:type="character" w:customStyle="1" w:styleId="gal">
    <w:name w:val="gal"/>
    <w:rsid w:val="00B938C9"/>
  </w:style>
  <w:style w:type="paragraph" w:customStyle="1" w:styleId="imagecontain">
    <w:name w:val="imagecontain"/>
    <w:basedOn w:val="Normal"/>
    <w:uiPriority w:val="99"/>
    <w:qFormat/>
    <w:rsid w:val="00B938C9"/>
    <w:pPr>
      <w:spacing w:before="100" w:beforeAutospacing="1" w:after="100" w:afterAutospacing="1"/>
    </w:pPr>
    <w:rPr>
      <w:rFonts w:eastAsia="Times New Roman"/>
    </w:rPr>
  </w:style>
  <w:style w:type="character" w:customStyle="1" w:styleId="imagedateline">
    <w:name w:val="image_dateline"/>
    <w:rsid w:val="00B938C9"/>
  </w:style>
  <w:style w:type="character" w:customStyle="1" w:styleId="authordatecharchar">
    <w:name w:val="authordatecharchar"/>
    <w:rsid w:val="00B938C9"/>
  </w:style>
  <w:style w:type="character" w:customStyle="1" w:styleId="style1char0">
    <w:name w:val="style1char"/>
    <w:rsid w:val="00B938C9"/>
  </w:style>
  <w:style w:type="character" w:customStyle="1" w:styleId="tagcharchar0">
    <w:name w:val="tagcharchar"/>
    <w:rsid w:val="00B938C9"/>
  </w:style>
  <w:style w:type="character" w:customStyle="1" w:styleId="underlinedcharchar2">
    <w:name w:val="underlinedcharchar"/>
    <w:rsid w:val="00B938C9"/>
  </w:style>
  <w:style w:type="paragraph" w:customStyle="1" w:styleId="CM62">
    <w:name w:val="CM62"/>
    <w:basedOn w:val="Normal"/>
    <w:next w:val="Normal"/>
    <w:uiPriority w:val="99"/>
    <w:qFormat/>
    <w:rsid w:val="00B938C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B938C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B938C9"/>
    <w:pPr>
      <w:widowControl w:val="0"/>
      <w:spacing w:after="63" w:line="240" w:lineRule="auto"/>
    </w:pPr>
    <w:rPr>
      <w:rFonts w:ascii="Arial" w:eastAsia="Times New Roman" w:hAnsi="Arial" w:cs="Times New Roman"/>
    </w:rPr>
  </w:style>
  <w:style w:type="paragraph" w:customStyle="1" w:styleId="CM35">
    <w:name w:val="CM35"/>
    <w:basedOn w:val="Default"/>
    <w:next w:val="Default"/>
    <w:uiPriority w:val="99"/>
    <w:qFormat/>
    <w:rsid w:val="00B938C9"/>
    <w:pPr>
      <w:widowControl w:val="0"/>
      <w:spacing w:after="0" w:line="228" w:lineRule="atLeast"/>
    </w:pPr>
    <w:rPr>
      <w:rFonts w:ascii="Showcard Gothic" w:eastAsia="Times New Roman" w:hAnsi="Showcard Gothic" w:cs="Times New Roman"/>
    </w:rPr>
  </w:style>
  <w:style w:type="paragraph" w:customStyle="1" w:styleId="CM60">
    <w:name w:val="CM60"/>
    <w:basedOn w:val="Default"/>
    <w:next w:val="Default"/>
    <w:uiPriority w:val="99"/>
    <w:qFormat/>
    <w:rsid w:val="00B938C9"/>
    <w:pPr>
      <w:widowControl w:val="0"/>
      <w:spacing w:after="0" w:line="228" w:lineRule="atLeast"/>
    </w:pPr>
    <w:rPr>
      <w:rFonts w:ascii="Showcard Gothic" w:eastAsia="Times New Roman" w:hAnsi="Showcard Gothic" w:cs="Times New Roman"/>
    </w:rPr>
  </w:style>
  <w:style w:type="character" w:customStyle="1" w:styleId="Style11ptUnderline2">
    <w:name w:val="Style 11 pt Underline2"/>
    <w:rsid w:val="00B938C9"/>
    <w:rPr>
      <w:sz w:val="20"/>
      <w:u w:val="single"/>
    </w:rPr>
  </w:style>
  <w:style w:type="character" w:customStyle="1" w:styleId="Style11ptBoldUnderline2">
    <w:name w:val="Style 11 pt Bold Underline2"/>
    <w:rsid w:val="00B938C9"/>
    <w:rPr>
      <w:b/>
      <w:bCs/>
      <w:sz w:val="20"/>
      <w:u w:val="single"/>
    </w:rPr>
  </w:style>
  <w:style w:type="character" w:customStyle="1" w:styleId="nw">
    <w:name w:val="nw"/>
    <w:rsid w:val="00B938C9"/>
  </w:style>
  <w:style w:type="paragraph" w:customStyle="1" w:styleId="StylecardCharCharChar11pt">
    <w:name w:val="Style card Char Char Char + 11 pt"/>
    <w:link w:val="StylecardCharCharChar11ptChar"/>
    <w:qFormat/>
    <w:rsid w:val="00B938C9"/>
    <w:pPr>
      <w:spacing w:after="200"/>
      <w:ind w:left="288" w:right="288"/>
    </w:pPr>
    <w:rPr>
      <w:rFonts w:ascii="Calibri" w:eastAsia="Times New Roman" w:hAnsi="Calibri" w:cs="Times New Roman"/>
      <w:sz w:val="20"/>
      <w:szCs w:val="20"/>
    </w:rPr>
  </w:style>
  <w:style w:type="character" w:customStyle="1" w:styleId="StylecardCharCharChar11ptChar">
    <w:name w:val="Style card Char Char Char + 11 pt Char"/>
    <w:link w:val="StylecardCharCharChar11pt"/>
    <w:rsid w:val="00B938C9"/>
    <w:rPr>
      <w:rFonts w:ascii="Calibri" w:eastAsia="Times New Roman" w:hAnsi="Calibri" w:cs="Times New Roman"/>
      <w:sz w:val="20"/>
      <w:szCs w:val="20"/>
    </w:rPr>
  </w:style>
  <w:style w:type="paragraph" w:customStyle="1" w:styleId="StyleCards11pt">
    <w:name w:val="Style Cards + 11 pt"/>
    <w:basedOn w:val="Cards"/>
    <w:link w:val="StyleCards11ptChar"/>
    <w:qFormat/>
    <w:rsid w:val="00B938C9"/>
    <w:rPr>
      <w:rFonts w:ascii="Georgia" w:hAnsi="Georgia"/>
      <w:sz w:val="22"/>
      <w:lang w:val="x-none" w:eastAsia="x-none"/>
    </w:rPr>
  </w:style>
  <w:style w:type="character" w:customStyle="1" w:styleId="StyleCards11ptChar">
    <w:name w:val="Style Cards + 11 pt Char"/>
    <w:link w:val="StyleCards11pt"/>
    <w:rsid w:val="00B938C9"/>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B938C9"/>
    <w:rPr>
      <w:rFonts w:ascii="Georgia" w:hAnsi="Georgia"/>
      <w:sz w:val="22"/>
      <w:szCs w:val="20"/>
      <w:u w:val="single"/>
      <w:lang w:val="x-none" w:eastAsia="x-none"/>
    </w:rPr>
  </w:style>
  <w:style w:type="character" w:customStyle="1" w:styleId="StyleCards11ptUnderlineChar">
    <w:name w:val="Style Cards + 11 pt Underline Char"/>
    <w:link w:val="StyleCards11ptUnderline"/>
    <w:rsid w:val="00B938C9"/>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B938C9"/>
    <w:rPr>
      <w:rFonts w:ascii="Georgia" w:hAnsi="Georgia"/>
      <w:b/>
      <w:bCs/>
      <w:sz w:val="22"/>
      <w:szCs w:val="20"/>
      <w:u w:val="single"/>
      <w:lang w:val="x-none" w:eastAsia="x-none"/>
    </w:rPr>
  </w:style>
  <w:style w:type="character" w:customStyle="1" w:styleId="StyleCards11ptBoldUnderlineChar">
    <w:name w:val="Style Cards + 11 pt Bold Underline Char"/>
    <w:link w:val="StyleCards11ptBoldUnderline"/>
    <w:rsid w:val="00B938C9"/>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938C9"/>
    <w:rPr>
      <w:rFonts w:ascii="Georgia" w:hAnsi="Georgia"/>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938C9"/>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B938C9"/>
    <w:pPr>
      <w:spacing w:after="160" w:line="259" w:lineRule="auto"/>
      <w:ind w:left="288" w:right="288"/>
    </w:pPr>
    <w:rPr>
      <w:rFonts w:ascii="Georgia" w:eastAsia="Times New Roman" w:hAnsi="Georgia"/>
      <w:sz w:val="22"/>
      <w:szCs w:val="20"/>
      <w:lang w:val="x-none" w:eastAsia="x-none"/>
    </w:rPr>
  </w:style>
  <w:style w:type="character" w:customStyle="1" w:styleId="cardCharCharChar1">
    <w:name w:val="card Char Char Char1"/>
    <w:rsid w:val="00B938C9"/>
    <w:rPr>
      <w:lang w:val="en-US" w:eastAsia="en-US" w:bidi="ar-SA"/>
    </w:rPr>
  </w:style>
  <w:style w:type="character" w:customStyle="1" w:styleId="StylecardCharChar11ptChar">
    <w:name w:val="Style card Char Char + 11 pt Char"/>
    <w:link w:val="StylecardCharChar11pt"/>
    <w:rsid w:val="00B938C9"/>
    <w:rPr>
      <w:rFonts w:ascii="Georgia" w:eastAsia="Times New Roman" w:hAnsi="Georgia"/>
      <w:sz w:val="22"/>
      <w:szCs w:val="20"/>
      <w:lang w:val="x-none" w:eastAsia="x-none"/>
    </w:rPr>
  </w:style>
  <w:style w:type="paragraph" w:customStyle="1" w:styleId="NormalFont">
    <w:name w:val="Normal Font"/>
    <w:link w:val="NormalFontChar"/>
    <w:qFormat/>
    <w:rsid w:val="00B938C9"/>
    <w:rPr>
      <w:rFonts w:ascii="Times New Roman" w:eastAsia="Times New Roman" w:hAnsi="Times New Roman" w:cs="Times New Roman"/>
      <w:sz w:val="20"/>
      <w:szCs w:val="20"/>
    </w:rPr>
  </w:style>
  <w:style w:type="paragraph" w:customStyle="1" w:styleId="StyleSmall11pt">
    <w:name w:val="Style Small + 11 pt"/>
    <w:uiPriority w:val="99"/>
    <w:qFormat/>
    <w:rsid w:val="00B938C9"/>
    <w:pPr>
      <w:spacing w:after="200"/>
    </w:pPr>
    <w:rPr>
      <w:rFonts w:ascii="Times" w:eastAsia="Times New Roman" w:hAnsi="Times" w:cs="Times New Roman"/>
      <w:sz w:val="20"/>
      <w:szCs w:val="22"/>
    </w:rPr>
  </w:style>
  <w:style w:type="paragraph" w:customStyle="1" w:styleId="StyleNormalFont11ptUnderline">
    <w:name w:val="Style Normal Font + 11 pt Underline"/>
    <w:basedOn w:val="NormalFont"/>
    <w:link w:val="StyleNormalFont11ptUnderlineChar"/>
    <w:qFormat/>
    <w:rsid w:val="00B938C9"/>
    <w:rPr>
      <w:u w:val="single"/>
      <w:lang w:val="x-none" w:eastAsia="x-none"/>
    </w:rPr>
  </w:style>
  <w:style w:type="character" w:customStyle="1" w:styleId="NormalFontChar">
    <w:name w:val="Normal Font Char"/>
    <w:link w:val="NormalFont"/>
    <w:rsid w:val="00B938C9"/>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938C9"/>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938C9"/>
    <w:rPr>
      <w:b/>
      <w:bCs/>
      <w:u w:val="single"/>
      <w:lang w:val="x-none" w:eastAsia="x-none"/>
    </w:rPr>
  </w:style>
  <w:style w:type="character" w:customStyle="1" w:styleId="StyleNormalFont11ptBoldUnderlineChar">
    <w:name w:val="Style Normal Font + 11 pt Bold Underline Char"/>
    <w:link w:val="StyleNormalFont11ptBoldUnderline"/>
    <w:rsid w:val="00B938C9"/>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B938C9"/>
    <w:rPr>
      <w:rFonts w:eastAsia="Times New Roman"/>
      <w:sz w:val="15"/>
    </w:rPr>
  </w:style>
  <w:style w:type="character" w:customStyle="1" w:styleId="authors1">
    <w:name w:val="authors1"/>
    <w:rsid w:val="00B938C9"/>
    <w:rPr>
      <w:rFonts w:ascii="Verdana" w:hAnsi="Verdana" w:hint="default"/>
      <w:b/>
      <w:bCs/>
      <w:color w:val="006699"/>
      <w:sz w:val="20"/>
      <w:szCs w:val="20"/>
    </w:rPr>
  </w:style>
  <w:style w:type="character" w:customStyle="1" w:styleId="headlinesectionlarge">
    <w:name w:val="headline_section_large"/>
    <w:rsid w:val="00B938C9"/>
  </w:style>
  <w:style w:type="paragraph" w:customStyle="1" w:styleId="formatvorlage2">
    <w:name w:val="formatvorlage2"/>
    <w:basedOn w:val="Normal"/>
    <w:uiPriority w:val="99"/>
    <w:qFormat/>
    <w:rsid w:val="00B938C9"/>
    <w:pPr>
      <w:spacing w:before="100" w:beforeAutospacing="1" w:after="100" w:afterAutospacing="1"/>
    </w:pPr>
    <w:rPr>
      <w:rFonts w:eastAsia="Calibri"/>
    </w:rPr>
  </w:style>
  <w:style w:type="character" w:customStyle="1" w:styleId="Styleunderline11ptBlack">
    <w:name w:val="Style underline + 11 pt Black"/>
    <w:rsid w:val="00B938C9"/>
    <w:rPr>
      <w:color w:val="000000"/>
      <w:sz w:val="20"/>
      <w:u w:val="single"/>
    </w:rPr>
  </w:style>
  <w:style w:type="character" w:customStyle="1" w:styleId="Styleunderline11ptBoldBlack">
    <w:name w:val="Style underline + 11 pt Bold Black"/>
    <w:rsid w:val="00B938C9"/>
    <w:rPr>
      <w:b/>
      <w:bCs/>
      <w:color w:val="000000"/>
      <w:sz w:val="20"/>
      <w:u w:val="single"/>
    </w:rPr>
  </w:style>
  <w:style w:type="paragraph" w:customStyle="1" w:styleId="StyleTitle11ptNotBold">
    <w:name w:val="Style Title + 11 pt Not Bold"/>
    <w:basedOn w:val="Title"/>
    <w:link w:val="StyleTitle11ptNotBoldChar"/>
    <w:qFormat/>
    <w:rsid w:val="00B938C9"/>
    <w:pPr>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B938C9"/>
    <w:rPr>
      <w:rFonts w:ascii="Georgia" w:eastAsia="Times New Roman" w:hAnsi="Georgia"/>
      <w:b/>
      <w:sz w:val="22"/>
      <w:u w:val="single"/>
      <w:lang w:val="x-none" w:eastAsia="x-none"/>
    </w:rPr>
  </w:style>
  <w:style w:type="paragraph" w:customStyle="1" w:styleId="StyleTitle11ptNotBoldNounderline">
    <w:name w:val="Style Title + 11 pt Not Bold No underline"/>
    <w:basedOn w:val="Title"/>
    <w:link w:val="StyleTitle11ptNotBoldNounderlineChar"/>
    <w:qFormat/>
    <w:rsid w:val="00B938C9"/>
    <w:pPr>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B938C9"/>
    <w:rPr>
      <w:rFonts w:ascii="Georgia" w:eastAsia="Times New Roman" w:hAnsi="Georgia"/>
      <w:sz w:val="22"/>
      <w:u w:val="single"/>
      <w:lang w:val="x-none" w:eastAsia="x-none"/>
    </w:rPr>
  </w:style>
  <w:style w:type="character" w:customStyle="1" w:styleId="Style11ptBoldBlackUnderline">
    <w:name w:val="Style 11 pt Bold Black Underline"/>
    <w:rsid w:val="00B938C9"/>
    <w:rPr>
      <w:b/>
      <w:bCs/>
      <w:color w:val="000000"/>
      <w:sz w:val="20"/>
      <w:u w:val="single"/>
    </w:rPr>
  </w:style>
  <w:style w:type="character" w:customStyle="1" w:styleId="Style11ptBoldBlackUnderlineBorderSinglesolidline">
    <w:name w:val="Style 11 pt Bold Black Underline Border: : (Single solid line ..."/>
    <w:rsid w:val="00B938C9"/>
    <w:rPr>
      <w:b/>
      <w:bCs/>
      <w:color w:val="000000"/>
      <w:sz w:val="20"/>
      <w:u w:val="single"/>
      <w:bdr w:val="single" w:sz="4" w:space="0" w:color="auto"/>
    </w:rPr>
  </w:style>
  <w:style w:type="character" w:customStyle="1" w:styleId="StyleLatinMeridien-Italic11ptItalicUnderline">
    <w:name w:val="Style (Latin) Meridien-Italic 11 pt Italic Underline"/>
    <w:rsid w:val="00B938C9"/>
    <w:rPr>
      <w:rFonts w:ascii="Meridien-Italic" w:hAnsi="Meridien-Italic"/>
      <w:i/>
      <w:iCs/>
      <w:sz w:val="20"/>
      <w:u w:val="single"/>
    </w:rPr>
  </w:style>
  <w:style w:type="paragraph" w:customStyle="1" w:styleId="HotRouteCharCharCharCharChar">
    <w:name w:val="Hot Route! Char Char Char Char Char"/>
    <w:basedOn w:val="Normal"/>
    <w:link w:val="HotRouteCharCharCharCharCharChar"/>
    <w:qFormat/>
    <w:rsid w:val="00B938C9"/>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B938C9"/>
    <w:rPr>
      <w:rFonts w:ascii="Calibri" w:eastAsia="Times New Roman" w:hAnsi="Calibri"/>
      <w:sz w:val="22"/>
      <w:lang w:val="x-none" w:eastAsia="x-none"/>
    </w:rPr>
  </w:style>
  <w:style w:type="character" w:customStyle="1" w:styleId="underlinestylechar0">
    <w:name w:val="underlinestylechar"/>
    <w:rsid w:val="00B938C9"/>
  </w:style>
  <w:style w:type="character" w:customStyle="1" w:styleId="highlight0">
    <w:name w:val="highlight"/>
    <w:rsid w:val="00B938C9"/>
  </w:style>
  <w:style w:type="character" w:customStyle="1" w:styleId="BlockHeaderHiddenChar">
    <w:name w:val="Block Header Hidden Char"/>
    <w:link w:val="BlockHeaderHidden"/>
    <w:locked/>
    <w:rsid w:val="00B938C9"/>
    <w:rPr>
      <w:rFonts w:ascii="Georgia" w:eastAsia="Times New Roman" w:hAnsi="Georgia" w:cs="Times New Roman"/>
      <w:b/>
      <w:bCs/>
      <w:sz w:val="32"/>
      <w:szCs w:val="26"/>
      <w:u w:val="single"/>
    </w:rPr>
  </w:style>
  <w:style w:type="character" w:customStyle="1" w:styleId="CardsFont6ptCharChar">
    <w:name w:val="Cards + Font: 6 pt Char Char"/>
    <w:rsid w:val="00B938C9"/>
    <w:rPr>
      <w:sz w:val="8"/>
      <w:lang w:val="en-US" w:eastAsia="en-US" w:bidi="ar-SA"/>
    </w:rPr>
  </w:style>
  <w:style w:type="character" w:customStyle="1" w:styleId="titleauthoretc">
    <w:name w:val="titleauthoretc"/>
    <w:rsid w:val="00B938C9"/>
  </w:style>
  <w:style w:type="paragraph" w:customStyle="1" w:styleId="deck">
    <w:name w:val="deck"/>
    <w:basedOn w:val="Normal"/>
    <w:uiPriority w:val="99"/>
    <w:qFormat/>
    <w:rsid w:val="00B938C9"/>
    <w:pPr>
      <w:spacing w:before="100" w:beforeAutospacing="1" w:after="100" w:afterAutospacing="1"/>
    </w:pPr>
    <w:rPr>
      <w:rFonts w:eastAsia="Times New Roman"/>
    </w:rPr>
  </w:style>
  <w:style w:type="paragraph" w:customStyle="1" w:styleId="i1">
    <w:name w:val="i1"/>
    <w:basedOn w:val="Normal"/>
    <w:uiPriority w:val="99"/>
    <w:qFormat/>
    <w:rsid w:val="00B938C9"/>
    <w:pPr>
      <w:spacing w:before="100" w:beforeAutospacing="1" w:after="100" w:afterAutospacing="1"/>
    </w:pPr>
    <w:rPr>
      <w:rFonts w:eastAsia="Times New Roman"/>
    </w:rPr>
  </w:style>
  <w:style w:type="paragraph" w:customStyle="1" w:styleId="question">
    <w:name w:val="question"/>
    <w:basedOn w:val="Normal"/>
    <w:uiPriority w:val="99"/>
    <w:qFormat/>
    <w:rsid w:val="00B938C9"/>
    <w:pPr>
      <w:spacing w:before="100" w:beforeAutospacing="1" w:after="100" w:afterAutospacing="1"/>
    </w:pPr>
    <w:rPr>
      <w:rFonts w:eastAsia="Times New Roman"/>
    </w:rPr>
  </w:style>
  <w:style w:type="paragraph" w:customStyle="1" w:styleId="bodycopy">
    <w:name w:val="bodycopy"/>
    <w:basedOn w:val="Normal"/>
    <w:uiPriority w:val="99"/>
    <w:qFormat/>
    <w:rsid w:val="00B938C9"/>
    <w:pPr>
      <w:spacing w:before="100" w:beforeAutospacing="1" w:after="100" w:afterAutospacing="1"/>
    </w:pPr>
    <w:rPr>
      <w:rFonts w:eastAsia="Times New Roman"/>
    </w:rPr>
  </w:style>
  <w:style w:type="character" w:customStyle="1" w:styleId="labeltext">
    <w:name w:val="labeltext"/>
    <w:rsid w:val="00B938C9"/>
  </w:style>
  <w:style w:type="character" w:customStyle="1" w:styleId="viewlink">
    <w:name w:val="viewlink"/>
    <w:rsid w:val="00B938C9"/>
  </w:style>
  <w:style w:type="character" w:customStyle="1" w:styleId="inlinkchart">
    <w:name w:val="inlink_chart"/>
    <w:rsid w:val="00B938C9"/>
  </w:style>
  <w:style w:type="character" w:customStyle="1" w:styleId="underLight">
    <w:name w:val="underLight"/>
    <w:uiPriority w:val="1"/>
    <w:qFormat/>
    <w:rsid w:val="00B938C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938C9"/>
  </w:style>
  <w:style w:type="character" w:customStyle="1" w:styleId="author-rss">
    <w:name w:val="author-rss"/>
    <w:rsid w:val="00B938C9"/>
  </w:style>
  <w:style w:type="character" w:customStyle="1" w:styleId="fbsharecountwrapper">
    <w:name w:val="fb_share_count_wrapper"/>
    <w:rsid w:val="00B938C9"/>
  </w:style>
  <w:style w:type="character" w:customStyle="1" w:styleId="fbbuttontext">
    <w:name w:val="fb_button_text"/>
    <w:rsid w:val="00B938C9"/>
  </w:style>
  <w:style w:type="character" w:customStyle="1" w:styleId="hw">
    <w:name w:val="hw"/>
    <w:rsid w:val="00B938C9"/>
  </w:style>
  <w:style w:type="character" w:customStyle="1" w:styleId="linktotop">
    <w:name w:val="linktotop"/>
    <w:rsid w:val="00B938C9"/>
  </w:style>
  <w:style w:type="character" w:customStyle="1" w:styleId="maintextbldleft">
    <w:name w:val="maintextbldleft"/>
    <w:rsid w:val="00B938C9"/>
  </w:style>
  <w:style w:type="character" w:customStyle="1" w:styleId="maintextleft">
    <w:name w:val="maintextleft"/>
    <w:rsid w:val="00B938C9"/>
  </w:style>
  <w:style w:type="character" w:customStyle="1" w:styleId="descriptionstyle1block">
    <w:name w:val="description style1 block"/>
    <w:rsid w:val="00B938C9"/>
  </w:style>
  <w:style w:type="character" w:customStyle="1" w:styleId="gutter-right-1">
    <w:name w:val="gutter-right-1"/>
    <w:basedOn w:val="DefaultParagraphFont"/>
    <w:rsid w:val="00B938C9"/>
  </w:style>
  <w:style w:type="character" w:customStyle="1" w:styleId="ssl3">
    <w:name w:val="ss_l3"/>
    <w:rsid w:val="00B938C9"/>
  </w:style>
  <w:style w:type="paragraph" w:customStyle="1" w:styleId="NoteLevel22">
    <w:name w:val="Note Level 22"/>
    <w:basedOn w:val="Normal"/>
    <w:next w:val="Normal"/>
    <w:uiPriority w:val="99"/>
    <w:qFormat/>
    <w:rsid w:val="00B938C9"/>
    <w:pPr>
      <w:keepNext/>
      <w:ind w:left="288" w:right="288"/>
    </w:pPr>
    <w:rPr>
      <w:rFonts w:eastAsia="MS Gothic"/>
      <w:szCs w:val="20"/>
    </w:rPr>
  </w:style>
  <w:style w:type="character" w:customStyle="1" w:styleId="Mention1">
    <w:name w:val="Mention1"/>
    <w:basedOn w:val="DefaultParagraphFont"/>
    <w:uiPriority w:val="99"/>
    <w:semiHidden/>
    <w:unhideWhenUsed/>
    <w:rsid w:val="00B938C9"/>
    <w:rPr>
      <w:color w:val="2B579A"/>
      <w:shd w:val="clear" w:color="auto" w:fill="E6E6E6"/>
    </w:rPr>
  </w:style>
  <w:style w:type="character" w:customStyle="1" w:styleId="UnresolvedMention2">
    <w:name w:val="Unresolved Mention2"/>
    <w:basedOn w:val="DefaultParagraphFont"/>
    <w:uiPriority w:val="99"/>
    <w:semiHidden/>
    <w:unhideWhenUsed/>
    <w:rsid w:val="00B938C9"/>
    <w:rPr>
      <w:color w:val="808080"/>
      <w:shd w:val="clear" w:color="auto" w:fill="E6E6E6"/>
    </w:rPr>
  </w:style>
  <w:style w:type="character" w:customStyle="1" w:styleId="BodyTextFirstIndentChar1">
    <w:name w:val="Body Text First Indent Char1"/>
    <w:basedOn w:val="BodyTextChar"/>
    <w:semiHidden/>
    <w:rsid w:val="00B938C9"/>
    <w:rPr>
      <w:rFonts w:ascii="Calibri" w:eastAsia="Calibri" w:hAnsi="Calibri" w:cs="Calibri"/>
      <w:sz w:val="16"/>
      <w:szCs w:val="24"/>
    </w:rPr>
  </w:style>
  <w:style w:type="character" w:customStyle="1" w:styleId="Header11">
    <w:name w:val="Header11"/>
    <w:rsid w:val="00B938C9"/>
  </w:style>
  <w:style w:type="paragraph" w:customStyle="1" w:styleId="canvas-atom">
    <w:name w:val="canvas-atom"/>
    <w:basedOn w:val="Normal"/>
    <w:uiPriority w:val="99"/>
    <w:qFormat/>
    <w:rsid w:val="00B938C9"/>
    <w:pPr>
      <w:spacing w:before="100" w:beforeAutospacing="1" w:after="100" w:afterAutospacing="1"/>
    </w:pPr>
  </w:style>
  <w:style w:type="character" w:customStyle="1" w:styleId="posa">
    <w:name w:val="pos(a)"/>
    <w:basedOn w:val="DefaultParagraphFont"/>
    <w:rsid w:val="00B938C9"/>
  </w:style>
  <w:style w:type="character" w:customStyle="1" w:styleId="u-hiddeninnarrowenv">
    <w:name w:val="u-hiddeninnarrowenv"/>
    <w:basedOn w:val="DefaultParagraphFont"/>
    <w:rsid w:val="00B938C9"/>
  </w:style>
  <w:style w:type="character" w:customStyle="1" w:styleId="followbutton-bird">
    <w:name w:val="followbutton-bird"/>
    <w:basedOn w:val="DefaultParagraphFont"/>
    <w:rsid w:val="00B938C9"/>
  </w:style>
  <w:style w:type="character" w:customStyle="1" w:styleId="tweetauthor-name">
    <w:name w:val="tweetauthor-name"/>
    <w:basedOn w:val="DefaultParagraphFont"/>
    <w:rsid w:val="00B938C9"/>
  </w:style>
  <w:style w:type="character" w:customStyle="1" w:styleId="tweetauthor-verifiedbadge">
    <w:name w:val="tweetauthor-verifiedbadge"/>
    <w:basedOn w:val="DefaultParagraphFont"/>
    <w:rsid w:val="00B938C9"/>
  </w:style>
  <w:style w:type="character" w:customStyle="1" w:styleId="tweetauthor-screenname">
    <w:name w:val="tweetauthor-screenname"/>
    <w:basedOn w:val="DefaultParagraphFont"/>
    <w:rsid w:val="00B938C9"/>
  </w:style>
  <w:style w:type="paragraph" w:customStyle="1" w:styleId="tweet-text">
    <w:name w:val="tweet-text"/>
    <w:basedOn w:val="Normal"/>
    <w:uiPriority w:val="99"/>
    <w:qFormat/>
    <w:rsid w:val="00B938C9"/>
    <w:pPr>
      <w:spacing w:before="100" w:beforeAutospacing="1" w:after="100" w:afterAutospacing="1"/>
    </w:pPr>
  </w:style>
  <w:style w:type="character" w:customStyle="1" w:styleId="u-hiddenvisually">
    <w:name w:val="u-hiddenvisually"/>
    <w:basedOn w:val="DefaultParagraphFont"/>
    <w:rsid w:val="00B938C9"/>
  </w:style>
  <w:style w:type="character" w:customStyle="1" w:styleId="tweetaction-stat">
    <w:name w:val="tweetaction-stat"/>
    <w:basedOn w:val="DefaultParagraphFont"/>
    <w:rsid w:val="00B938C9"/>
  </w:style>
  <w:style w:type="character" w:customStyle="1" w:styleId="related">
    <w:name w:val="related"/>
    <w:basedOn w:val="DefaultParagraphFont"/>
    <w:rsid w:val="00B938C9"/>
  </w:style>
  <w:style w:type="character" w:customStyle="1" w:styleId="related-content">
    <w:name w:val="related-content"/>
    <w:basedOn w:val="DefaultParagraphFont"/>
    <w:rsid w:val="00B938C9"/>
  </w:style>
  <w:style w:type="character" w:customStyle="1" w:styleId="name-of-author">
    <w:name w:val="name-of-author"/>
    <w:basedOn w:val="DefaultParagraphFont"/>
    <w:rsid w:val="00B938C9"/>
  </w:style>
  <w:style w:type="character" w:customStyle="1" w:styleId="first-name">
    <w:name w:val="first-name"/>
    <w:basedOn w:val="DefaultParagraphFont"/>
    <w:rsid w:val="00B938C9"/>
  </w:style>
  <w:style w:type="character" w:customStyle="1" w:styleId="last-name">
    <w:name w:val="last-name"/>
    <w:basedOn w:val="DefaultParagraphFont"/>
    <w:rsid w:val="00B938C9"/>
  </w:style>
  <w:style w:type="paragraph" w:customStyle="1" w:styleId="description">
    <w:name w:val="description"/>
    <w:basedOn w:val="Normal"/>
    <w:uiPriority w:val="99"/>
    <w:qFormat/>
    <w:rsid w:val="00B938C9"/>
    <w:pPr>
      <w:spacing w:before="100" w:beforeAutospacing="1" w:after="100" w:afterAutospacing="1"/>
    </w:pPr>
  </w:style>
  <w:style w:type="paragraph" w:customStyle="1" w:styleId="graf">
    <w:name w:val="graf"/>
    <w:basedOn w:val="Normal"/>
    <w:uiPriority w:val="99"/>
    <w:qFormat/>
    <w:rsid w:val="00B938C9"/>
    <w:pPr>
      <w:spacing w:before="100" w:beforeAutospacing="1" w:after="100" w:afterAutospacing="1"/>
    </w:pPr>
  </w:style>
  <w:style w:type="character" w:customStyle="1" w:styleId="caption10">
    <w:name w:val="caption1"/>
    <w:basedOn w:val="DefaultParagraphFont"/>
    <w:rsid w:val="00B938C9"/>
  </w:style>
  <w:style w:type="paragraph" w:customStyle="1" w:styleId="column">
    <w:name w:val="column"/>
    <w:basedOn w:val="Normal"/>
    <w:uiPriority w:val="99"/>
    <w:qFormat/>
    <w:rsid w:val="00B938C9"/>
    <w:pPr>
      <w:spacing w:before="100" w:beforeAutospacing="1" w:after="100" w:afterAutospacing="1"/>
    </w:pPr>
  </w:style>
  <w:style w:type="paragraph" w:customStyle="1" w:styleId="recirc-container">
    <w:name w:val="recirc-container"/>
    <w:basedOn w:val="Normal"/>
    <w:uiPriority w:val="99"/>
    <w:qFormat/>
    <w:rsid w:val="00B938C9"/>
    <w:pPr>
      <w:spacing w:before="100" w:beforeAutospacing="1" w:after="100" w:afterAutospacing="1"/>
    </w:pPr>
  </w:style>
  <w:style w:type="character" w:customStyle="1" w:styleId="recirc-text">
    <w:name w:val="&quot;recirc-text”"/>
    <w:basedOn w:val="DefaultParagraphFont"/>
    <w:rsid w:val="00B938C9"/>
  </w:style>
  <w:style w:type="character" w:customStyle="1" w:styleId="video-icon">
    <w:name w:val="video-icon"/>
    <w:basedOn w:val="DefaultParagraphFont"/>
    <w:rsid w:val="00B938C9"/>
  </w:style>
  <w:style w:type="paragraph" w:customStyle="1" w:styleId="selectionshareable">
    <w:name w:val="selectionshareable"/>
    <w:basedOn w:val="Normal"/>
    <w:uiPriority w:val="99"/>
    <w:qFormat/>
    <w:rsid w:val="00B938C9"/>
    <w:pPr>
      <w:spacing w:before="100" w:beforeAutospacing="1" w:after="100" w:afterAutospacing="1"/>
    </w:pPr>
  </w:style>
  <w:style w:type="character" w:customStyle="1" w:styleId="powa-shot-play-btn-text">
    <w:name w:val="powa-shot-play-btn-text"/>
    <w:basedOn w:val="DefaultParagraphFont"/>
    <w:rsid w:val="00B938C9"/>
  </w:style>
  <w:style w:type="character" w:customStyle="1" w:styleId="powa-shot-click">
    <w:name w:val="powa-shot-click"/>
    <w:basedOn w:val="DefaultParagraphFont"/>
    <w:rsid w:val="00B938C9"/>
  </w:style>
  <w:style w:type="character" w:customStyle="1" w:styleId="wpv-blurb">
    <w:name w:val="wpv-blurb"/>
    <w:basedOn w:val="DefaultParagraphFont"/>
    <w:rsid w:val="00B938C9"/>
  </w:style>
  <w:style w:type="paragraph" w:customStyle="1" w:styleId="interstitial-link">
    <w:name w:val="interstitial-link"/>
    <w:basedOn w:val="Normal"/>
    <w:uiPriority w:val="99"/>
    <w:qFormat/>
    <w:rsid w:val="00B938C9"/>
    <w:pPr>
      <w:spacing w:before="100" w:beforeAutospacing="1" w:after="100" w:afterAutospacing="1"/>
    </w:pPr>
  </w:style>
  <w:style w:type="character" w:customStyle="1" w:styleId="pb-caption">
    <w:name w:val="pb-caption"/>
    <w:basedOn w:val="DefaultParagraphFont"/>
    <w:rsid w:val="00B938C9"/>
  </w:style>
  <w:style w:type="paragraph" w:customStyle="1" w:styleId="see-also">
    <w:name w:val="see-also"/>
    <w:basedOn w:val="Normal"/>
    <w:uiPriority w:val="99"/>
    <w:qFormat/>
    <w:rsid w:val="00B938C9"/>
    <w:pPr>
      <w:spacing w:before="100" w:beforeAutospacing="1" w:after="100" w:afterAutospacing="1"/>
    </w:pPr>
  </w:style>
  <w:style w:type="character" w:customStyle="1" w:styleId="m-2745674872889869693gmail-style13ptbold">
    <w:name w:val="m_-2745674872889869693gmail-style13ptbold"/>
    <w:basedOn w:val="DefaultParagraphFont"/>
    <w:rsid w:val="00B938C9"/>
  </w:style>
  <w:style w:type="character" w:customStyle="1" w:styleId="m-2745674872889869693gmail-styleunderline">
    <w:name w:val="m_-2745674872889869693gmail-styleunderline"/>
    <w:basedOn w:val="DefaultParagraphFont"/>
    <w:rsid w:val="00B938C9"/>
  </w:style>
  <w:style w:type="character" w:customStyle="1" w:styleId="UnresolvedMention3">
    <w:name w:val="Unresolved Mention3"/>
    <w:basedOn w:val="DefaultParagraphFont"/>
    <w:uiPriority w:val="99"/>
    <w:semiHidden/>
    <w:unhideWhenUsed/>
    <w:rsid w:val="00B938C9"/>
    <w:rPr>
      <w:color w:val="808080"/>
      <w:shd w:val="clear" w:color="auto" w:fill="E6E6E6"/>
    </w:rPr>
  </w:style>
  <w:style w:type="character" w:customStyle="1" w:styleId="UnresolvedMention4">
    <w:name w:val="Unresolved Mention4"/>
    <w:basedOn w:val="DefaultParagraphFont"/>
    <w:uiPriority w:val="99"/>
    <w:semiHidden/>
    <w:unhideWhenUsed/>
    <w:rsid w:val="00B938C9"/>
    <w:rPr>
      <w:color w:val="808080"/>
      <w:shd w:val="clear" w:color="auto" w:fill="E6E6E6"/>
    </w:rPr>
  </w:style>
  <w:style w:type="character" w:customStyle="1" w:styleId="m-8082899869479211226gmail-styleunderline">
    <w:name w:val="m_-8082899869479211226gmail-styleunderline"/>
    <w:basedOn w:val="DefaultParagraphFont"/>
    <w:rsid w:val="00B938C9"/>
  </w:style>
  <w:style w:type="paragraph" w:customStyle="1" w:styleId="NoteLevel23">
    <w:name w:val="Note Level 23"/>
    <w:basedOn w:val="Normal"/>
    <w:next w:val="Normal"/>
    <w:uiPriority w:val="99"/>
    <w:qFormat/>
    <w:rsid w:val="00B938C9"/>
    <w:pPr>
      <w:keepNext/>
      <w:ind w:left="288" w:right="288"/>
    </w:pPr>
    <w:rPr>
      <w:rFonts w:eastAsia="MS Gothic"/>
      <w:szCs w:val="20"/>
    </w:rPr>
  </w:style>
  <w:style w:type="character" w:customStyle="1" w:styleId="Heading5Char1">
    <w:name w:val="Heading 5 Char1"/>
    <w:aliases w:val="Text Char1"/>
    <w:basedOn w:val="DefaultParagraphFont"/>
    <w:semiHidden/>
    <w:rsid w:val="00B938C9"/>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B938C9"/>
    <w:rPr>
      <w:rFonts w:ascii="Georgia" w:hAnsi="Georgia"/>
    </w:rPr>
  </w:style>
  <w:style w:type="paragraph" w:customStyle="1" w:styleId="NoteLevel24">
    <w:name w:val="Note Level 24"/>
    <w:basedOn w:val="Normal"/>
    <w:next w:val="Normal"/>
    <w:uiPriority w:val="99"/>
    <w:qFormat/>
    <w:rsid w:val="00B938C9"/>
    <w:pPr>
      <w:keepNext/>
      <w:ind w:left="288" w:right="288"/>
    </w:pPr>
    <w:rPr>
      <w:rFonts w:eastAsia="MS Gothic"/>
      <w:szCs w:val="20"/>
    </w:rPr>
  </w:style>
  <w:style w:type="paragraph" w:customStyle="1" w:styleId="NoteLevel25">
    <w:name w:val="Note Level 25"/>
    <w:basedOn w:val="Normal"/>
    <w:next w:val="Normal"/>
    <w:uiPriority w:val="99"/>
    <w:qFormat/>
    <w:rsid w:val="00B938C9"/>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B938C9"/>
  </w:style>
  <w:style w:type="character" w:customStyle="1" w:styleId="m-4768620939706884080gmail-style13ptbold">
    <w:name w:val="m_-4768620939706884080gmail-style13ptbold"/>
    <w:basedOn w:val="DefaultParagraphFont"/>
    <w:rsid w:val="00B938C9"/>
  </w:style>
  <w:style w:type="character" w:customStyle="1" w:styleId="m-4007627453485596929gmail-style13ptbold">
    <w:name w:val="m_-4007627453485596929gmail-style13ptbold"/>
    <w:basedOn w:val="DefaultParagraphFont"/>
    <w:rsid w:val="00B938C9"/>
  </w:style>
  <w:style w:type="paragraph" w:customStyle="1" w:styleId="analytic0">
    <w:name w:val="analytic"/>
    <w:basedOn w:val="Normal"/>
    <w:link w:val="analyticChar0"/>
    <w:uiPriority w:val="4"/>
    <w:qFormat/>
    <w:rsid w:val="00B938C9"/>
    <w:rPr>
      <w:b/>
      <w:sz w:val="27"/>
    </w:rPr>
  </w:style>
  <w:style w:type="character" w:customStyle="1" w:styleId="analyticChar0">
    <w:name w:val="analytic Char"/>
    <w:basedOn w:val="DefaultParagraphFont"/>
    <w:link w:val="analytic0"/>
    <w:uiPriority w:val="4"/>
    <w:rsid w:val="00B938C9"/>
    <w:rPr>
      <w:rFonts w:ascii="Calibri" w:hAnsi="Calibri"/>
      <w:b/>
      <w:sz w:val="27"/>
    </w:rPr>
  </w:style>
  <w:style w:type="paragraph" w:customStyle="1" w:styleId="hword2">
    <w:name w:val="hword2"/>
    <w:basedOn w:val="Normal"/>
    <w:rsid w:val="00B938C9"/>
    <w:pPr>
      <w:spacing w:before="100" w:beforeAutospacing="1" w:after="100" w:afterAutospacing="1"/>
    </w:pPr>
    <w:rPr>
      <w:rFonts w:eastAsia="Times New Roman"/>
    </w:rPr>
  </w:style>
  <w:style w:type="paragraph" w:customStyle="1" w:styleId="sense">
    <w:name w:val="sense"/>
    <w:basedOn w:val="Normal"/>
    <w:rsid w:val="00B938C9"/>
    <w:pPr>
      <w:spacing w:before="100" w:beforeAutospacing="1" w:after="100" w:afterAutospacing="1"/>
    </w:pPr>
    <w:rPr>
      <w:rFonts w:eastAsia="Times New Roman"/>
    </w:rPr>
  </w:style>
  <w:style w:type="character" w:customStyle="1" w:styleId="dttext">
    <w:name w:val="dttext"/>
    <w:basedOn w:val="DefaultParagraphFont"/>
    <w:rsid w:val="00B938C9"/>
  </w:style>
  <w:style w:type="character" w:customStyle="1" w:styleId="style13ptbold0">
    <w:name w:val="style13ptbold"/>
    <w:basedOn w:val="DefaultParagraphFont"/>
    <w:rsid w:val="00B938C9"/>
  </w:style>
  <w:style w:type="paragraph" w:customStyle="1" w:styleId="m5562427531322223799gmail-msolistparagraph">
    <w:name w:val="m_5562427531322223799gmail-msolistparagraph"/>
    <w:basedOn w:val="Normal"/>
    <w:rsid w:val="00B938C9"/>
    <w:pPr>
      <w:spacing w:before="100" w:beforeAutospacing="1" w:after="100" w:afterAutospacing="1"/>
    </w:pPr>
    <w:rPr>
      <w:rFonts w:eastAsia="Times New Roman"/>
    </w:rPr>
  </w:style>
  <w:style w:type="character" w:customStyle="1" w:styleId="m4841727538114946087gmail-styleunderline">
    <w:name w:val="m_4841727538114946087gmail-styleunderline"/>
    <w:basedOn w:val="DefaultParagraphFont"/>
    <w:rsid w:val="00B938C9"/>
  </w:style>
  <w:style w:type="paragraph" w:customStyle="1" w:styleId="BreakTag">
    <w:name w:val="Break Tag"/>
    <w:basedOn w:val="Normal"/>
    <w:autoRedefine/>
    <w:uiPriority w:val="4"/>
    <w:qFormat/>
    <w:rsid w:val="00B938C9"/>
    <w:pPr>
      <w:spacing w:before="240"/>
    </w:pPr>
    <w:rPr>
      <w:b/>
      <w:sz w:val="26"/>
    </w:rPr>
  </w:style>
  <w:style w:type="paragraph" w:customStyle="1" w:styleId="BreakBlock">
    <w:name w:val="Break Block"/>
    <w:basedOn w:val="Normal"/>
    <w:link w:val="BreakBlockChar"/>
    <w:autoRedefine/>
    <w:qFormat/>
    <w:rsid w:val="00B938C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938C9"/>
    <w:rPr>
      <w:rFonts w:ascii="Arial Bold" w:hAnsi="Arial Bold"/>
      <w:b/>
      <w:caps/>
      <w:sz w:val="32"/>
      <w:u w:val="single"/>
    </w:rPr>
  </w:style>
  <w:style w:type="character" w:customStyle="1" w:styleId="CiteCharChar">
    <w:name w:val="Cite Char Char"/>
    <w:basedOn w:val="DefaultParagraphFont"/>
    <w:rsid w:val="00B938C9"/>
    <w:rPr>
      <w:rFonts w:ascii="Cambria" w:hAnsi="Cambria" w:cs="Times New Roman"/>
      <w:b/>
      <w:bCs/>
      <w:sz w:val="26"/>
      <w:szCs w:val="26"/>
    </w:rPr>
  </w:style>
  <w:style w:type="character" w:customStyle="1" w:styleId="CardCharChar1">
    <w:name w:val="Card Char Char1"/>
    <w:basedOn w:val="DefaultParagraphFont"/>
    <w:rsid w:val="00B938C9"/>
    <w:rPr>
      <w:rFonts w:cs="Times New Roman"/>
      <w:b/>
      <w:bCs/>
      <w:sz w:val="28"/>
      <w:szCs w:val="28"/>
    </w:rPr>
  </w:style>
  <w:style w:type="character" w:customStyle="1" w:styleId="CircleChar1">
    <w:name w:val="Circle Char1"/>
    <w:basedOn w:val="DefaultParagraphFont"/>
    <w:rsid w:val="00B938C9"/>
    <w:rPr>
      <w:rFonts w:cs="Times New Roman"/>
      <w:b/>
      <w:i/>
      <w:sz w:val="18"/>
      <w:szCs w:val="18"/>
      <w:u w:val="single"/>
      <w:lang w:val="en-US" w:eastAsia="en-US" w:bidi="ar-SA"/>
    </w:rPr>
  </w:style>
  <w:style w:type="character" w:customStyle="1" w:styleId="hit1">
    <w:name w:val="hit1"/>
    <w:basedOn w:val="DefaultParagraphFont"/>
    <w:rsid w:val="00B938C9"/>
    <w:rPr>
      <w:b/>
      <w:bCs/>
      <w:color w:val="CC0033"/>
    </w:rPr>
  </w:style>
  <w:style w:type="character" w:customStyle="1" w:styleId="upper">
    <w:name w:val="upper"/>
    <w:basedOn w:val="DefaultParagraphFont"/>
    <w:rsid w:val="00B938C9"/>
  </w:style>
  <w:style w:type="character" w:customStyle="1" w:styleId="SmallFont7pt">
    <w:name w:val="Small Font (7 pt)"/>
    <w:basedOn w:val="DefaultParagraphFont"/>
    <w:rsid w:val="00B938C9"/>
    <w:rPr>
      <w:sz w:val="14"/>
    </w:rPr>
  </w:style>
  <w:style w:type="character" w:customStyle="1" w:styleId="style65">
    <w:name w:val="style65"/>
    <w:basedOn w:val="DefaultParagraphFont"/>
    <w:rsid w:val="00B938C9"/>
    <w:rPr>
      <w:rFonts w:cs="Times New Roman"/>
    </w:rPr>
  </w:style>
  <w:style w:type="character" w:customStyle="1" w:styleId="StyleStyleBoldUnderlineIntenseEmphasisUnderlineapple-style-s">
    <w:name w:val="Style Style Bold UnderlineIntense EmphasisUnderlineapple-style-s..."/>
    <w:basedOn w:val="DefaultParagraphFont"/>
    <w:rsid w:val="00B938C9"/>
    <w:rPr>
      <w:b w:val="0"/>
      <w:bCs w:val="0"/>
      <w:sz w:val="22"/>
      <w:u w:val="single"/>
      <w:bdr w:val="none" w:sz="0" w:space="0" w:color="auto"/>
    </w:rPr>
  </w:style>
  <w:style w:type="paragraph" w:customStyle="1" w:styleId="type">
    <w:name w:val="type"/>
    <w:basedOn w:val="Normal"/>
    <w:qFormat/>
    <w:rsid w:val="00B938C9"/>
    <w:pPr>
      <w:spacing w:before="100" w:beforeAutospacing="1" w:after="100" w:afterAutospacing="1"/>
    </w:pPr>
    <w:rPr>
      <w:rFonts w:eastAsia="Times New Roman"/>
    </w:rPr>
  </w:style>
  <w:style w:type="character" w:customStyle="1" w:styleId="abodyblack3">
    <w:name w:val="abodyblack3"/>
    <w:basedOn w:val="DefaultParagraphFont"/>
    <w:rsid w:val="00B938C9"/>
  </w:style>
  <w:style w:type="character" w:customStyle="1" w:styleId="FontStyle177">
    <w:name w:val="Font Style177"/>
    <w:basedOn w:val="DefaultParagraphFont"/>
    <w:uiPriority w:val="99"/>
    <w:rsid w:val="00B938C9"/>
    <w:rPr>
      <w:rFonts w:ascii="Times New Roman" w:hAnsi="Times New Roman" w:cs="Times New Roman"/>
      <w:sz w:val="20"/>
      <w:szCs w:val="20"/>
    </w:rPr>
  </w:style>
  <w:style w:type="character" w:customStyle="1" w:styleId="FontStyle173">
    <w:name w:val="Font Style173"/>
    <w:basedOn w:val="DefaultParagraphFont"/>
    <w:uiPriority w:val="99"/>
    <w:rsid w:val="00B938C9"/>
    <w:rPr>
      <w:rFonts w:ascii="Times New Roman" w:hAnsi="Times New Roman" w:cs="Times New Roman"/>
      <w:sz w:val="14"/>
      <w:szCs w:val="14"/>
    </w:rPr>
  </w:style>
  <w:style w:type="character" w:customStyle="1" w:styleId="FontStyle151">
    <w:name w:val="Font Style151"/>
    <w:basedOn w:val="DefaultParagraphFont"/>
    <w:uiPriority w:val="99"/>
    <w:rsid w:val="00B938C9"/>
    <w:rPr>
      <w:rFonts w:ascii="Arial Narrow" w:hAnsi="Arial Narrow" w:cs="Arial Narrow"/>
      <w:b/>
      <w:bCs/>
      <w:sz w:val="12"/>
      <w:szCs w:val="12"/>
    </w:rPr>
  </w:style>
  <w:style w:type="character" w:customStyle="1" w:styleId="FontStyle156">
    <w:name w:val="Font Style156"/>
    <w:basedOn w:val="DefaultParagraphFont"/>
    <w:uiPriority w:val="99"/>
    <w:rsid w:val="00B938C9"/>
    <w:rPr>
      <w:rFonts w:ascii="Arial Narrow" w:hAnsi="Arial Narrow" w:cs="Arial Narrow"/>
      <w:sz w:val="8"/>
      <w:szCs w:val="8"/>
    </w:rPr>
  </w:style>
  <w:style w:type="character" w:customStyle="1" w:styleId="FontStyle160">
    <w:name w:val="Font Style160"/>
    <w:basedOn w:val="DefaultParagraphFont"/>
    <w:uiPriority w:val="99"/>
    <w:rsid w:val="00B938C9"/>
    <w:rPr>
      <w:rFonts w:ascii="Times New Roman" w:hAnsi="Times New Roman" w:cs="Times New Roman"/>
      <w:b/>
      <w:bCs/>
      <w:sz w:val="20"/>
      <w:szCs w:val="20"/>
    </w:rPr>
  </w:style>
  <w:style w:type="character" w:customStyle="1" w:styleId="FontStyle178">
    <w:name w:val="Font Style178"/>
    <w:basedOn w:val="DefaultParagraphFont"/>
    <w:uiPriority w:val="99"/>
    <w:rsid w:val="00B938C9"/>
    <w:rPr>
      <w:rFonts w:ascii="Times New Roman" w:hAnsi="Times New Roman" w:cs="Times New Roman"/>
      <w:sz w:val="18"/>
      <w:szCs w:val="18"/>
    </w:rPr>
  </w:style>
  <w:style w:type="paragraph" w:customStyle="1" w:styleId="Style14">
    <w:name w:val="Style14"/>
    <w:basedOn w:val="Normal"/>
    <w:uiPriority w:val="99"/>
    <w:qFormat/>
    <w:rsid w:val="00B938C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B938C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B938C9"/>
    <w:rPr>
      <w:rFonts w:ascii="Times New Roman" w:hAnsi="Times New Roman" w:cs="Times New Roman"/>
      <w:sz w:val="12"/>
      <w:szCs w:val="12"/>
    </w:rPr>
  </w:style>
  <w:style w:type="paragraph" w:customStyle="1" w:styleId="Style9">
    <w:name w:val="Style9"/>
    <w:basedOn w:val="Normal"/>
    <w:uiPriority w:val="99"/>
    <w:qFormat/>
    <w:rsid w:val="00B938C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B938C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B938C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B938C9"/>
    <w:rPr>
      <w:rFonts w:ascii="Times New Roman" w:hAnsi="Times New Roman" w:cs="Times New Roman"/>
      <w:sz w:val="16"/>
      <w:szCs w:val="16"/>
    </w:rPr>
  </w:style>
  <w:style w:type="character" w:customStyle="1" w:styleId="FontStyle172">
    <w:name w:val="Font Style172"/>
    <w:basedOn w:val="DefaultParagraphFont"/>
    <w:uiPriority w:val="99"/>
    <w:rsid w:val="00B938C9"/>
    <w:rPr>
      <w:rFonts w:ascii="Times New Roman" w:hAnsi="Times New Roman" w:cs="Times New Roman"/>
      <w:b/>
      <w:bCs/>
      <w:sz w:val="16"/>
      <w:szCs w:val="16"/>
    </w:rPr>
  </w:style>
  <w:style w:type="paragraph" w:customStyle="1" w:styleId="Style18">
    <w:name w:val="Style18"/>
    <w:basedOn w:val="Normal"/>
    <w:uiPriority w:val="99"/>
    <w:qFormat/>
    <w:rsid w:val="00B938C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B938C9"/>
    <w:rPr>
      <w:rFonts w:ascii="Times New Roman" w:hAnsi="Times New Roman" w:cs="Times New Roman"/>
      <w:i/>
      <w:iCs/>
      <w:sz w:val="16"/>
      <w:szCs w:val="16"/>
    </w:rPr>
  </w:style>
  <w:style w:type="character" w:customStyle="1" w:styleId="FontStyle162">
    <w:name w:val="Font Style162"/>
    <w:basedOn w:val="DefaultParagraphFont"/>
    <w:uiPriority w:val="99"/>
    <w:rsid w:val="00B938C9"/>
    <w:rPr>
      <w:rFonts w:ascii="Times New Roman" w:hAnsi="Times New Roman" w:cs="Times New Roman"/>
      <w:b/>
      <w:bCs/>
      <w:sz w:val="18"/>
      <w:szCs w:val="18"/>
    </w:rPr>
  </w:style>
  <w:style w:type="character" w:customStyle="1" w:styleId="FontStyle167">
    <w:name w:val="Font Style167"/>
    <w:basedOn w:val="DefaultParagraphFont"/>
    <w:uiPriority w:val="99"/>
    <w:rsid w:val="00B938C9"/>
    <w:rPr>
      <w:rFonts w:ascii="Times New Roman" w:hAnsi="Times New Roman" w:cs="Times New Roman"/>
      <w:sz w:val="10"/>
      <w:szCs w:val="10"/>
    </w:rPr>
  </w:style>
  <w:style w:type="character" w:customStyle="1" w:styleId="FontStyle174">
    <w:name w:val="Font Style174"/>
    <w:basedOn w:val="DefaultParagraphFont"/>
    <w:uiPriority w:val="99"/>
    <w:rsid w:val="00B938C9"/>
    <w:rPr>
      <w:rFonts w:ascii="Arial Narrow" w:hAnsi="Arial Narrow" w:cs="Arial Narrow"/>
      <w:b/>
      <w:bCs/>
      <w:sz w:val="18"/>
      <w:szCs w:val="18"/>
    </w:rPr>
  </w:style>
  <w:style w:type="paragraph" w:customStyle="1" w:styleId="Style47">
    <w:name w:val="Style47"/>
    <w:basedOn w:val="Normal"/>
    <w:uiPriority w:val="99"/>
    <w:qFormat/>
    <w:rsid w:val="00B938C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B938C9"/>
    <w:rPr>
      <w:rFonts w:ascii="Times New Roman" w:hAnsi="Times New Roman" w:cs="Times New Roman"/>
      <w:sz w:val="12"/>
      <w:szCs w:val="12"/>
    </w:rPr>
  </w:style>
  <w:style w:type="paragraph" w:customStyle="1" w:styleId="Style24">
    <w:name w:val="Style24"/>
    <w:basedOn w:val="Normal"/>
    <w:uiPriority w:val="99"/>
    <w:qFormat/>
    <w:rsid w:val="00B938C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B938C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B938C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B938C9"/>
    <w:rPr>
      <w:rFonts w:ascii="Times New Roman" w:hAnsi="Times New Roman" w:cs="Times New Roman"/>
      <w:b/>
      <w:bCs/>
      <w:sz w:val="18"/>
      <w:szCs w:val="18"/>
    </w:rPr>
  </w:style>
  <w:style w:type="paragraph" w:customStyle="1" w:styleId="Style21">
    <w:name w:val="Style21"/>
    <w:basedOn w:val="Normal"/>
    <w:uiPriority w:val="99"/>
    <w:qFormat/>
    <w:rsid w:val="00B938C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B938C9"/>
    <w:pPr>
      <w:widowControl w:val="0"/>
      <w:autoSpaceDE w:val="0"/>
      <w:autoSpaceDN w:val="0"/>
      <w:adjustRightInd w:val="0"/>
      <w:spacing w:line="198" w:lineRule="exact"/>
    </w:pPr>
    <w:rPr>
      <w:rFonts w:eastAsia="Times New Roman"/>
    </w:rPr>
  </w:style>
  <w:style w:type="character" w:customStyle="1" w:styleId="cit-first-element">
    <w:name w:val="cit-first-element"/>
    <w:basedOn w:val="DefaultParagraphFont"/>
    <w:rsid w:val="00B938C9"/>
  </w:style>
  <w:style w:type="character" w:customStyle="1" w:styleId="StyleThickunderline1">
    <w:name w:val="Style Thick underline1"/>
    <w:basedOn w:val="DefaultParagraphFont"/>
    <w:rsid w:val="00B938C9"/>
    <w:rPr>
      <w:u w:val="single"/>
    </w:rPr>
  </w:style>
  <w:style w:type="paragraph" w:customStyle="1" w:styleId="TableParagraph">
    <w:name w:val="Table Paragraph"/>
    <w:basedOn w:val="Normal"/>
    <w:uiPriority w:val="1"/>
    <w:qFormat/>
    <w:rsid w:val="00B938C9"/>
    <w:pPr>
      <w:widowControl w:val="0"/>
    </w:pPr>
  </w:style>
  <w:style w:type="character" w:customStyle="1" w:styleId="UnderlineChar5">
    <w:name w:val="UnderlineChar"/>
    <w:rsid w:val="00B938C9"/>
    <w:rPr>
      <w:sz w:val="24"/>
      <w:u w:val="single"/>
      <w:shd w:val="clear" w:color="auto" w:fill="auto"/>
    </w:rPr>
  </w:style>
  <w:style w:type="paragraph" w:customStyle="1" w:styleId="StyleCircled11pt">
    <w:name w:val="Style Circled + 11 pt"/>
    <w:basedOn w:val="Normal"/>
    <w:link w:val="StyleCircled11ptChar"/>
    <w:qFormat/>
    <w:rsid w:val="00B938C9"/>
    <w:rPr>
      <w:rFonts w:eastAsia="Times New Roman"/>
      <w:b/>
      <w:bCs/>
      <w:u w:val="single"/>
    </w:rPr>
  </w:style>
  <w:style w:type="character" w:customStyle="1" w:styleId="StyleCircled11ptChar">
    <w:name w:val="Style Circled + 11 pt Char"/>
    <w:link w:val="StyleCircled11pt"/>
    <w:rsid w:val="00B938C9"/>
    <w:rPr>
      <w:rFonts w:ascii="Calibri" w:eastAsia="Times New Roman" w:hAnsi="Calibri"/>
      <w:b/>
      <w:bCs/>
      <w:sz w:val="22"/>
      <w:u w:val="single"/>
    </w:rPr>
  </w:style>
  <w:style w:type="paragraph" w:customStyle="1" w:styleId="StyleUnunderlined10ptThickunderline">
    <w:name w:val="Style Ununderlined + 10 pt Thick underline"/>
    <w:basedOn w:val="Normal"/>
    <w:link w:val="StyleUnunderlined10ptThickunderlineChar"/>
    <w:qFormat/>
    <w:rsid w:val="00B938C9"/>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938C9"/>
    <w:rPr>
      <w:rFonts w:ascii="Times" w:eastAsia="Times New Roman" w:hAnsi="Times"/>
      <w:sz w:val="22"/>
      <w:szCs w:val="28"/>
      <w:u w:val="single"/>
    </w:rPr>
  </w:style>
  <w:style w:type="character" w:customStyle="1" w:styleId="Style11ptBorderSinglesolidlineAuto05ptLinewidth">
    <w:name w:val="Style 11 pt Border: : (Single solid line Auto  0.5 pt Line width)"/>
    <w:rsid w:val="00B938C9"/>
    <w:rPr>
      <w:sz w:val="20"/>
      <w:bdr w:val="single" w:sz="4" w:space="0" w:color="auto" w:frame="1"/>
    </w:rPr>
  </w:style>
  <w:style w:type="character" w:customStyle="1" w:styleId="StyleUnderlineChar6CharCharCharCharCharCharCharChar11">
    <w:name w:val="Style Underline Char6 Char Char Char Char Char Char Char Char + 11 ..."/>
    <w:rsid w:val="00B938C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938C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938C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938C9"/>
    <w:rPr>
      <w:sz w:val="20"/>
      <w:szCs w:val="24"/>
      <w:u w:val="single"/>
      <w:bdr w:val="single" w:sz="4" w:space="0" w:color="auto"/>
      <w:lang w:val="en-US" w:eastAsia="en-US" w:bidi="ar-SA"/>
    </w:rPr>
  </w:style>
  <w:style w:type="character" w:customStyle="1" w:styleId="StyleLatinGaramondUnderline">
    <w:name w:val="Style (Latin) Garamond Underline"/>
    <w:rsid w:val="00B938C9"/>
    <w:rPr>
      <w:rFonts w:ascii="Times New Roman" w:hAnsi="Times New Roman"/>
      <w:sz w:val="20"/>
      <w:u w:val="single"/>
    </w:rPr>
  </w:style>
  <w:style w:type="character" w:customStyle="1" w:styleId="StyleLatinGaramond">
    <w:name w:val="Style (Latin) Garamond"/>
    <w:rsid w:val="00B938C9"/>
    <w:rPr>
      <w:rFonts w:ascii="Times New Roman" w:hAnsi="Times New Roman"/>
      <w:sz w:val="20"/>
    </w:rPr>
  </w:style>
  <w:style w:type="character" w:customStyle="1" w:styleId="styletimesnewroman12ptbold0">
    <w:name w:val="styletimesnewroman12ptbold"/>
    <w:basedOn w:val="DefaultParagraphFont"/>
    <w:rsid w:val="00B938C9"/>
  </w:style>
  <w:style w:type="paragraph" w:customStyle="1" w:styleId="BoldandUnderlineChar2CharChar">
    <w:name w:val="Bold and Underline Char2 Char Char"/>
    <w:basedOn w:val="Normal"/>
    <w:link w:val="BoldandUnderlineChar2CharCharChar"/>
    <w:qFormat/>
    <w:rsid w:val="00B938C9"/>
    <w:rPr>
      <w:rFonts w:asciiTheme="minorHAnsi" w:hAnsiTheme="minorHAnsi"/>
      <w:b/>
      <w:sz w:val="24"/>
      <w:u w:val="single"/>
    </w:rPr>
  </w:style>
  <w:style w:type="character" w:customStyle="1" w:styleId="Reduce8ptCharChar">
    <w:name w:val="Reduce 8pt Char Char"/>
    <w:basedOn w:val="DefaultParagraphFont"/>
    <w:link w:val="Reduce8pt"/>
    <w:rsid w:val="00B938C9"/>
    <w:rPr>
      <w:sz w:val="16"/>
    </w:rPr>
  </w:style>
  <w:style w:type="paragraph" w:customStyle="1" w:styleId="Reduce8pt">
    <w:name w:val="Reduce 8pt"/>
    <w:basedOn w:val="Normal"/>
    <w:link w:val="Reduce8ptCharChar"/>
    <w:qFormat/>
    <w:rsid w:val="00B938C9"/>
    <w:pPr>
      <w:autoSpaceDE w:val="0"/>
      <w:autoSpaceDN w:val="0"/>
      <w:adjustRightInd w:val="0"/>
      <w:jc w:val="both"/>
    </w:pPr>
    <w:rPr>
      <w:rFonts w:asciiTheme="minorHAnsi" w:hAnsiTheme="minorHAnsi"/>
      <w:sz w:val="16"/>
    </w:rPr>
  </w:style>
  <w:style w:type="paragraph" w:customStyle="1" w:styleId="Style7">
    <w:name w:val="Style7"/>
    <w:basedOn w:val="Normal"/>
    <w:uiPriority w:val="99"/>
    <w:qFormat/>
    <w:rsid w:val="00B938C9"/>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B938C9"/>
  </w:style>
  <w:style w:type="paragraph" w:customStyle="1" w:styleId="Footnote2">
    <w:name w:val="Footnote2"/>
    <w:basedOn w:val="Normal"/>
    <w:next w:val="Normal"/>
    <w:link w:val="Footnote2Char"/>
    <w:autoRedefine/>
    <w:qFormat/>
    <w:rsid w:val="00B938C9"/>
    <w:pPr>
      <w:spacing w:after="120" w:line="480" w:lineRule="auto"/>
    </w:pPr>
    <w:rPr>
      <w:rFonts w:asciiTheme="minorHAnsi" w:hAnsiTheme="minorHAnsi"/>
      <w:sz w:val="24"/>
    </w:rPr>
  </w:style>
  <w:style w:type="character" w:customStyle="1" w:styleId="red">
    <w:name w:val="red"/>
    <w:basedOn w:val="DefaultParagraphFont"/>
    <w:rsid w:val="00B938C9"/>
  </w:style>
  <w:style w:type="character" w:customStyle="1" w:styleId="Mention11">
    <w:name w:val="Mention11"/>
    <w:basedOn w:val="DefaultParagraphFont"/>
    <w:uiPriority w:val="99"/>
    <w:semiHidden/>
    <w:unhideWhenUsed/>
    <w:rsid w:val="00B938C9"/>
    <w:rPr>
      <w:color w:val="2B579A"/>
      <w:shd w:val="clear" w:color="auto" w:fill="E6E6E6"/>
    </w:rPr>
  </w:style>
  <w:style w:type="character" w:customStyle="1" w:styleId="m6370699461968006786gmail-styleunderline">
    <w:name w:val="m_6370699461968006786gmail-styleunderline"/>
    <w:basedOn w:val="DefaultParagraphFont"/>
    <w:rsid w:val="00B938C9"/>
  </w:style>
  <w:style w:type="character" w:customStyle="1" w:styleId="Mention2">
    <w:name w:val="Mention2"/>
    <w:basedOn w:val="DefaultParagraphFont"/>
    <w:uiPriority w:val="99"/>
    <w:semiHidden/>
    <w:unhideWhenUsed/>
    <w:rsid w:val="00B938C9"/>
    <w:rPr>
      <w:color w:val="2B579A"/>
      <w:shd w:val="clear" w:color="auto" w:fill="E6E6E6"/>
    </w:rPr>
  </w:style>
  <w:style w:type="paragraph" w:customStyle="1" w:styleId="FlashTag">
    <w:name w:val="FlashTag"/>
    <w:basedOn w:val="Normal"/>
    <w:link w:val="FlashTagChar"/>
    <w:autoRedefine/>
    <w:uiPriority w:val="4"/>
    <w:qFormat/>
    <w:rsid w:val="00B938C9"/>
    <w:rPr>
      <w:rFonts w:asciiTheme="majorHAnsi" w:hAnsiTheme="majorHAnsi"/>
      <w:b/>
      <w:sz w:val="28"/>
    </w:rPr>
  </w:style>
  <w:style w:type="character" w:customStyle="1" w:styleId="FlashTagChar">
    <w:name w:val="FlashTag Char"/>
    <w:basedOn w:val="DefaultParagraphFont"/>
    <w:link w:val="FlashTag"/>
    <w:uiPriority w:val="4"/>
    <w:rsid w:val="00B938C9"/>
    <w:rPr>
      <w:rFonts w:asciiTheme="majorHAnsi" w:hAnsiTheme="majorHAnsi"/>
      <w:b/>
      <w:sz w:val="28"/>
    </w:rPr>
  </w:style>
  <w:style w:type="paragraph" w:customStyle="1" w:styleId="Warrant">
    <w:name w:val="Warrant"/>
    <w:autoRedefine/>
    <w:uiPriority w:val="4"/>
    <w:qFormat/>
    <w:rsid w:val="00B938C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B938C9"/>
  </w:style>
  <w:style w:type="character" w:customStyle="1" w:styleId="m3965771245576658108gmail-styleunderline">
    <w:name w:val="m_3965771245576658108gmail-styleunderline"/>
    <w:basedOn w:val="DefaultParagraphFont"/>
    <w:rsid w:val="00B938C9"/>
  </w:style>
  <w:style w:type="character" w:customStyle="1" w:styleId="FontStyle220">
    <w:name w:val="Font Style220"/>
    <w:basedOn w:val="DefaultParagraphFont"/>
    <w:uiPriority w:val="99"/>
    <w:rsid w:val="00B938C9"/>
    <w:rPr>
      <w:rFonts w:ascii="Candara" w:hAnsi="Candara" w:cs="Candara" w:hint="default"/>
      <w:i/>
      <w:iCs/>
      <w:sz w:val="18"/>
      <w:szCs w:val="18"/>
    </w:rPr>
  </w:style>
  <w:style w:type="character" w:customStyle="1" w:styleId="FontStyle290">
    <w:name w:val="Font Style290"/>
    <w:basedOn w:val="DefaultParagraphFont"/>
    <w:uiPriority w:val="99"/>
    <w:rsid w:val="00B938C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938C9"/>
    <w:rPr>
      <w:rFonts w:ascii="Arial" w:hAnsi="Arial" w:cs="Arial"/>
      <w:b/>
      <w:bCs/>
      <w:sz w:val="16"/>
      <w:szCs w:val="16"/>
    </w:rPr>
  </w:style>
  <w:style w:type="character" w:customStyle="1" w:styleId="m-5498913268213319940gmail-styleunderline">
    <w:name w:val="m_-5498913268213319940gmail-styleunderline"/>
    <w:basedOn w:val="DefaultParagraphFont"/>
    <w:rsid w:val="00B938C9"/>
  </w:style>
  <w:style w:type="paragraph" w:customStyle="1" w:styleId="speakable">
    <w:name w:val="speakable"/>
    <w:basedOn w:val="Normal"/>
    <w:uiPriority w:val="99"/>
    <w:qFormat/>
    <w:rsid w:val="00B938C9"/>
    <w:pPr>
      <w:spacing w:before="100" w:beforeAutospacing="1" w:after="100" w:afterAutospacing="1"/>
    </w:pPr>
    <w:rPr>
      <w:rFonts w:eastAsia="Times New Roman"/>
    </w:rPr>
  </w:style>
  <w:style w:type="character" w:customStyle="1" w:styleId="overlay">
    <w:name w:val="overlay"/>
    <w:basedOn w:val="DefaultParagraphFont"/>
    <w:rsid w:val="00B938C9"/>
  </w:style>
  <w:style w:type="character" w:customStyle="1" w:styleId="copyright">
    <w:name w:val="copyright"/>
    <w:basedOn w:val="DefaultParagraphFont"/>
    <w:rsid w:val="00B938C9"/>
  </w:style>
  <w:style w:type="paragraph" w:customStyle="1" w:styleId="g-body">
    <w:name w:val="g-body"/>
    <w:basedOn w:val="Normal"/>
    <w:uiPriority w:val="99"/>
    <w:qFormat/>
    <w:rsid w:val="00B938C9"/>
    <w:pPr>
      <w:spacing w:before="100" w:beforeAutospacing="1" w:after="100" w:afterAutospacing="1"/>
    </w:pPr>
    <w:rPr>
      <w:rFonts w:eastAsia="Times New Roman"/>
    </w:rPr>
  </w:style>
  <w:style w:type="paragraph" w:customStyle="1" w:styleId="g-pstyle0">
    <w:name w:val="g-pstyle0"/>
    <w:basedOn w:val="Normal"/>
    <w:uiPriority w:val="99"/>
    <w:qFormat/>
    <w:rsid w:val="00B938C9"/>
    <w:pPr>
      <w:spacing w:before="100" w:beforeAutospacing="1" w:after="100" w:afterAutospacing="1"/>
    </w:pPr>
    <w:rPr>
      <w:rFonts w:eastAsia="Times New Roman"/>
    </w:rPr>
  </w:style>
  <w:style w:type="paragraph" w:customStyle="1" w:styleId="g-pstyle1">
    <w:name w:val="g-pstyle1"/>
    <w:basedOn w:val="Normal"/>
    <w:uiPriority w:val="99"/>
    <w:qFormat/>
    <w:rsid w:val="00B938C9"/>
    <w:pPr>
      <w:spacing w:before="100" w:beforeAutospacing="1" w:after="100" w:afterAutospacing="1"/>
    </w:pPr>
    <w:rPr>
      <w:rFonts w:eastAsia="Times New Roman"/>
    </w:rPr>
  </w:style>
  <w:style w:type="paragraph" w:customStyle="1" w:styleId="g-asset-hed">
    <w:name w:val="g-asset-hed"/>
    <w:basedOn w:val="Normal"/>
    <w:uiPriority w:val="99"/>
    <w:qFormat/>
    <w:rsid w:val="00B938C9"/>
    <w:pPr>
      <w:spacing w:before="100" w:beforeAutospacing="1" w:after="100" w:afterAutospacing="1"/>
    </w:pPr>
    <w:rPr>
      <w:rFonts w:eastAsia="Times New Roman"/>
    </w:rPr>
  </w:style>
  <w:style w:type="paragraph" w:customStyle="1" w:styleId="js-tweet-text">
    <w:name w:val="js-tweet-text"/>
    <w:basedOn w:val="Normal"/>
    <w:uiPriority w:val="99"/>
    <w:qFormat/>
    <w:rsid w:val="00B938C9"/>
    <w:pPr>
      <w:spacing w:before="100" w:beforeAutospacing="1" w:after="100" w:afterAutospacing="1"/>
    </w:pPr>
  </w:style>
  <w:style w:type="paragraph" w:customStyle="1" w:styleId="style41">
    <w:name w:val="style4"/>
    <w:basedOn w:val="Normal"/>
    <w:uiPriority w:val="99"/>
    <w:qFormat/>
    <w:rsid w:val="00B938C9"/>
    <w:pPr>
      <w:spacing w:before="100" w:beforeAutospacing="1" w:after="100" w:afterAutospacing="1"/>
    </w:pPr>
  </w:style>
  <w:style w:type="paragraph" w:customStyle="1" w:styleId="speech">
    <w:name w:val="speech"/>
    <w:basedOn w:val="Normal"/>
    <w:uiPriority w:val="99"/>
    <w:qFormat/>
    <w:rsid w:val="00B938C9"/>
    <w:pPr>
      <w:spacing w:before="100" w:beforeAutospacing="1" w:after="100" w:afterAutospacing="1"/>
    </w:pPr>
  </w:style>
  <w:style w:type="character" w:customStyle="1" w:styleId="adtext">
    <w:name w:val="adtext"/>
    <w:basedOn w:val="DefaultParagraphFont"/>
    <w:rsid w:val="00B938C9"/>
  </w:style>
  <w:style w:type="character" w:customStyle="1" w:styleId="UL-Bold">
    <w:name w:val="UL-Bold"/>
    <w:basedOn w:val="DefaultParagraphFont"/>
    <w:rsid w:val="00B938C9"/>
    <w:rPr>
      <w:u w:val="thick"/>
    </w:rPr>
  </w:style>
  <w:style w:type="character" w:customStyle="1" w:styleId="gl">
    <w:name w:val="gl"/>
    <w:basedOn w:val="DefaultParagraphFont"/>
    <w:rsid w:val="00B938C9"/>
  </w:style>
  <w:style w:type="character" w:customStyle="1" w:styleId="qu730rj69h">
    <w:name w:val="qu730rj69h"/>
    <w:basedOn w:val="DefaultParagraphFont"/>
    <w:rsid w:val="00B938C9"/>
  </w:style>
  <w:style w:type="paragraph" w:customStyle="1" w:styleId="optext">
    <w:name w:val="optext"/>
    <w:basedOn w:val="Normal"/>
    <w:uiPriority w:val="99"/>
    <w:qFormat/>
    <w:rsid w:val="00B938C9"/>
    <w:pPr>
      <w:spacing w:before="100" w:beforeAutospacing="1" w:after="100" w:afterAutospacing="1"/>
    </w:pPr>
  </w:style>
  <w:style w:type="character" w:customStyle="1" w:styleId="lmy74qr12z">
    <w:name w:val="lmy74qr12z"/>
    <w:basedOn w:val="DefaultParagraphFont"/>
    <w:rsid w:val="00B938C9"/>
  </w:style>
  <w:style w:type="character" w:customStyle="1" w:styleId="icr880">
    <w:name w:val="icr880"/>
    <w:basedOn w:val="DefaultParagraphFont"/>
    <w:rsid w:val="00B938C9"/>
  </w:style>
  <w:style w:type="character" w:customStyle="1" w:styleId="hx23q54">
    <w:name w:val="hx23q54"/>
    <w:basedOn w:val="DefaultParagraphFont"/>
    <w:rsid w:val="00B938C9"/>
  </w:style>
  <w:style w:type="character" w:customStyle="1" w:styleId="m-5348258726587825636gmail-style13ptbold">
    <w:name w:val="m_-5348258726587825636gmail-style13ptbold"/>
    <w:basedOn w:val="DefaultParagraphFont"/>
    <w:rsid w:val="00B938C9"/>
  </w:style>
  <w:style w:type="character" w:customStyle="1" w:styleId="m-5348258726587825636gmail-styleunderline">
    <w:name w:val="m_-5348258726587825636gmail-styleunderline"/>
    <w:basedOn w:val="DefaultParagraphFont"/>
    <w:rsid w:val="00B938C9"/>
  </w:style>
  <w:style w:type="paragraph" w:customStyle="1" w:styleId="useless">
    <w:name w:val="useless"/>
    <w:basedOn w:val="Normal"/>
    <w:uiPriority w:val="99"/>
    <w:qFormat/>
    <w:rsid w:val="00B938C9"/>
    <w:rPr>
      <w:rFonts w:eastAsia="Times New Roman"/>
      <w:sz w:val="12"/>
    </w:rPr>
  </w:style>
  <w:style w:type="character" w:customStyle="1" w:styleId="DDIUnderline">
    <w:name w:val="DDI Underline"/>
    <w:qFormat/>
    <w:rsid w:val="00B938C9"/>
    <w:rPr>
      <w:rFonts w:ascii="Times New Roman" w:hAnsi="Times New Roman"/>
      <w:sz w:val="24"/>
      <w:u w:val="single"/>
    </w:rPr>
  </w:style>
  <w:style w:type="paragraph" w:customStyle="1" w:styleId="ALLCAPS">
    <w:name w:val="ALL CAPS"/>
    <w:basedOn w:val="Normal"/>
    <w:link w:val="ALLCAPSChar"/>
    <w:qFormat/>
    <w:rsid w:val="00B938C9"/>
    <w:rPr>
      <w:rFonts w:eastAsia="Times New Roman"/>
      <w:b/>
      <w:caps/>
    </w:rPr>
  </w:style>
  <w:style w:type="character" w:customStyle="1" w:styleId="ALLCAPSChar">
    <w:name w:val="ALL CAPS Char"/>
    <w:basedOn w:val="DefaultParagraphFont"/>
    <w:link w:val="ALLCAPS"/>
    <w:rsid w:val="00B938C9"/>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B938C9"/>
    <w:rPr>
      <w:rFonts w:eastAsia="Times New Roman"/>
      <w:b/>
    </w:rPr>
  </w:style>
  <w:style w:type="character" w:customStyle="1" w:styleId="TagCharCharCharCharCharCharCharChar">
    <w:name w:val="Tag Char Char Char Char Char Char Char Char"/>
    <w:basedOn w:val="DefaultParagraphFont"/>
    <w:link w:val="TagCharCharCharCharCharCharChar0"/>
    <w:rsid w:val="00B938C9"/>
    <w:rPr>
      <w:rFonts w:ascii="Calibri" w:eastAsia="Times New Roman" w:hAnsi="Calibri"/>
      <w:b/>
      <w:sz w:val="22"/>
    </w:rPr>
  </w:style>
  <w:style w:type="character" w:customStyle="1" w:styleId="10ptnotbold">
    <w:name w:val="10ptnotbold"/>
    <w:basedOn w:val="DefaultParagraphFont"/>
    <w:rsid w:val="00B938C9"/>
    <w:rPr>
      <w:sz w:val="20"/>
    </w:rPr>
  </w:style>
  <w:style w:type="character" w:customStyle="1" w:styleId="Cites-AuthorDate">
    <w:name w:val="Cites-Author/Date"/>
    <w:rsid w:val="00B938C9"/>
    <w:rPr>
      <w:rFonts w:ascii="Helvetica" w:hAnsi="Helvetica"/>
      <w:b/>
      <w:sz w:val="22"/>
      <w:szCs w:val="24"/>
      <w:u w:val="thick"/>
    </w:rPr>
  </w:style>
  <w:style w:type="paragraph" w:customStyle="1" w:styleId="CiteTag">
    <w:name w:val="Cite/Tag"/>
    <w:basedOn w:val="Normal"/>
    <w:uiPriority w:val="99"/>
    <w:qFormat/>
    <w:rsid w:val="00B938C9"/>
    <w:rPr>
      <w:rFonts w:eastAsia="Cambria"/>
      <w:b/>
    </w:rPr>
  </w:style>
  <w:style w:type="character" w:customStyle="1" w:styleId="m489902567989944824gmail-style13ptbold">
    <w:name w:val="m_489902567989944824gmail-style13ptbold"/>
    <w:basedOn w:val="DefaultParagraphFont"/>
    <w:rsid w:val="00B938C9"/>
  </w:style>
  <w:style w:type="character" w:customStyle="1" w:styleId="m489902567989944824gmail-styleunderline">
    <w:name w:val="m_489902567989944824gmail-styleunderline"/>
    <w:basedOn w:val="DefaultParagraphFont"/>
    <w:rsid w:val="00B938C9"/>
  </w:style>
  <w:style w:type="character" w:customStyle="1" w:styleId="Mention3">
    <w:name w:val="Mention3"/>
    <w:basedOn w:val="DefaultParagraphFont"/>
    <w:uiPriority w:val="99"/>
    <w:semiHidden/>
    <w:unhideWhenUsed/>
    <w:rsid w:val="00B938C9"/>
    <w:rPr>
      <w:color w:val="2B579A"/>
      <w:shd w:val="clear" w:color="auto" w:fill="E6E6E6"/>
    </w:rPr>
  </w:style>
  <w:style w:type="character" w:customStyle="1" w:styleId="m-5251091010484660064gmail-style13ptbold">
    <w:name w:val="m_-5251091010484660064gmail-style13ptbold"/>
    <w:basedOn w:val="DefaultParagraphFont"/>
    <w:rsid w:val="00B938C9"/>
  </w:style>
  <w:style w:type="character" w:customStyle="1" w:styleId="m-5251091010484660064gmail-styleunderline">
    <w:name w:val="m_-5251091010484660064gmail-styleunderline"/>
    <w:basedOn w:val="DefaultParagraphFont"/>
    <w:rsid w:val="00B938C9"/>
  </w:style>
  <w:style w:type="character" w:customStyle="1" w:styleId="tablecaption">
    <w:name w:val="tablecaption"/>
    <w:basedOn w:val="DefaultParagraphFont"/>
    <w:rsid w:val="00B938C9"/>
  </w:style>
  <w:style w:type="character" w:customStyle="1" w:styleId="StyleLatinHelvetica105ptBlack">
    <w:name w:val="Style (Latin) Helvetica 10.5 pt Black"/>
    <w:basedOn w:val="DefaultParagraphFont"/>
    <w:rsid w:val="00B938C9"/>
    <w:rPr>
      <w:rFonts w:ascii="Times New Roman" w:hAnsi="Times New Roman"/>
      <w:color w:val="000000"/>
      <w:sz w:val="21"/>
    </w:rPr>
  </w:style>
  <w:style w:type="character" w:customStyle="1" w:styleId="m-413333960618644972gmail-style13ptbold">
    <w:name w:val="m_-413333960618644972gmail-style13ptbold"/>
    <w:basedOn w:val="DefaultParagraphFont"/>
    <w:rsid w:val="00B938C9"/>
  </w:style>
  <w:style w:type="character" w:customStyle="1" w:styleId="m-413333960618644972gmail-styleunderline">
    <w:name w:val="m_-413333960618644972gmail-styleunderline"/>
    <w:basedOn w:val="DefaultParagraphFont"/>
    <w:rsid w:val="00B938C9"/>
  </w:style>
  <w:style w:type="character" w:customStyle="1" w:styleId="m8314098763611656848gmail-stylestylebold12pt">
    <w:name w:val="m_8314098763611656848gmail-stylestylebold12pt"/>
    <w:basedOn w:val="DefaultParagraphFont"/>
    <w:rsid w:val="00B938C9"/>
  </w:style>
  <w:style w:type="character" w:customStyle="1" w:styleId="m8314098763611656848gmail-styleboldunderline">
    <w:name w:val="m_8314098763611656848gmail-styleboldunderline"/>
    <w:basedOn w:val="DefaultParagraphFont"/>
    <w:rsid w:val="00B938C9"/>
  </w:style>
  <w:style w:type="paragraph" w:customStyle="1" w:styleId="Spacer">
    <w:name w:val="Spacer"/>
    <w:basedOn w:val="Heading1"/>
    <w:link w:val="SpacerChar"/>
    <w:autoRedefine/>
    <w:uiPriority w:val="4"/>
    <w:qFormat/>
    <w:rsid w:val="00B938C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938C9"/>
    <w:rPr>
      <w:rFonts w:ascii="Calibri" w:eastAsiaTheme="majorEastAsia" w:hAnsi="Calibri" w:cstheme="majorBidi"/>
      <w:b/>
      <w:bCs/>
      <w:szCs w:val="32"/>
    </w:rPr>
  </w:style>
  <w:style w:type="paragraph" w:customStyle="1" w:styleId="msonormal0">
    <w:name w:val="msonormal"/>
    <w:basedOn w:val="Normal"/>
    <w:rsid w:val="00B938C9"/>
    <w:pPr>
      <w:spacing w:before="100" w:beforeAutospacing="1" w:after="100" w:afterAutospacing="1"/>
    </w:pPr>
    <w:rPr>
      <w:rFonts w:eastAsia="Times New Roman"/>
    </w:rPr>
  </w:style>
  <w:style w:type="paragraph" w:customStyle="1" w:styleId="DateTime">
    <w:name w:val="DateTime"/>
    <w:basedOn w:val="Normal"/>
    <w:link w:val="DateTimeChar"/>
    <w:autoRedefine/>
    <w:uiPriority w:val="4"/>
    <w:qFormat/>
    <w:rsid w:val="00B938C9"/>
  </w:style>
  <w:style w:type="character" w:customStyle="1" w:styleId="DateTimeChar">
    <w:name w:val="DateTime Char"/>
    <w:basedOn w:val="DefaultParagraphFont"/>
    <w:link w:val="DateTime"/>
    <w:uiPriority w:val="4"/>
    <w:rsid w:val="00B938C9"/>
    <w:rPr>
      <w:rFonts w:ascii="Calibri" w:hAnsi="Calibri"/>
      <w:sz w:val="22"/>
    </w:rPr>
  </w:style>
  <w:style w:type="paragraph" w:customStyle="1" w:styleId="Lecture">
    <w:name w:val="Lecture"/>
    <w:next w:val="BodyText"/>
    <w:link w:val="LectureChar"/>
    <w:autoRedefine/>
    <w:uiPriority w:val="4"/>
    <w:qFormat/>
    <w:rsid w:val="00B938C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B938C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B938C9"/>
  </w:style>
  <w:style w:type="character" w:customStyle="1" w:styleId="m-6886276173800023131gmail-style13ptbold">
    <w:name w:val="m_-6886276173800023131gmail-style13ptbold"/>
    <w:basedOn w:val="DefaultParagraphFont"/>
    <w:rsid w:val="00B938C9"/>
  </w:style>
  <w:style w:type="character" w:customStyle="1" w:styleId="m-6886276173800023131gmail-styleunderline">
    <w:name w:val="m_-6886276173800023131gmail-styleunderline"/>
    <w:basedOn w:val="DefaultParagraphFont"/>
    <w:rsid w:val="00B938C9"/>
  </w:style>
  <w:style w:type="paragraph" w:customStyle="1" w:styleId="CardChar1">
    <w:name w:val="Card Char"/>
    <w:basedOn w:val="Normal"/>
    <w:link w:val="CardCharChar0"/>
    <w:autoRedefine/>
    <w:rsid w:val="00B938C9"/>
    <w:pPr>
      <w:ind w:right="360"/>
    </w:pPr>
    <w:rPr>
      <w:rFonts w:ascii="Arial" w:eastAsia="Times New Roman" w:hAnsi="Arial" w:cs="Arial"/>
      <w:sz w:val="20"/>
      <w:szCs w:val="20"/>
    </w:rPr>
  </w:style>
  <w:style w:type="character" w:customStyle="1" w:styleId="CardUpSize-LightChar">
    <w:name w:val="CardUpSize - Light Char"/>
    <w:basedOn w:val="DefaultParagraphFont"/>
    <w:link w:val="CardUpSize-Light"/>
    <w:locked/>
    <w:rsid w:val="00B938C9"/>
    <w:rPr>
      <w:rFonts w:ascii="Arial" w:eastAsia="Times New Roman" w:hAnsi="Arial" w:cs="Times New Roman"/>
      <w:szCs w:val="32"/>
      <w:u w:val="single"/>
    </w:rPr>
  </w:style>
  <w:style w:type="paragraph" w:customStyle="1" w:styleId="CardUpSize-Light">
    <w:name w:val="CardUpSize - Light"/>
    <w:basedOn w:val="Normal"/>
    <w:link w:val="CardUpSize-LightChar"/>
    <w:rsid w:val="00B938C9"/>
    <w:rPr>
      <w:rFonts w:ascii="Arial" w:eastAsia="Times New Roman" w:hAnsi="Arial" w:cs="Times New Roman"/>
      <w:sz w:val="24"/>
      <w:szCs w:val="32"/>
      <w:u w:val="single"/>
    </w:rPr>
  </w:style>
  <w:style w:type="character" w:customStyle="1" w:styleId="CiteCardUpSize-HeavyChar">
    <w:name w:val="Cite // CardUpSize - Heavy Char"/>
    <w:basedOn w:val="DefaultParagraphFont"/>
    <w:link w:val="CiteCardUpSize-Heavy"/>
    <w:locked/>
    <w:rsid w:val="00B938C9"/>
    <w:rPr>
      <w:rFonts w:ascii="Times New Roman" w:eastAsia="Times New Roman" w:hAnsi="Times New Roman" w:cs="Times New Roman"/>
      <w:b/>
      <w:u w:val="single"/>
    </w:rPr>
  </w:style>
  <w:style w:type="paragraph" w:customStyle="1" w:styleId="CiteCardUpSize-Heavy">
    <w:name w:val="Cite // CardUpSize - Heavy"/>
    <w:basedOn w:val="Normal"/>
    <w:link w:val="CiteCardUpSize-HeavyChar"/>
    <w:rsid w:val="00B938C9"/>
    <w:pPr>
      <w:jc w:val="both"/>
    </w:pPr>
    <w:rPr>
      <w:rFonts w:ascii="Times New Roman" w:eastAsia="Times New Roman" w:hAnsi="Times New Roman" w:cs="Times New Roman"/>
      <w:b/>
      <w:sz w:val="24"/>
      <w:u w:val="single"/>
    </w:rPr>
  </w:style>
  <w:style w:type="character" w:customStyle="1" w:styleId="m4385445901877740177gmail-style13ptbold">
    <w:name w:val="m_4385445901877740177gmail-style13ptbold"/>
    <w:basedOn w:val="DefaultParagraphFont"/>
    <w:rsid w:val="00B938C9"/>
  </w:style>
  <w:style w:type="character" w:customStyle="1" w:styleId="institucion">
    <w:name w:val="institucion"/>
    <w:basedOn w:val="DefaultParagraphFont"/>
    <w:rsid w:val="00B93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ople.su.se/~jolso/HS-texter/shaltthou.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numbering" Target="numbering.xml"/><Relationship Id="rId15" Type="http://schemas.openxmlformats.org/officeDocument/2006/relationships/hyperlink" Target="https://www.greensightag.com/logbook/can-starlink-save-the-world-by-connecting-farms/" TargetMode="External"/><Relationship Id="rId10" Type="http://schemas.openxmlformats.org/officeDocument/2006/relationships/hyperlink" Target="https://www.e-flux.com/journal/116/379446/refusing-completion-a-conversation/"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ciencedirect.com/science/article/abs/pii/S1462901120304342?dgcid=coauth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13538</Words>
  <Characters>77169</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2022-01-16T16:04:00Z</dcterms:created>
  <dcterms:modified xsi:type="dcterms:W3CDTF">2022-01-16T16:04:00Z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