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B59C" w14:textId="0CAD048F" w:rsidR="00E42E4C" w:rsidRPr="007517CE" w:rsidRDefault="000A7E24" w:rsidP="000A7E24">
      <w:pPr>
        <w:pStyle w:val="Heading2"/>
        <w:rPr>
          <w:rFonts w:asciiTheme="majorHAnsi" w:hAnsiTheme="majorHAnsi" w:cstheme="majorHAnsi"/>
        </w:rPr>
      </w:pPr>
      <w:r w:rsidRPr="007517CE">
        <w:rPr>
          <w:rFonts w:asciiTheme="majorHAnsi" w:hAnsiTheme="majorHAnsi" w:cstheme="majorHAnsi"/>
        </w:rPr>
        <w:t>1</w:t>
      </w:r>
    </w:p>
    <w:p w14:paraId="36180709" w14:textId="77777777"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 xml:space="preserve">Interpretation---“Appropriation of outer space” by private entities refers to the exercise of exclusive control of space. </w:t>
      </w:r>
    </w:p>
    <w:p w14:paraId="52D2A65B" w14:textId="77777777" w:rsidR="000A7E24" w:rsidRPr="007517CE" w:rsidRDefault="000A7E24" w:rsidP="000A7E24">
      <w:pPr>
        <w:rPr>
          <w:rFonts w:asciiTheme="majorHAnsi" w:hAnsiTheme="majorHAnsi" w:cstheme="majorHAnsi"/>
        </w:rPr>
      </w:pPr>
      <w:r w:rsidRPr="007517CE">
        <w:rPr>
          <w:rFonts w:asciiTheme="majorHAnsi" w:hAnsiTheme="majorHAnsi" w:cstheme="majorHAnsi"/>
        </w:rPr>
        <w:t xml:space="preserve">TIMOTHY JUSTIN </w:t>
      </w:r>
      <w:r w:rsidRPr="007517CE">
        <w:rPr>
          <w:rStyle w:val="Style13ptBold"/>
          <w:rFonts w:asciiTheme="majorHAnsi" w:hAnsiTheme="majorHAnsi" w:cstheme="majorHAnsi"/>
        </w:rPr>
        <w:t>TRAPP</w:t>
      </w:r>
      <w:r w:rsidRPr="007517CE">
        <w:rPr>
          <w:rFonts w:asciiTheme="majorHAnsi" w:hAnsiTheme="majorHAnsi" w:cstheme="majorHAnsi"/>
        </w:rPr>
        <w:t xml:space="preserve">, JD Candidate @ UIUC Law, </w:t>
      </w:r>
      <w:r w:rsidRPr="007517CE">
        <w:rPr>
          <w:rStyle w:val="Style13ptBold"/>
          <w:rFonts w:asciiTheme="majorHAnsi" w:hAnsiTheme="majorHAnsi" w:cstheme="majorHAnsi"/>
        </w:rPr>
        <w:t>’13</w:t>
      </w:r>
      <w:r w:rsidRPr="007517CE">
        <w:rPr>
          <w:rFonts w:asciiTheme="majorHAnsi" w:hAnsiTheme="majorHAnsi" w:cstheme="majorHAnsi"/>
        </w:rPr>
        <w:t>, TAKING UP SPACE BY ANY OTHER MEANS: COMING TO TERMS WITH THE NONAPPROPRIATION ARTICLE OF THE OUTER SPACE TREATY UNIVERSITY OF ILLINOIS LAW REVIEW [Vol. 2013 No. 4]</w:t>
      </w:r>
    </w:p>
    <w:p w14:paraId="7644D2D6" w14:textId="77777777" w:rsidR="000A7E24" w:rsidRPr="007517CE" w:rsidRDefault="000A7E24" w:rsidP="000A7E24">
      <w:pPr>
        <w:rPr>
          <w:rFonts w:asciiTheme="majorHAnsi" w:hAnsiTheme="majorHAnsi" w:cstheme="majorHAnsi"/>
        </w:rPr>
      </w:pPr>
      <w:r w:rsidRPr="007517CE">
        <w:rPr>
          <w:rFonts w:asciiTheme="majorHAnsi" w:hAnsiTheme="majorHAnsi" w:cstheme="majorHAnsi"/>
        </w:rPr>
        <w:t>The issues presented in relation to the nonappropriation article of the Outer Space Treaty should be clear.214 The ITU has, quite blatantly, created something akin to “</w:t>
      </w:r>
      <w:r w:rsidRPr="007517CE">
        <w:rPr>
          <w:rStyle w:val="StyleUnderline"/>
          <w:rFonts w:asciiTheme="majorHAnsi" w:hAnsiTheme="majorHAnsi" w:cstheme="majorHAnsi"/>
        </w:rPr>
        <w:t>property interests in outer space</w:t>
      </w:r>
      <w:r w:rsidRPr="007517CE">
        <w:rPr>
          <w:rFonts w:asciiTheme="majorHAnsi" w:hAnsiTheme="majorHAnsi" w:cstheme="majorHAnsi"/>
        </w:rPr>
        <w:t xml:space="preserve">.”215 It allows nations to exclude others from their orbital slots, even when the nation is not currently using that slot.216 This </w:t>
      </w:r>
      <w:r w:rsidRPr="007517CE">
        <w:rPr>
          <w:rStyle w:val="StyleUnderline"/>
          <w:rFonts w:asciiTheme="majorHAnsi" w:hAnsiTheme="majorHAnsi" w:cstheme="majorHAnsi"/>
        </w:rPr>
        <w:t>is directly in line with at least one definition of outer-space appropriation</w:t>
      </w:r>
      <w:r w:rsidRPr="007517CE">
        <w:rPr>
          <w:rFonts w:asciiTheme="majorHAnsi" w:hAnsiTheme="majorHAnsi" w:cstheme="majorHAnsi"/>
        </w:rPr>
        <w:t>.217 [**Start Footnote 217**Id. at 236 (“</w:t>
      </w:r>
      <w:r w:rsidRPr="00CD1C5A">
        <w:rPr>
          <w:rStyle w:val="Emphasis"/>
          <w:rFonts w:asciiTheme="majorHAnsi" w:hAnsiTheme="majorHAnsi" w:cstheme="majorHAnsi"/>
          <w:highlight w:val="green"/>
        </w:rPr>
        <w:t>Appropriation of outer space</w:t>
      </w:r>
      <w:r w:rsidRPr="007517CE">
        <w:rPr>
          <w:rFonts w:asciiTheme="majorHAnsi" w:hAnsiTheme="majorHAnsi" w:cstheme="majorHAnsi"/>
        </w:rPr>
        <w:t xml:space="preserve">, </w:t>
      </w:r>
      <w:r w:rsidRPr="007517CE">
        <w:rPr>
          <w:rStyle w:val="Emphasis"/>
          <w:rFonts w:asciiTheme="majorHAnsi" w:hAnsiTheme="majorHAnsi" w:cstheme="majorHAnsi"/>
        </w:rPr>
        <w:t xml:space="preserve">therefore, </w:t>
      </w:r>
      <w:r w:rsidRPr="00CD1C5A">
        <w:rPr>
          <w:rStyle w:val="Emphasis"/>
          <w:rFonts w:asciiTheme="majorHAnsi" w:hAnsiTheme="majorHAnsi" w:cstheme="majorHAnsi"/>
          <w:highlight w:val="green"/>
        </w:rPr>
        <w:t>is ‘the exercise of exclusive control or exclusive use’ with a sense of permanence</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which limits other nations’ access</w:t>
      </w:r>
      <w:r w:rsidRPr="007517CE">
        <w:rPr>
          <w:rStyle w:val="Emphasis"/>
          <w:rFonts w:asciiTheme="majorHAnsi" w:hAnsiTheme="majorHAnsi" w:cstheme="majorHAnsi"/>
        </w:rPr>
        <w:t xml:space="preserve"> to i</w:t>
      </w:r>
      <w:r w:rsidRPr="007517CE">
        <w:rPr>
          <w:rFonts w:asciiTheme="majorHAnsi" w:hAnsiTheme="majorHAnsi" w:cstheme="maj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A79AB95" w14:textId="77777777"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Violation---they defend restricting private asteroid mining which isn’t absolute.</w:t>
      </w:r>
    </w:p>
    <w:p w14:paraId="28B86805" w14:textId="77777777" w:rsidR="000A7E24" w:rsidRPr="007517CE" w:rsidRDefault="000A7E24" w:rsidP="000A7E24">
      <w:pPr>
        <w:rPr>
          <w:rFonts w:asciiTheme="majorHAnsi" w:hAnsiTheme="majorHAnsi" w:cstheme="majorHAnsi"/>
        </w:rPr>
      </w:pPr>
    </w:p>
    <w:p w14:paraId="457B4914" w14:textId="77777777"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Standards:</w:t>
      </w:r>
    </w:p>
    <w:p w14:paraId="25AF6620" w14:textId="77777777" w:rsidR="000A7E24" w:rsidRPr="007517CE" w:rsidRDefault="000A7E24" w:rsidP="000A7E24">
      <w:pPr>
        <w:rPr>
          <w:rFonts w:asciiTheme="majorHAnsi" w:hAnsiTheme="majorHAnsi" w:cstheme="majorHAnsi"/>
        </w:rPr>
      </w:pPr>
    </w:p>
    <w:p w14:paraId="54ED95A4" w14:textId="39548F55"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 xml:space="preserve">1] Limits—their interp means that affs about any outer space activity are topical: tourism, photography, sending rovers, collecting ice cores, launching satellites, sell rocks on EBAY, etc. </w:t>
      </w:r>
    </w:p>
    <w:p w14:paraId="3992A160" w14:textId="77777777" w:rsidR="000A7E24" w:rsidRPr="007517CE" w:rsidRDefault="000A7E24" w:rsidP="000A7E24">
      <w:pPr>
        <w:rPr>
          <w:rFonts w:asciiTheme="majorHAnsi" w:hAnsiTheme="majorHAnsi" w:cstheme="majorHAnsi"/>
        </w:rPr>
      </w:pPr>
    </w:p>
    <w:p w14:paraId="4945AFD3" w14:textId="6603C2C9"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 xml:space="preserve">2] Ground—they shift the controversy from sovereign domination to minute activity. </w:t>
      </w:r>
      <w:r w:rsidR="00606CA4">
        <w:rPr>
          <w:rFonts w:asciiTheme="majorHAnsi" w:hAnsiTheme="majorHAnsi" w:cstheme="majorHAnsi"/>
        </w:rPr>
        <w:t>We lose</w:t>
      </w:r>
      <w:r w:rsidRPr="007517CE">
        <w:rPr>
          <w:rFonts w:asciiTheme="majorHAnsi" w:hAnsiTheme="majorHAnsi" w:cstheme="majorHAnsi"/>
        </w:rPr>
        <w:t xml:space="preserve"> neg generics are space ownership bad, space democracy bad,  </w:t>
      </w:r>
    </w:p>
    <w:p w14:paraId="1177043A" w14:textId="77777777" w:rsidR="000A7E24" w:rsidRPr="007517CE" w:rsidRDefault="000A7E24" w:rsidP="000A7E24">
      <w:pPr>
        <w:rPr>
          <w:rFonts w:asciiTheme="majorHAnsi" w:hAnsiTheme="majorHAnsi" w:cstheme="majorHAnsi"/>
        </w:rPr>
      </w:pPr>
    </w:p>
    <w:p w14:paraId="1DE9DEFE" w14:textId="038B0E0A" w:rsidR="000A7E24" w:rsidRPr="007517CE" w:rsidRDefault="000A7E24" w:rsidP="000A7E24">
      <w:pPr>
        <w:pStyle w:val="Heading4"/>
        <w:rPr>
          <w:rFonts w:asciiTheme="majorHAnsi" w:hAnsiTheme="majorHAnsi" w:cstheme="majorHAnsi"/>
        </w:rPr>
      </w:pPr>
      <w:r w:rsidRPr="007517CE">
        <w:rPr>
          <w:rFonts w:asciiTheme="majorHAnsi" w:hAnsiTheme="majorHAnsi" w:cstheme="majorHAnsi"/>
        </w:rPr>
        <w:t xml:space="preserve">Use competing interps – reasonability invites arbitrary britelines and judge intervention. </w:t>
      </w:r>
    </w:p>
    <w:p w14:paraId="6494A8AE" w14:textId="1C42C8C3" w:rsidR="000A7E24" w:rsidRPr="007517CE" w:rsidRDefault="000A7E24" w:rsidP="000A7E24">
      <w:pPr>
        <w:rPr>
          <w:rFonts w:asciiTheme="majorHAnsi" w:hAnsiTheme="majorHAnsi" w:cstheme="majorHAnsi"/>
        </w:rPr>
      </w:pPr>
    </w:p>
    <w:p w14:paraId="491CB270" w14:textId="3EC61585" w:rsidR="000A7E24" w:rsidRPr="007517CE" w:rsidRDefault="000A7E24" w:rsidP="000A7E24">
      <w:pPr>
        <w:pStyle w:val="Heading2"/>
        <w:rPr>
          <w:rFonts w:asciiTheme="majorHAnsi" w:hAnsiTheme="majorHAnsi" w:cstheme="majorHAnsi"/>
        </w:rPr>
      </w:pPr>
      <w:r w:rsidRPr="007517CE">
        <w:rPr>
          <w:rFonts w:asciiTheme="majorHAnsi" w:hAnsiTheme="majorHAnsi" w:cstheme="majorHAnsi"/>
        </w:rPr>
        <w:lastRenderedPageBreak/>
        <w:t>2</w:t>
      </w:r>
    </w:p>
    <w:p w14:paraId="016B95C8" w14:textId="77777777" w:rsidR="00E27545" w:rsidRPr="00E27545" w:rsidRDefault="00E27545" w:rsidP="00E27545">
      <w:pPr>
        <w:pStyle w:val="Heading4"/>
        <w:rPr>
          <w:rStyle w:val="Style13ptBold"/>
          <w:b/>
        </w:rPr>
      </w:pPr>
      <w:r w:rsidRPr="00E27545">
        <w:rPr>
          <w:rStyle w:val="Style13ptBold"/>
          <w:b/>
        </w:rPr>
        <w:t xml:space="preserve">Interp: Debaters must not defend the hypothetical implementation of an explicit actor or action </w:t>
      </w:r>
    </w:p>
    <w:p w14:paraId="175DC1E5" w14:textId="77777777" w:rsidR="00E27545" w:rsidRPr="006855D1" w:rsidRDefault="00E27545" w:rsidP="00E27545"/>
    <w:p w14:paraId="02E4366D" w14:textId="77777777" w:rsidR="00E27545" w:rsidRPr="00CD32CB" w:rsidRDefault="00E27545" w:rsidP="00E27545">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1C5A">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1C5A">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0808B67A" w14:textId="77777777" w:rsidR="00E27545" w:rsidRPr="00CD32CB" w:rsidRDefault="00E27545" w:rsidP="00E27545">
      <w:r w:rsidRPr="00CD32CB">
        <w:rPr>
          <w:rStyle w:val="Style13ptBold"/>
        </w:rPr>
        <w:t>Webster ND</w:t>
      </w:r>
      <w:r w:rsidRPr="00CD32CB">
        <w:t xml:space="preserve"> Definition of IS," Merriam Webster, </w:t>
      </w:r>
      <w:hyperlink r:id="rId9" w:history="1">
        <w:r w:rsidRPr="00CD32CB">
          <w:rPr>
            <w:rStyle w:val="Hyperlink"/>
          </w:rPr>
          <w:t>https://www.merriam-webster.com/dictionary/is</w:t>
        </w:r>
      </w:hyperlink>
      <w:r w:rsidRPr="00CD32CB">
        <w:t xml:space="preserve"> IS</w:t>
      </w:r>
    </w:p>
    <w:p w14:paraId="514D0B00" w14:textId="77777777" w:rsidR="00E27545" w:rsidRPr="00CD32CB" w:rsidRDefault="00E27545" w:rsidP="00E27545"/>
    <w:p w14:paraId="13ABD952" w14:textId="77777777" w:rsidR="00E27545" w:rsidRPr="00CD32CB" w:rsidRDefault="00E27545" w:rsidP="00E27545">
      <w:pPr>
        <w:pStyle w:val="Heading4"/>
        <w:rPr>
          <w:rFonts w:cs="Arial"/>
        </w:rPr>
      </w:pPr>
      <w:r w:rsidRPr="00CD32CB">
        <w:rPr>
          <w:rFonts w:cs="Arial"/>
        </w:rPr>
        <w:t>Dialectical present tense means logical coherence which implies no implementation</w:t>
      </w:r>
    </w:p>
    <w:p w14:paraId="42BCD4F6" w14:textId="77777777" w:rsidR="00E27545" w:rsidRPr="00CD32CB" w:rsidRDefault="00E27545" w:rsidP="00E27545">
      <w:r w:rsidRPr="00CD32CB">
        <w:rPr>
          <w:rStyle w:val="Style13ptBold"/>
        </w:rPr>
        <w:t>Your Dictionary ND</w:t>
      </w:r>
      <w:r w:rsidRPr="00CD32CB">
        <w:t xml:space="preserve">, "Dialectical Meaning," No Publication, </w:t>
      </w:r>
      <w:hyperlink r:id="rId10" w:history="1">
        <w:r w:rsidRPr="00CD32CB">
          <w:rPr>
            <w:rStyle w:val="Hyperlink"/>
          </w:rPr>
          <w:t>https://www.yourdictionary.com/dialectical</w:t>
        </w:r>
      </w:hyperlink>
      <w:r w:rsidRPr="00CD32CB">
        <w:t xml:space="preserve"> Cho</w:t>
      </w:r>
    </w:p>
    <w:p w14:paraId="6142C7B8" w14:textId="77777777" w:rsidR="00E27545" w:rsidRPr="00CD32CB" w:rsidRDefault="00E27545" w:rsidP="00E27545">
      <w:pPr>
        <w:rPr>
          <w:rStyle w:val="Emphasis"/>
        </w:rPr>
      </w:pPr>
      <w:r w:rsidRPr="00CD32CB">
        <w:rPr>
          <w:sz w:val="12"/>
        </w:rPr>
        <w:t xml:space="preserve">The </w:t>
      </w:r>
      <w:r w:rsidRPr="00CD1C5A">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1C5A">
        <w:rPr>
          <w:rStyle w:val="Emphasis"/>
          <w:highlight w:val="green"/>
        </w:rPr>
        <w:t>example of something dialectical is a Lincoln Douglass style of debate,</w:t>
      </w:r>
      <w:r w:rsidRPr="00CD32CB">
        <w:rPr>
          <w:sz w:val="12"/>
        </w:rPr>
        <w:t xml:space="preserve"> </w:t>
      </w:r>
      <w:r w:rsidRPr="00CD1C5A">
        <w:rPr>
          <w:rStyle w:val="Emphasis"/>
          <w:highlight w:val="green"/>
        </w:rPr>
        <w:t>where both parties argue a point in a logical order</w:t>
      </w:r>
      <w:r w:rsidRPr="00CD32CB">
        <w:rPr>
          <w:sz w:val="12"/>
        </w:rPr>
        <w:t xml:space="preserve">. Of, or pertaining to dialectic; </w:t>
      </w:r>
      <w:r w:rsidRPr="00CD1C5A">
        <w:rPr>
          <w:rStyle w:val="Emphasis"/>
          <w:highlight w:val="green"/>
        </w:rPr>
        <w:t>logic</w:t>
      </w:r>
      <w:r w:rsidRPr="00CD32CB">
        <w:rPr>
          <w:sz w:val="12"/>
        </w:rPr>
        <w:t xml:space="preserve">ally </w:t>
      </w:r>
      <w:r w:rsidRPr="00CD1C5A">
        <w:rPr>
          <w:rStyle w:val="Emphasis"/>
          <w:highlight w:val="green"/>
        </w:rPr>
        <w:t>reason</w:t>
      </w:r>
      <w:r w:rsidRPr="00CD32CB">
        <w:rPr>
          <w:sz w:val="12"/>
        </w:rPr>
        <w:t xml:space="preserve">ed through the </w:t>
      </w:r>
      <w:r w:rsidRPr="00CD1C5A">
        <w:rPr>
          <w:rStyle w:val="Emphasis"/>
          <w:highlight w:val="green"/>
        </w:rPr>
        <w:t>exchange of opposing ideas.</w:t>
      </w:r>
    </w:p>
    <w:p w14:paraId="59F4BC54" w14:textId="77777777" w:rsidR="00E27545" w:rsidRPr="00CD32CB" w:rsidRDefault="00E27545" w:rsidP="00E27545">
      <w:pPr>
        <w:rPr>
          <w:rStyle w:val="Emphasis"/>
        </w:rPr>
      </w:pPr>
    </w:p>
    <w:p w14:paraId="1CE9BE3B" w14:textId="77777777" w:rsidR="00E27545" w:rsidRPr="00CD32CB" w:rsidRDefault="00E27545" w:rsidP="00E27545">
      <w:pPr>
        <w:pStyle w:val="Heading4"/>
        <w:rPr>
          <w:rFonts w:cs="Arial"/>
        </w:rPr>
      </w:pPr>
      <w:r w:rsidRPr="00CD32CB">
        <w:rPr>
          <w:rFonts w:cs="Arial"/>
        </w:rPr>
        <w:t xml:space="preserve">“BE” is a linking verb, not an action verb so implementation is incoherent </w:t>
      </w:r>
    </w:p>
    <w:p w14:paraId="4E339D7F" w14:textId="77777777" w:rsidR="00E27545" w:rsidRPr="00CD32CB" w:rsidRDefault="00E27545" w:rsidP="00E27545">
      <w:r w:rsidRPr="00CD32CB">
        <w:rPr>
          <w:rStyle w:val="Style13ptBold"/>
        </w:rPr>
        <w:t>Grammar Monster ND</w:t>
      </w:r>
      <w:r w:rsidRPr="00CD32CB">
        <w:t xml:space="preserve"> "Linking Verbs," Grammar Monster, </w:t>
      </w:r>
      <w:hyperlink r:id="rId11" w:history="1">
        <w:r w:rsidRPr="00CD32CB">
          <w:rPr>
            <w:rStyle w:val="Hyperlink"/>
          </w:rPr>
          <w:t>https://www.grammar-monster.com/glossary/linking_verbs.htm</w:t>
        </w:r>
      </w:hyperlink>
      <w:r w:rsidRPr="00CD32CB">
        <w:t xml:space="preserve"> CHO</w:t>
      </w:r>
    </w:p>
    <w:p w14:paraId="2D2DF697" w14:textId="77777777" w:rsidR="00E27545" w:rsidRPr="00CD32CB" w:rsidRDefault="00E27545" w:rsidP="00E27545">
      <w:pPr>
        <w:rPr>
          <w:sz w:val="12"/>
        </w:rPr>
      </w:pPr>
      <w:r w:rsidRPr="00CD32CB">
        <w:rPr>
          <w:sz w:val="12"/>
        </w:rPr>
        <w:t xml:space="preserve">What Are Linking Verbs? (with Examples) </w:t>
      </w:r>
      <w:r w:rsidRPr="00CD1C5A">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1C5A">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1C5A">
        <w:rPr>
          <w:rStyle w:val="Emphasis"/>
          <w:highlight w:val="green"/>
        </w:rPr>
        <w:t>Alan is a vampire.</w:t>
      </w:r>
      <w:r w:rsidRPr="00CD32CB">
        <w:rPr>
          <w:rStyle w:val="Emphasis"/>
        </w:rPr>
        <w:t xml:space="preserve"> </w:t>
      </w:r>
      <w:r w:rsidRPr="00CD32CB">
        <w:rPr>
          <w:sz w:val="12"/>
        </w:rPr>
        <w:t xml:space="preserve">(Here, the </w:t>
      </w:r>
      <w:r w:rsidRPr="00CD1C5A">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5759D672" w14:textId="77777777" w:rsidR="00E27545" w:rsidRPr="00CD32CB" w:rsidRDefault="00E27545" w:rsidP="00E27545">
      <w:r w:rsidRPr="00CD32CB">
        <w:rPr>
          <w:noProof/>
        </w:rPr>
        <w:drawing>
          <wp:inline distT="0" distB="0" distL="0" distR="0" wp14:anchorId="4CFC40F2" wp14:editId="04546A32">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2C84BA38" w14:textId="77777777" w:rsidR="00E27545" w:rsidRPr="00CD32CB" w:rsidRDefault="00E27545" w:rsidP="00E27545">
      <w:pPr>
        <w:rPr>
          <w:b/>
          <w:iCs/>
          <w:u w:val="single"/>
        </w:rPr>
      </w:pPr>
      <w:r w:rsidRPr="00CD32CB">
        <w:rPr>
          <w:noProof/>
        </w:rPr>
        <w:lastRenderedPageBreak/>
        <w:drawing>
          <wp:inline distT="0" distB="0" distL="0" distR="0" wp14:anchorId="357AB151" wp14:editId="3EF15042">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AE8B1E9" w14:textId="77777777" w:rsidR="00E27545" w:rsidRPr="00CD32CB" w:rsidRDefault="00E27545" w:rsidP="00E27545">
      <w:pPr>
        <w:rPr>
          <w:b/>
          <w:iCs/>
          <w:u w:val="single"/>
        </w:rPr>
      </w:pPr>
    </w:p>
    <w:p w14:paraId="4BFE20FE" w14:textId="77777777" w:rsidR="00E27545" w:rsidRPr="00CD32CB" w:rsidRDefault="00E27545" w:rsidP="00E27545">
      <w:pPr>
        <w:pStyle w:val="Heading4"/>
        <w:rPr>
          <w:rFonts w:cs="Arial"/>
          <w:b w:val="0"/>
          <w:bCs w:val="0"/>
          <w:sz w:val="10"/>
          <w:szCs w:val="10"/>
        </w:rPr>
      </w:pPr>
      <w:r w:rsidRPr="00CD32CB">
        <w:rPr>
          <w:rFonts w:cs="Arial"/>
        </w:rPr>
        <w:t xml:space="preserve">Unjust means </w:t>
      </w:r>
      <w:r w:rsidRPr="00CD32CB">
        <w:rPr>
          <w:rFonts w:cs="Arial"/>
          <w:b w:val="0"/>
          <w:sz w:val="10"/>
          <w:szCs w:val="10"/>
        </w:rPr>
        <w:t xml:space="preserve">unjust adjective US /ʌnˈdʒʌst/ </w:t>
      </w:r>
      <w:r w:rsidRPr="00CD1C5A">
        <w:rPr>
          <w:rStyle w:val="Emphasis"/>
          <w:b/>
          <w:sz w:val="24"/>
          <w:szCs w:val="24"/>
          <w:highlight w:val="green"/>
        </w:rPr>
        <w:t>not morally right; not fair</w:t>
      </w:r>
      <w:r w:rsidRPr="00CD32CB">
        <w:rPr>
          <w:rFonts w:cs="Arial"/>
          <w:b w:val="0"/>
          <w:sz w:val="10"/>
          <w:szCs w:val="10"/>
        </w:rPr>
        <w:t>: New laws will protect employees against unjust dismissals. (Definition of unjust from the Cambridge Academic Content Dictionary © Cambridge University Press)</w:t>
      </w:r>
    </w:p>
    <w:p w14:paraId="6F449918" w14:textId="77777777" w:rsidR="00E27545" w:rsidRPr="00CD32CB" w:rsidRDefault="00E27545" w:rsidP="00E27545">
      <w:r w:rsidRPr="00CD32CB">
        <w:rPr>
          <w:rStyle w:val="Style13ptBold"/>
        </w:rPr>
        <w:t xml:space="preserve">That’s Cambridge Dictionary ND </w:t>
      </w:r>
      <w:r w:rsidRPr="00CD32CB">
        <w:t xml:space="preserve">[“Meaning of unjust in English” Cambridge Dictionary, </w:t>
      </w:r>
      <w:hyperlink r:id="rId14" w:history="1">
        <w:r w:rsidRPr="00CD32CB">
          <w:rPr>
            <w:rStyle w:val="Hyperlink"/>
          </w:rPr>
          <w:t>https://dictionary.cambridge.org/us/dictionary/english/unjust]</w:t>
        </w:r>
      </w:hyperlink>
    </w:p>
    <w:p w14:paraId="35B23258" w14:textId="77777777" w:rsidR="00E27545" w:rsidRDefault="00E27545" w:rsidP="00E27545"/>
    <w:p w14:paraId="104220EE" w14:textId="77777777" w:rsidR="00E27545" w:rsidRDefault="00E27545" w:rsidP="00E27545">
      <w:pPr>
        <w:pStyle w:val="Heading4"/>
      </w:pPr>
      <w:r>
        <w:t>Violation: They cannot defend hypothetical implementation and use the state – or they are Extra-T</w:t>
      </w:r>
    </w:p>
    <w:p w14:paraId="53F5FE76" w14:textId="77777777" w:rsidR="00E27545" w:rsidRDefault="00E27545" w:rsidP="00E27545"/>
    <w:p w14:paraId="1F2FD0F5" w14:textId="77777777" w:rsidR="00E27545" w:rsidRDefault="00E27545" w:rsidP="00E27545">
      <w:pPr>
        <w:pStyle w:val="Heading4"/>
      </w:pPr>
      <w:r>
        <w:t>Voter for limits and ground - imprecisely includes thousands of affs that expand appropriation and deprives us of the public regs counterplan - makes it impossible to be neg</w:t>
      </w:r>
    </w:p>
    <w:p w14:paraId="0870038D" w14:textId="77777777" w:rsidR="00E27545" w:rsidRDefault="00E27545" w:rsidP="00E27545"/>
    <w:p w14:paraId="4C44E2B5" w14:textId="77777777" w:rsidR="00E27545" w:rsidRDefault="00E27545" w:rsidP="00E27545">
      <w:pPr>
        <w:pStyle w:val="Heading4"/>
      </w:pPr>
      <w:r>
        <w:t>Grammar - very idea of a topic rests on the assumption that words have stable meanings and relationships - precision internal link turns every piece of aff offense</w:t>
      </w:r>
    </w:p>
    <w:p w14:paraId="09BA1339" w14:textId="77777777" w:rsidR="00E27545" w:rsidRDefault="00E27545" w:rsidP="00E27545"/>
    <w:p w14:paraId="4280208A" w14:textId="6C1E9530" w:rsidR="00E27545" w:rsidRPr="00044BF9" w:rsidRDefault="00E27545" w:rsidP="00E27545">
      <w:pPr>
        <w:pStyle w:val="Heading4"/>
      </w:pPr>
      <w:r>
        <w:t>Phil Ed – creates better ethical subjectivity and critical thinking that o/ws on uniqueness to LD.</w:t>
      </w:r>
    </w:p>
    <w:p w14:paraId="486D15C4" w14:textId="77777777" w:rsidR="00E27545" w:rsidRPr="00044BF9" w:rsidRDefault="00E27545" w:rsidP="00E27545"/>
    <w:p w14:paraId="1BE8CC8F" w14:textId="77777777" w:rsidR="00E27545" w:rsidRDefault="00E27545" w:rsidP="00E27545">
      <w:pPr>
        <w:pStyle w:val="Heading4"/>
      </w:pPr>
      <w:r>
        <w:lastRenderedPageBreak/>
        <w:t>TVA: Read a phil aff that affirms that private appropriation is unjust</w:t>
      </w:r>
    </w:p>
    <w:p w14:paraId="50345AC5" w14:textId="1C93CA09" w:rsidR="000A7E24" w:rsidRPr="007517CE" w:rsidRDefault="000A7E24" w:rsidP="000A7E24">
      <w:pPr>
        <w:pStyle w:val="Heading2"/>
        <w:rPr>
          <w:rFonts w:asciiTheme="majorHAnsi" w:hAnsiTheme="majorHAnsi" w:cstheme="majorHAnsi"/>
        </w:rPr>
      </w:pPr>
      <w:r w:rsidRPr="007517CE">
        <w:rPr>
          <w:rFonts w:asciiTheme="majorHAnsi" w:hAnsiTheme="majorHAnsi" w:cstheme="majorHAnsi"/>
        </w:rPr>
        <w:lastRenderedPageBreak/>
        <w:t>3</w:t>
      </w:r>
    </w:p>
    <w:p w14:paraId="48DFCFE1"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t xml:space="preserve">Plan: Private entities ought to restrict asteroid mining involving artificial asteroid capture except for asteroid mining for the purpose of space colonization. </w:t>
      </w:r>
    </w:p>
    <w:p w14:paraId="4D36CADF"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t xml:space="preserve">CP Competes - Asteroid Mining is being </w:t>
      </w:r>
      <w:r w:rsidRPr="007517CE">
        <w:rPr>
          <w:rFonts w:asciiTheme="majorHAnsi" w:hAnsiTheme="majorHAnsi" w:cstheme="majorHAnsi"/>
          <w:u w:val="single"/>
        </w:rPr>
        <w:t>used</w:t>
      </w:r>
      <w:r w:rsidRPr="007517CE">
        <w:rPr>
          <w:rFonts w:asciiTheme="majorHAnsi" w:hAnsiTheme="majorHAnsi" w:cstheme="majorHAnsi"/>
        </w:rPr>
        <w:t xml:space="preserve"> as a tool to support Space Colonization.</w:t>
      </w:r>
    </w:p>
    <w:p w14:paraId="4A11A893"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 xml:space="preserve">Williams ’17 </w:t>
      </w:r>
      <w:r w:rsidRPr="007517CE">
        <w:rPr>
          <w:rFonts w:asciiTheme="majorHAnsi" w:hAnsiTheme="majorHAnsi" w:cstheme="majorHAnsi"/>
        </w:rPr>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7517CE">
          <w:rPr>
            <w:rStyle w:val="Hyperlink"/>
            <w:rFonts w:asciiTheme="majorHAnsi" w:hAnsiTheme="majorHAnsi" w:cstheme="majorHAnsi"/>
          </w:rPr>
          <w:t>https://phys.org/news/2017-03-future-space-colonization-terraforming-habitats.html Accessed 1/2/20</w:t>
        </w:r>
      </w:hyperlink>
      <w:r w:rsidRPr="007517CE">
        <w:rPr>
          <w:rFonts w:asciiTheme="majorHAnsi" w:hAnsiTheme="majorHAnsi" w:cstheme="majorHAnsi"/>
        </w:rPr>
        <w:t xml:space="preserve"> *edited for gendered language]</w:t>
      </w:r>
    </w:p>
    <w:p w14:paraId="227CE7E5" w14:textId="77777777" w:rsidR="004018ED" w:rsidRPr="007517CE" w:rsidRDefault="004018ED" w:rsidP="004018ED">
      <w:pPr>
        <w:rPr>
          <w:rFonts w:asciiTheme="majorHAnsi" w:hAnsiTheme="majorHAnsi" w:cstheme="majorHAnsi"/>
          <w:sz w:val="14"/>
        </w:rPr>
      </w:pPr>
      <w:r w:rsidRPr="007517CE">
        <w:rPr>
          <w:rFonts w:asciiTheme="majorHAnsi" w:hAnsiTheme="majorHAnsi" w:cstheme="majorHAnsi"/>
          <w:sz w:val="14"/>
        </w:rPr>
        <w:t xml:space="preserve">In light of this, Yakolev presents what he considers to be </w:t>
      </w:r>
      <w:r w:rsidRPr="007517CE">
        <w:rPr>
          <w:rStyle w:val="StyleUnderline"/>
          <w:rFonts w:asciiTheme="majorHAnsi" w:hAnsiTheme="majorHAnsi" w:cstheme="majorHAnsi"/>
        </w:rPr>
        <w:t>the most likely prospects for humanity's exit to space between now and 2030</w:t>
      </w:r>
      <w:r w:rsidRPr="007517CE">
        <w:rPr>
          <w:rFonts w:asciiTheme="majorHAnsi" w:hAnsiTheme="majorHAnsi" w:cstheme="majorHAnsi"/>
          <w:sz w:val="14"/>
        </w:rPr>
        <w:t xml:space="preserve">. This will </w:t>
      </w:r>
      <w:r w:rsidRPr="007517CE">
        <w:rPr>
          <w:rStyle w:val="StyleUnderline"/>
          <w:rFonts w:asciiTheme="majorHAnsi" w:hAnsiTheme="majorHAnsi" w:cstheme="majorHAnsi"/>
        </w:rPr>
        <w:t xml:space="preserve">include the creation of </w:t>
      </w:r>
      <w:r w:rsidRPr="00B87D7B">
        <w:rPr>
          <w:rStyle w:val="StyleUnderline"/>
          <w:rFonts w:asciiTheme="majorHAnsi" w:hAnsiTheme="majorHAnsi" w:cstheme="majorHAnsi"/>
        </w:rPr>
        <w:t xml:space="preserve">the </w:t>
      </w:r>
      <w:r w:rsidRPr="00CD1C5A">
        <w:rPr>
          <w:rStyle w:val="StyleUnderline"/>
          <w:rFonts w:asciiTheme="majorHAnsi" w:hAnsiTheme="majorHAnsi" w:cstheme="majorHAnsi"/>
          <w:highlight w:val="green"/>
        </w:rPr>
        <w:t xml:space="preserve">first </w:t>
      </w:r>
      <w:r w:rsidRPr="00CD1C5A">
        <w:rPr>
          <w:rStyle w:val="Emphasis"/>
          <w:rFonts w:asciiTheme="majorHAnsi" w:hAnsiTheme="majorHAnsi" w:cstheme="majorHAnsi"/>
          <w:highlight w:val="green"/>
        </w:rPr>
        <w:t>space biospheres</w:t>
      </w:r>
      <w:r w:rsidRPr="007517CE">
        <w:rPr>
          <w:rStyle w:val="StyleUnderline"/>
          <w:rFonts w:asciiTheme="majorHAnsi" w:hAnsiTheme="majorHAnsi" w:cstheme="majorHAnsi"/>
        </w:rPr>
        <w:t xml:space="preserve"> with </w:t>
      </w:r>
      <w:r w:rsidRPr="007517CE">
        <w:rPr>
          <w:rStyle w:val="Emphasis"/>
          <w:rFonts w:asciiTheme="majorHAnsi" w:hAnsiTheme="majorHAnsi" w:cstheme="majorHAnsi"/>
        </w:rPr>
        <w:t>artificial gravity</w:t>
      </w:r>
      <w:r w:rsidRPr="007517CE">
        <w:rPr>
          <w:rFonts w:asciiTheme="majorHAnsi" w:hAnsiTheme="majorHAnsi" w:cstheme="majorHAnsi"/>
          <w:sz w:val="14"/>
        </w:rPr>
        <w:t xml:space="preserve">, </w:t>
      </w:r>
      <w:r w:rsidRPr="007517CE">
        <w:rPr>
          <w:rStyle w:val="StyleUnderline"/>
          <w:rFonts w:asciiTheme="majorHAnsi" w:hAnsiTheme="majorHAnsi" w:cstheme="majorHAnsi"/>
        </w:rPr>
        <w:t xml:space="preserve">which will lead to </w:t>
      </w:r>
      <w:r w:rsidRPr="007517CE">
        <w:rPr>
          <w:rStyle w:val="Emphasis"/>
          <w:rFonts w:asciiTheme="majorHAnsi" w:hAnsiTheme="majorHAnsi" w:cstheme="majorHAnsi"/>
        </w:rPr>
        <w:t>key developments</w:t>
      </w:r>
      <w:r w:rsidRPr="007517CE">
        <w:rPr>
          <w:rStyle w:val="StyleUnderline"/>
          <w:rFonts w:asciiTheme="majorHAnsi" w:hAnsiTheme="majorHAnsi" w:cstheme="majorHAnsi"/>
        </w:rPr>
        <w:t xml:space="preserve"> in terms of </w:t>
      </w:r>
      <w:r w:rsidRPr="007517CE">
        <w:rPr>
          <w:rStyle w:val="Emphasis"/>
          <w:rFonts w:asciiTheme="majorHAnsi" w:hAnsiTheme="majorHAnsi" w:cstheme="majorHAnsi"/>
        </w:rPr>
        <w:t>materials tech</w:t>
      </w:r>
      <w:r w:rsidRPr="007517CE">
        <w:rPr>
          <w:rStyle w:val="StyleUnderline"/>
          <w:rFonts w:asciiTheme="majorHAnsi" w:hAnsiTheme="majorHAnsi" w:cstheme="majorHAnsi"/>
        </w:rPr>
        <w:t xml:space="preserve">nology, </w:t>
      </w:r>
      <w:r w:rsidRPr="007517CE">
        <w:rPr>
          <w:rStyle w:val="Emphasis"/>
          <w:rFonts w:asciiTheme="majorHAnsi" w:hAnsiTheme="majorHAnsi" w:cstheme="majorHAnsi"/>
        </w:rPr>
        <w:t>life support</w:t>
      </w:r>
      <w:r w:rsidRPr="007517CE">
        <w:rPr>
          <w:rStyle w:val="StyleUnderline"/>
          <w:rFonts w:asciiTheme="majorHAnsi" w:hAnsiTheme="majorHAnsi" w:cstheme="majorHAnsi"/>
        </w:rPr>
        <w:t xml:space="preserve">-systems, and the </w:t>
      </w:r>
      <w:r w:rsidRPr="007517CE">
        <w:rPr>
          <w:rStyle w:val="Emphasis"/>
          <w:rFonts w:asciiTheme="majorHAnsi" w:hAnsiTheme="majorHAnsi" w:cstheme="majorHAnsi"/>
        </w:rPr>
        <w:t>robotic systems</w:t>
      </w:r>
      <w:r w:rsidRPr="007517CE">
        <w:rPr>
          <w:rStyle w:val="StyleUnderline"/>
          <w:rFonts w:asciiTheme="majorHAnsi" w:hAnsiTheme="majorHAnsi" w:cstheme="majorHAnsi"/>
        </w:rPr>
        <w:t xml:space="preserve"> and </w:t>
      </w:r>
      <w:r w:rsidRPr="007517CE">
        <w:rPr>
          <w:rStyle w:val="Emphasis"/>
          <w:rFonts w:asciiTheme="majorHAnsi" w:hAnsiTheme="majorHAnsi" w:cstheme="majorHAnsi"/>
        </w:rPr>
        <w:t>infrastructure</w:t>
      </w:r>
      <w:r w:rsidRPr="007517CE">
        <w:rPr>
          <w:rStyle w:val="StyleUnderline"/>
          <w:rFonts w:asciiTheme="majorHAnsi" w:hAnsiTheme="majorHAnsi" w:cstheme="majorHAnsi"/>
        </w:rPr>
        <w:t xml:space="preserve"> needed to </w:t>
      </w:r>
      <w:r w:rsidRPr="007517CE">
        <w:rPr>
          <w:rStyle w:val="Emphasis"/>
          <w:rFonts w:asciiTheme="majorHAnsi" w:hAnsiTheme="majorHAnsi" w:cstheme="majorHAnsi"/>
        </w:rPr>
        <w:t>install and service habitats</w:t>
      </w:r>
      <w:r w:rsidRPr="007517CE">
        <w:rPr>
          <w:rStyle w:val="StyleUnderline"/>
          <w:rFonts w:asciiTheme="majorHAnsi" w:hAnsiTheme="majorHAnsi" w:cstheme="majorHAnsi"/>
        </w:rPr>
        <w:t xml:space="preserve"> in Low Earth Orbit (</w:t>
      </w:r>
      <w:r w:rsidRPr="007517CE">
        <w:rPr>
          <w:rStyle w:val="Emphasis"/>
          <w:rFonts w:asciiTheme="majorHAnsi" w:hAnsiTheme="majorHAnsi" w:cstheme="majorHAnsi"/>
        </w:rPr>
        <w:t>LEO</w:t>
      </w:r>
      <w:r w:rsidRPr="007517CE">
        <w:rPr>
          <w:rStyle w:val="StyleUnderline"/>
          <w:rFonts w:asciiTheme="majorHAnsi" w:hAnsiTheme="majorHAnsi" w:cstheme="majorHAnsi"/>
        </w:rPr>
        <w:t>)</w:t>
      </w:r>
      <w:r w:rsidRPr="007517CE">
        <w:rPr>
          <w:rFonts w:asciiTheme="majorHAnsi" w:hAnsiTheme="majorHAnsi" w:cstheme="majorHAnsi"/>
          <w:sz w:val="14"/>
        </w:rPr>
        <w:t xml:space="preserve">. </w:t>
      </w:r>
      <w:r w:rsidRPr="007517CE">
        <w:rPr>
          <w:rStyle w:val="StyleUnderline"/>
          <w:rFonts w:asciiTheme="majorHAnsi" w:hAnsiTheme="majorHAnsi" w:cstheme="majorHAnsi"/>
        </w:rPr>
        <w:t xml:space="preserve">These </w:t>
      </w:r>
      <w:r w:rsidRPr="00CD1C5A">
        <w:rPr>
          <w:rStyle w:val="StyleUnderline"/>
          <w:rFonts w:asciiTheme="majorHAnsi" w:hAnsiTheme="majorHAnsi" w:cstheme="majorHAnsi"/>
          <w:highlight w:val="green"/>
        </w:rPr>
        <w:t xml:space="preserve">habitats </w:t>
      </w:r>
      <w:r w:rsidRPr="00CD1C5A">
        <w:rPr>
          <w:rStyle w:val="Emphasis"/>
          <w:rFonts w:asciiTheme="majorHAnsi" w:hAnsiTheme="majorHAnsi" w:cstheme="majorHAnsi"/>
          <w:highlight w:val="green"/>
        </w:rPr>
        <w:t>could be serviced thanks to</w:t>
      </w:r>
      <w:r w:rsidRPr="007517CE">
        <w:rPr>
          <w:rStyle w:val="StyleUnderline"/>
          <w:rFonts w:asciiTheme="majorHAnsi" w:hAnsiTheme="majorHAnsi" w:cstheme="majorHAnsi"/>
        </w:rPr>
        <w:t xml:space="preserve"> the </w:t>
      </w:r>
      <w:r w:rsidRPr="00CD1C5A">
        <w:rPr>
          <w:rStyle w:val="Emphasis"/>
          <w:rFonts w:asciiTheme="majorHAnsi" w:hAnsiTheme="majorHAnsi" w:cstheme="majorHAnsi"/>
          <w:highlight w:val="green"/>
        </w:rPr>
        <w:t>creation o</w:t>
      </w:r>
      <w:r w:rsidRPr="007517CE">
        <w:rPr>
          <w:rStyle w:val="StyleUnderline"/>
          <w:rFonts w:asciiTheme="majorHAnsi" w:hAnsiTheme="majorHAnsi" w:cstheme="majorHAnsi"/>
        </w:rPr>
        <w:t>f</w:t>
      </w:r>
      <w:r w:rsidRPr="007517CE">
        <w:rPr>
          <w:rFonts w:asciiTheme="majorHAnsi" w:hAnsiTheme="majorHAnsi" w:cstheme="majorHAnsi"/>
          <w:sz w:val="14"/>
        </w:rPr>
        <w:t xml:space="preserve"> robotic </w:t>
      </w:r>
      <w:r w:rsidRPr="00CD1C5A">
        <w:rPr>
          <w:rStyle w:val="StyleUnderline"/>
          <w:rFonts w:asciiTheme="majorHAnsi" w:hAnsiTheme="majorHAnsi" w:cstheme="majorHAnsi"/>
          <w:highlight w:val="green"/>
        </w:rPr>
        <w:t xml:space="preserve">spacecraft that could </w:t>
      </w:r>
      <w:r w:rsidRPr="00CD1C5A">
        <w:rPr>
          <w:rStyle w:val="Emphasis"/>
          <w:rFonts w:asciiTheme="majorHAnsi" w:hAnsiTheme="majorHAnsi" w:cstheme="majorHAnsi"/>
          <w:highlight w:val="green"/>
        </w:rPr>
        <w:t>harvest resources</w:t>
      </w:r>
      <w:r w:rsidRPr="00CD1C5A">
        <w:rPr>
          <w:rStyle w:val="StyleUnderline"/>
          <w:rFonts w:asciiTheme="majorHAnsi" w:hAnsiTheme="majorHAnsi" w:cstheme="majorHAnsi"/>
          <w:highlight w:val="green"/>
        </w:rPr>
        <w:t xml:space="preserve"> from</w:t>
      </w:r>
      <w:r w:rsidRPr="007517CE">
        <w:rPr>
          <w:rFonts w:asciiTheme="majorHAnsi" w:hAnsiTheme="majorHAnsi" w:cstheme="majorHAnsi"/>
          <w:sz w:val="14"/>
        </w:rPr>
        <w:t xml:space="preserve"> nearby bodies – such as the Moon and </w:t>
      </w:r>
      <w:r w:rsidRPr="007517CE">
        <w:rPr>
          <w:rStyle w:val="StyleUnderline"/>
          <w:rFonts w:asciiTheme="majorHAnsi" w:hAnsiTheme="majorHAnsi" w:cstheme="majorHAnsi"/>
        </w:rPr>
        <w:t>Near-Earth Objects (</w:t>
      </w:r>
      <w:r w:rsidRPr="00CD1C5A">
        <w:rPr>
          <w:rStyle w:val="Emphasis"/>
          <w:rFonts w:asciiTheme="majorHAnsi" w:hAnsiTheme="majorHAnsi" w:cstheme="majorHAnsi"/>
          <w:highlight w:val="green"/>
        </w:rPr>
        <w:t>NEOs</w:t>
      </w:r>
      <w:r w:rsidRPr="007517CE">
        <w:rPr>
          <w:rFonts w:asciiTheme="majorHAnsi" w:hAnsiTheme="majorHAnsi" w:cstheme="majorHAnsi"/>
          <w:sz w:val="14"/>
        </w:rPr>
        <w:t xml:space="preserve">). This concept would not only remove the need for planetary protections – i.e. worries about contaminating Mars' biosphere (assuming the presence of bacterial life), it would also allow human beings to become accustomed to space more gradually. As Yakovlev told Universe Today via email, the advantages to space habitats can be broken down into four points: "1. This is a universal way of mastering the infinite spaces of the Cosmos, both in the Solar System and outside it.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It is easier to create a protective magnetic field. "3. The transfer between worlds and sources of resources will not be a dangerous expedition, but a normal life. Is it good for sailors without their families? 4. The probability of death or degradation of [hu]mankind as a result of the global catastrophe is significantly reduced,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7517CE">
        <w:rPr>
          <w:rStyle w:val="StyleUnderline"/>
          <w:rFonts w:asciiTheme="majorHAnsi" w:hAnsiTheme="majorHAnsi" w:cstheme="majorHAnsi"/>
        </w:rPr>
        <w:t xml:space="preserve">with space habitats in place, some very crucial research could begin, including medical and biologic research which would involve the first </w:t>
      </w:r>
      <w:r w:rsidRPr="007517CE">
        <w:rPr>
          <w:rStyle w:val="Emphasis"/>
          <w:rFonts w:asciiTheme="majorHAnsi" w:hAnsiTheme="majorHAnsi" w:cstheme="majorHAnsi"/>
        </w:rPr>
        <w:t>children born in space</w:t>
      </w:r>
      <w:r w:rsidRPr="007517CE">
        <w:rPr>
          <w:rFonts w:asciiTheme="majorHAnsi" w:hAnsiTheme="majorHAnsi" w:cstheme="majorHAnsi"/>
          <w:sz w:val="14"/>
        </w:rPr>
        <w:t xml:space="preserve">. </w:t>
      </w:r>
      <w:r w:rsidRPr="00CD1C5A">
        <w:rPr>
          <w:rStyle w:val="StyleUnderline"/>
          <w:rFonts w:asciiTheme="majorHAnsi" w:hAnsiTheme="majorHAnsi" w:cstheme="majorHAnsi"/>
          <w:highlight w:val="green"/>
        </w:rPr>
        <w:t>It would</w:t>
      </w:r>
      <w:r w:rsidRPr="007517CE">
        <w:rPr>
          <w:rStyle w:val="StyleUnderline"/>
          <w:rFonts w:asciiTheme="majorHAnsi" w:hAnsiTheme="majorHAnsi" w:cstheme="majorHAnsi"/>
        </w:rPr>
        <w:t xml:space="preserve"> also </w:t>
      </w:r>
      <w:r w:rsidRPr="00CD1C5A">
        <w:rPr>
          <w:rStyle w:val="StyleUnderline"/>
          <w:rFonts w:asciiTheme="majorHAnsi" w:hAnsiTheme="majorHAnsi" w:cstheme="majorHAnsi"/>
          <w:highlight w:val="green"/>
        </w:rPr>
        <w:t xml:space="preserve">facilitate </w:t>
      </w:r>
      <w:r w:rsidRPr="00B87D7B">
        <w:rPr>
          <w:rStyle w:val="StyleUnderline"/>
          <w:rFonts w:asciiTheme="majorHAnsi" w:hAnsiTheme="majorHAnsi" w:cstheme="majorHAnsi"/>
        </w:rPr>
        <w:t xml:space="preserve">the </w:t>
      </w:r>
      <w:r w:rsidRPr="00CD1C5A">
        <w:rPr>
          <w:rStyle w:val="Emphasis"/>
          <w:rFonts w:asciiTheme="majorHAnsi" w:hAnsiTheme="majorHAnsi" w:cstheme="majorHAnsi"/>
          <w:highlight w:val="green"/>
        </w:rPr>
        <w:t>development of reliable space shuttles</w:t>
      </w:r>
      <w:r w:rsidRPr="00CD1C5A">
        <w:rPr>
          <w:rStyle w:val="StyleUnderline"/>
          <w:rFonts w:asciiTheme="majorHAnsi" w:hAnsiTheme="majorHAnsi" w:cstheme="majorHAnsi"/>
          <w:highlight w:val="green"/>
        </w:rPr>
        <w:t xml:space="preserve"> and </w:t>
      </w:r>
      <w:r w:rsidRPr="00CD1C5A">
        <w:rPr>
          <w:rStyle w:val="Emphasis"/>
          <w:rFonts w:asciiTheme="majorHAnsi" w:hAnsiTheme="majorHAnsi" w:cstheme="majorHAnsi"/>
          <w:highlight w:val="green"/>
        </w:rPr>
        <w:t>resource extraction tech</w:t>
      </w:r>
      <w:r w:rsidRPr="007517CE">
        <w:rPr>
          <w:rStyle w:val="StyleUnderline"/>
          <w:rFonts w:asciiTheme="majorHAnsi" w:hAnsiTheme="majorHAnsi" w:cstheme="majorHAnsi"/>
        </w:rPr>
        <w:t xml:space="preserve">nologies, </w:t>
      </w:r>
      <w:r w:rsidRPr="00CD1C5A">
        <w:rPr>
          <w:rStyle w:val="StyleUnderline"/>
          <w:rFonts w:asciiTheme="majorHAnsi" w:hAnsiTheme="majorHAnsi" w:cstheme="majorHAnsi"/>
          <w:highlight w:val="green"/>
        </w:rPr>
        <w:t xml:space="preserve">which will come in handy for </w:t>
      </w:r>
      <w:r w:rsidRPr="00B87D7B">
        <w:rPr>
          <w:rStyle w:val="StyleUnderline"/>
          <w:rFonts w:asciiTheme="majorHAnsi" w:hAnsiTheme="majorHAnsi" w:cstheme="majorHAnsi"/>
        </w:rPr>
        <w:t xml:space="preserve">the </w:t>
      </w:r>
      <w:r w:rsidRPr="00CD1C5A">
        <w:rPr>
          <w:rStyle w:val="Emphasis"/>
          <w:rFonts w:asciiTheme="majorHAnsi" w:hAnsiTheme="majorHAnsi" w:cstheme="majorHAnsi"/>
          <w:highlight w:val="green"/>
        </w:rPr>
        <w:t>settlement of other bodies</w:t>
      </w:r>
      <w:r w:rsidRPr="007517CE">
        <w:rPr>
          <w:rFonts w:asciiTheme="majorHAnsi" w:hAnsiTheme="majorHAnsi" w:cstheme="majorHAnsi"/>
          <w:sz w:val="14"/>
        </w:rPr>
        <w:t xml:space="preserve"> – like the Moon, Mars, and even exoplanets. Ultimately, Yakolev thinks that </w:t>
      </w:r>
      <w:r w:rsidRPr="007517CE">
        <w:rPr>
          <w:rStyle w:val="StyleUnderline"/>
          <w:rFonts w:asciiTheme="majorHAnsi" w:hAnsiTheme="majorHAnsi" w:cstheme="majorHAnsi"/>
        </w:rPr>
        <w:t>space biospheres could also be accomplished within a</w:t>
      </w:r>
      <w:r w:rsidRPr="007517CE">
        <w:rPr>
          <w:rFonts w:asciiTheme="majorHAnsi" w:hAnsiTheme="majorHAnsi" w:cstheme="majorHAnsi"/>
          <w:sz w:val="14"/>
        </w:rPr>
        <w:t xml:space="preserve"> reasonable timeframe – i.e. between 2030 and 2050 – which is simply not possible with terraforming. Citing the growing presence and power of the commercial space sector, Yakolev also believed a lot of the infrastructure that is necessary is already in place (or under development). "After we overcome the inertia of thinking +20 years, the experimental biosphere (like the settlement in Antarctica with watches), in 50 years the first generation of children born in the Cosmos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This is a close and direct way to conquer the Cosmos." With NASA scientists and entrepreneurs like Elon Musk and Bas Landorp looking to colonize Mars in the near future, and other commercial aerospace companies developing LEO, the size and shape of humanity's future in space is difficult to predict. Perhaps we will jointly decide on a path that takes us to the Moon, Mars, and beyond. Perhaps we will see our best efforts directed into near-Earth space. Or perhaps we will see ourselves going off in multiple directions at once. Whereas some groups will advocate creating space habitats in LEO (and later, elsewhere in the Solar System) that rely on artificial gravity and robotic spaceships mining asteroids for materials, others will focus on establishing outposts on planetary bodies, with the goal of turning them into "new Earths". Between them, we can expect that </w:t>
      </w:r>
      <w:r w:rsidRPr="007517CE">
        <w:rPr>
          <w:rStyle w:val="StyleUnderline"/>
          <w:rFonts w:asciiTheme="majorHAnsi" w:hAnsiTheme="majorHAnsi" w:cstheme="majorHAnsi"/>
        </w:rPr>
        <w:t xml:space="preserve">humans will begin </w:t>
      </w:r>
      <w:r w:rsidRPr="00CD1C5A">
        <w:rPr>
          <w:rStyle w:val="Emphasis"/>
          <w:rFonts w:asciiTheme="majorHAnsi" w:hAnsiTheme="majorHAnsi" w:cstheme="majorHAnsi"/>
          <w:highlight w:val="green"/>
        </w:rPr>
        <w:t>developing</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a degree of "</w:t>
      </w:r>
      <w:r w:rsidRPr="00CD1C5A">
        <w:rPr>
          <w:rStyle w:val="Emphasis"/>
          <w:rFonts w:asciiTheme="majorHAnsi" w:hAnsiTheme="majorHAnsi" w:cstheme="majorHAnsi"/>
          <w:highlight w:val="green"/>
        </w:rPr>
        <w:t>space expertise</w:t>
      </w:r>
      <w:r w:rsidRPr="007517CE">
        <w:rPr>
          <w:rStyle w:val="StyleUnderline"/>
          <w:rFonts w:asciiTheme="majorHAnsi" w:hAnsiTheme="majorHAnsi" w:cstheme="majorHAnsi"/>
        </w:rPr>
        <w:t>" in this century</w:t>
      </w:r>
      <w:r w:rsidRPr="007517CE">
        <w:rPr>
          <w:rFonts w:asciiTheme="majorHAnsi" w:hAnsiTheme="majorHAnsi" w:cstheme="majorHAnsi"/>
          <w:sz w:val="14"/>
        </w:rPr>
        <w:t xml:space="preserve">, </w:t>
      </w:r>
      <w:r w:rsidRPr="007517CE">
        <w:rPr>
          <w:rStyle w:val="StyleUnderline"/>
          <w:rFonts w:asciiTheme="majorHAnsi" w:hAnsiTheme="majorHAnsi" w:cstheme="majorHAnsi"/>
        </w:rPr>
        <w:t xml:space="preserve">which </w:t>
      </w:r>
      <w:r w:rsidRPr="00CD1C5A">
        <w:rPr>
          <w:rStyle w:val="Emphasis"/>
          <w:rFonts w:asciiTheme="majorHAnsi" w:hAnsiTheme="majorHAnsi" w:cstheme="majorHAnsi"/>
          <w:highlight w:val="green"/>
        </w:rPr>
        <w:t>will</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 xml:space="preserve">certainly </w:t>
      </w:r>
      <w:r w:rsidRPr="00CD1C5A">
        <w:rPr>
          <w:rStyle w:val="Emphasis"/>
          <w:rFonts w:asciiTheme="majorHAnsi" w:hAnsiTheme="majorHAnsi" w:cstheme="majorHAnsi"/>
          <w:highlight w:val="green"/>
        </w:rPr>
        <w:t xml:space="preserve">come in handy when we start pushing </w:t>
      </w:r>
      <w:r w:rsidRPr="007517CE">
        <w:rPr>
          <w:rStyle w:val="StyleUnderline"/>
          <w:rFonts w:asciiTheme="majorHAnsi" w:hAnsiTheme="majorHAnsi" w:cstheme="majorHAnsi"/>
        </w:rPr>
        <w:t xml:space="preserve">the </w:t>
      </w:r>
      <w:r w:rsidRPr="00CD1C5A">
        <w:rPr>
          <w:rStyle w:val="Emphasis"/>
          <w:rFonts w:asciiTheme="majorHAnsi" w:hAnsiTheme="majorHAnsi" w:cstheme="majorHAnsi"/>
          <w:highlight w:val="green"/>
        </w:rPr>
        <w:t>boundaries of exploration</w:t>
      </w:r>
      <w:r w:rsidRPr="00CD1C5A">
        <w:rPr>
          <w:rStyle w:val="StyleUnderline"/>
          <w:rFonts w:asciiTheme="majorHAnsi" w:hAnsiTheme="majorHAnsi" w:cstheme="majorHAnsi"/>
          <w:highlight w:val="green"/>
        </w:rPr>
        <w:t xml:space="preserve"> </w:t>
      </w:r>
      <w:r w:rsidRPr="00CD1C5A">
        <w:rPr>
          <w:rStyle w:val="Emphasis"/>
          <w:rFonts w:asciiTheme="majorHAnsi" w:hAnsiTheme="majorHAnsi" w:cstheme="majorHAnsi"/>
          <w:highlight w:val="green"/>
        </w:rPr>
        <w:t>and colonization</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even further</w:t>
      </w:r>
      <w:r w:rsidRPr="007517CE">
        <w:rPr>
          <w:rFonts w:asciiTheme="majorHAnsi" w:hAnsiTheme="majorHAnsi" w:cstheme="majorHAnsi"/>
          <w:sz w:val="14"/>
        </w:rPr>
        <w:t>.</w:t>
      </w:r>
    </w:p>
    <w:p w14:paraId="2CD90386"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lastRenderedPageBreak/>
        <w:t xml:space="preserve">Solves the Aff – AAC is defined in 1AC Neenass as “bringing into orbit” – Space Colonization is explicitly defined as orbit of </w:t>
      </w:r>
      <w:r w:rsidRPr="007517CE">
        <w:rPr>
          <w:rFonts w:asciiTheme="majorHAnsi" w:hAnsiTheme="majorHAnsi" w:cstheme="majorHAnsi"/>
          <w:u w:val="single"/>
        </w:rPr>
        <w:t>non-Earth</w:t>
      </w:r>
      <w:r w:rsidRPr="007517CE">
        <w:rPr>
          <w:rFonts w:asciiTheme="majorHAnsi" w:hAnsiTheme="majorHAnsi" w:cstheme="majorHAnsi"/>
        </w:rPr>
        <w:t xml:space="preserve"> planets – solves Debris and Astro-Terror risks since they wouldn’t be in Earth orbits. </w:t>
      </w:r>
    </w:p>
    <w:p w14:paraId="1C690286"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NWE No Date</w:t>
      </w:r>
      <w:r w:rsidRPr="007517CE">
        <w:rPr>
          <w:rFonts w:asciiTheme="majorHAnsi" w:hAnsiTheme="majorHAnsi" w:cstheme="majorHAnsi"/>
        </w:rPr>
        <w:t xml:space="preserve"> "Space colonization" </w:t>
      </w:r>
      <w:hyperlink r:id="rId16" w:history="1">
        <w:r w:rsidRPr="007517CE">
          <w:rPr>
            <w:rStyle w:val="Hyperlink"/>
            <w:rFonts w:asciiTheme="majorHAnsi" w:hAnsiTheme="majorHAnsi" w:cstheme="majorHAnsi"/>
          </w:rPr>
          <w:t>https://www.newworldencyclopedia.org/entry/Space_colonization</w:t>
        </w:r>
      </w:hyperlink>
      <w:r w:rsidRPr="007517CE">
        <w:rPr>
          <w:rFonts w:asciiTheme="majorHAnsi" w:hAnsiTheme="majorHAnsi" w:cstheme="majorHAnsi"/>
        </w:rPr>
        <w:t xml:space="preserve"> //Elmer </w:t>
      </w:r>
    </w:p>
    <w:p w14:paraId="0392962A" w14:textId="1DBF93CB" w:rsidR="004018ED" w:rsidRDefault="004018ED" w:rsidP="004018ED">
      <w:pPr>
        <w:rPr>
          <w:rFonts w:asciiTheme="majorHAnsi" w:hAnsiTheme="majorHAnsi" w:cstheme="majorHAnsi"/>
          <w:sz w:val="16"/>
        </w:rPr>
      </w:pPr>
      <w:r w:rsidRPr="00CD1C5A">
        <w:rPr>
          <w:rStyle w:val="Emphasis"/>
          <w:rFonts w:asciiTheme="majorHAnsi" w:hAnsiTheme="majorHAnsi" w:cstheme="majorHAnsi"/>
          <w:highlight w:val="green"/>
        </w:rPr>
        <w:t xml:space="preserve">Space </w:t>
      </w:r>
      <w:r w:rsidRPr="00CD1C5A">
        <w:rPr>
          <w:rStyle w:val="StyleUnderline"/>
          <w:rFonts w:asciiTheme="majorHAnsi" w:hAnsiTheme="majorHAnsi" w:cstheme="majorHAnsi"/>
          <w:highlight w:val="green"/>
        </w:rPr>
        <w:t xml:space="preserve">colonization </w:t>
      </w:r>
      <w:r w:rsidRPr="007517CE">
        <w:rPr>
          <w:rStyle w:val="StyleUnderline"/>
          <w:rFonts w:asciiTheme="majorHAnsi" w:hAnsiTheme="majorHAnsi" w:cstheme="majorHAnsi"/>
        </w:rPr>
        <w:t>(also called space settlement, space humanization, or space habitation)</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is</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the</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concept of permanent</w:t>
      </w:r>
      <w:r w:rsidRPr="007517CE">
        <w:rPr>
          <w:rFonts w:asciiTheme="majorHAnsi" w:hAnsiTheme="majorHAnsi" w:cstheme="majorHAnsi"/>
          <w:sz w:val="16"/>
        </w:rPr>
        <w:t xml:space="preserve">, </w:t>
      </w:r>
      <w:r w:rsidRPr="007517CE">
        <w:rPr>
          <w:rStyle w:val="StyleUnderline"/>
          <w:rFonts w:asciiTheme="majorHAnsi" w:hAnsiTheme="majorHAnsi" w:cstheme="majorHAnsi"/>
        </w:rPr>
        <w:t>autonomous (self-sufficient) human</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habitation</w:t>
      </w:r>
      <w:r w:rsidRPr="00CD1C5A">
        <w:rPr>
          <w:rFonts w:asciiTheme="majorHAnsi" w:hAnsiTheme="majorHAnsi" w:cstheme="majorHAnsi"/>
          <w:sz w:val="16"/>
          <w:highlight w:val="green"/>
        </w:rPr>
        <w:t xml:space="preserve"> </w:t>
      </w:r>
      <w:r w:rsidRPr="00CD1C5A">
        <w:rPr>
          <w:rStyle w:val="Emphasis"/>
          <w:rFonts w:asciiTheme="majorHAnsi" w:hAnsiTheme="majorHAnsi" w:cstheme="majorHAnsi"/>
          <w:highlight w:val="green"/>
          <w:bdr w:val="single" w:sz="18" w:space="0" w:color="auto"/>
        </w:rPr>
        <w:t>of locations outside Earth</w:t>
      </w:r>
      <w:r w:rsidRPr="007517CE">
        <w:rPr>
          <w:rFonts w:asciiTheme="majorHAnsi" w:hAnsiTheme="majorHAnsi" w:cstheme="majorHAnsi"/>
          <w:sz w:val="16"/>
        </w:rPr>
        <w:t>. It is a major theme in science fiction, as well as a long-term goal of various national space programs.</w:t>
      </w:r>
    </w:p>
    <w:p w14:paraId="582E4BAC" w14:textId="77777777" w:rsidR="00E27545" w:rsidRPr="007517CE" w:rsidRDefault="00E27545" w:rsidP="00E27545">
      <w:pPr>
        <w:pStyle w:val="Heading4"/>
        <w:rPr>
          <w:rFonts w:asciiTheme="majorHAnsi" w:hAnsiTheme="majorHAnsi" w:cstheme="majorHAnsi"/>
        </w:rPr>
      </w:pPr>
      <w:r w:rsidRPr="007517CE">
        <w:rPr>
          <w:rFonts w:asciiTheme="majorHAnsi" w:hAnsiTheme="majorHAnsi" w:cstheme="majorHAnsi"/>
        </w:rPr>
        <w:t xml:space="preserve">AAC is the </w:t>
      </w:r>
      <w:r w:rsidRPr="007517CE">
        <w:rPr>
          <w:rFonts w:asciiTheme="majorHAnsi" w:hAnsiTheme="majorHAnsi" w:cstheme="majorHAnsi"/>
          <w:u w:val="single"/>
        </w:rPr>
        <w:t>most effective</w:t>
      </w:r>
      <w:r w:rsidRPr="007517CE">
        <w:rPr>
          <w:rFonts w:asciiTheme="majorHAnsi" w:hAnsiTheme="majorHAnsi" w:cstheme="majorHAnsi"/>
        </w:rPr>
        <w:t xml:space="preserve"> and </w:t>
      </w:r>
      <w:r w:rsidRPr="007517CE">
        <w:rPr>
          <w:rFonts w:asciiTheme="majorHAnsi" w:hAnsiTheme="majorHAnsi" w:cstheme="majorHAnsi"/>
          <w:u w:val="single"/>
        </w:rPr>
        <w:t>feasible</w:t>
      </w:r>
      <w:r w:rsidRPr="007517CE">
        <w:rPr>
          <w:rFonts w:asciiTheme="majorHAnsi" w:hAnsiTheme="majorHAnsi" w:cstheme="majorHAnsi"/>
        </w:rPr>
        <w:t xml:space="preserve"> method of Asteroid Mining – other methods can’t fill-in.</w:t>
      </w:r>
    </w:p>
    <w:p w14:paraId="0319E1BA" w14:textId="77777777" w:rsidR="00E27545" w:rsidRPr="007517CE" w:rsidRDefault="00E27545" w:rsidP="00E27545">
      <w:pPr>
        <w:rPr>
          <w:rFonts w:asciiTheme="majorHAnsi" w:hAnsiTheme="majorHAnsi" w:cstheme="majorHAnsi"/>
        </w:rPr>
      </w:pPr>
      <w:r w:rsidRPr="007517CE">
        <w:rPr>
          <w:rStyle w:val="Style13ptBold"/>
          <w:rFonts w:asciiTheme="majorHAnsi" w:hAnsiTheme="majorHAnsi" w:cstheme="majorHAnsi"/>
        </w:rPr>
        <w:t>Sutter 21</w:t>
      </w:r>
      <w:r w:rsidRPr="007517CE">
        <w:rPr>
          <w:rFonts w:asciiTheme="majorHAnsi" w:hAnsiTheme="majorHAnsi" w:cstheme="majorHAnsi"/>
        </w:rPr>
        <w:t xml:space="preserve"> Paul Sutter 8-20-2021 "What can we do with a captured asteroid?" </w:t>
      </w:r>
      <w:hyperlink r:id="rId17" w:history="1">
        <w:r w:rsidRPr="007517CE">
          <w:rPr>
            <w:rStyle w:val="Hyperlink"/>
            <w:rFonts w:asciiTheme="majorHAnsi" w:hAnsiTheme="majorHAnsi" w:cstheme="majorHAnsi"/>
          </w:rPr>
          <w:t>https://www.space.com/asteroid-mining-bring-space-rocks-to-earth</w:t>
        </w:r>
      </w:hyperlink>
      <w:r w:rsidRPr="007517CE">
        <w:rPr>
          <w:rFonts w:asciiTheme="majorHAnsi" w:hAnsiTheme="majorHAnsi" w:cstheme="majorHAnsi"/>
        </w:rPr>
        <w:t xml:space="preserve"> (an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Italy)//Elmer </w:t>
      </w:r>
    </w:p>
    <w:p w14:paraId="59958579" w14:textId="65BF688B" w:rsidR="00E27545" w:rsidRPr="007517CE" w:rsidRDefault="00E27545" w:rsidP="004018ED">
      <w:pPr>
        <w:rPr>
          <w:rFonts w:asciiTheme="majorHAnsi" w:hAnsiTheme="majorHAnsi" w:cstheme="majorHAnsi"/>
          <w:sz w:val="16"/>
        </w:rPr>
      </w:pPr>
      <w:r w:rsidRPr="007517CE">
        <w:rPr>
          <w:rFonts w:asciiTheme="majorHAnsi" w:hAnsiTheme="majorHAnsi" w:cstheme="majorHAnsi"/>
          <w:sz w:val="16"/>
        </w:rPr>
        <w:t xml:space="preserve">Far, far away But </w:t>
      </w:r>
      <w:r w:rsidRPr="00B87D7B">
        <w:rPr>
          <w:rStyle w:val="Emphasis"/>
          <w:rFonts w:asciiTheme="majorHAnsi" w:hAnsiTheme="majorHAnsi" w:cstheme="majorHAnsi"/>
        </w:rPr>
        <w:t xml:space="preserve">the </w:t>
      </w:r>
      <w:r w:rsidRPr="00CD1C5A">
        <w:rPr>
          <w:rStyle w:val="Emphasis"/>
          <w:rFonts w:asciiTheme="majorHAnsi" w:hAnsiTheme="majorHAnsi" w:cstheme="majorHAnsi"/>
          <w:highlight w:val="green"/>
        </w:rPr>
        <w:t xml:space="preserve">main problem with asteroids is </w:t>
      </w:r>
      <w:r w:rsidRPr="00B87D7B">
        <w:rPr>
          <w:rStyle w:val="Emphasis"/>
          <w:rFonts w:asciiTheme="majorHAnsi" w:hAnsiTheme="majorHAnsi" w:cstheme="majorHAnsi"/>
          <w:bdr w:val="single" w:sz="18" w:space="0" w:color="auto"/>
        </w:rPr>
        <w:t>that they are</w:t>
      </w:r>
      <w:r w:rsidRPr="00CD1C5A">
        <w:rPr>
          <w:rStyle w:val="Emphasis"/>
          <w:rFonts w:asciiTheme="majorHAnsi" w:hAnsiTheme="majorHAnsi" w:cstheme="majorHAnsi"/>
          <w:highlight w:val="green"/>
          <w:bdr w:val="single" w:sz="18" w:space="0" w:color="auto"/>
        </w:rPr>
        <w:t xml:space="preserve"> far away</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 xml:space="preserve">Not just </w:t>
      </w:r>
      <w:r w:rsidRPr="00B87D7B">
        <w:rPr>
          <w:rStyle w:val="Emphasis"/>
          <w:rFonts w:asciiTheme="majorHAnsi" w:hAnsiTheme="majorHAnsi" w:cstheme="majorHAnsi"/>
        </w:rPr>
        <w:t xml:space="preserve">in </w:t>
      </w:r>
      <w:r w:rsidRPr="00CD1C5A">
        <w:rPr>
          <w:rStyle w:val="Emphasis"/>
          <w:rFonts w:asciiTheme="majorHAnsi" w:hAnsiTheme="majorHAnsi" w:cstheme="majorHAnsi"/>
          <w:highlight w:val="green"/>
        </w:rPr>
        <w:t>space</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(tens of millions of miles for even the "near"-Earth asteroids),</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 xml:space="preserve">but </w:t>
      </w:r>
      <w:r w:rsidRPr="00B87D7B">
        <w:rPr>
          <w:rStyle w:val="Emphasis"/>
          <w:rFonts w:asciiTheme="majorHAnsi" w:hAnsiTheme="majorHAnsi" w:cstheme="majorHAnsi"/>
        </w:rPr>
        <w:t xml:space="preserve">also in </w:t>
      </w:r>
      <w:r w:rsidRPr="00CD1C5A">
        <w:rPr>
          <w:rStyle w:val="Emphasis"/>
          <w:rFonts w:asciiTheme="majorHAnsi" w:hAnsiTheme="majorHAnsi" w:cstheme="majorHAnsi"/>
          <w:highlight w:val="green"/>
        </w:rPr>
        <w:t>speed</w:t>
      </w:r>
      <w:r w:rsidRPr="007517CE">
        <w:rPr>
          <w:rFonts w:asciiTheme="majorHAnsi" w:hAnsiTheme="majorHAnsi" w:cstheme="majorHAnsi"/>
          <w:sz w:val="16"/>
        </w:rPr>
        <w:t xml:space="preserve">. </w:t>
      </w:r>
      <w:r w:rsidRPr="007517CE">
        <w:rPr>
          <w:rStyle w:val="StyleUnderline"/>
          <w:rFonts w:asciiTheme="majorHAnsi" w:hAnsiTheme="majorHAnsi" w:cstheme="majorHAnsi"/>
        </w:rPr>
        <w:t>To launch from Earth's surface and go into orbit, a rocket needs to change its velocity from zero to 5 miles per second (8 kilometers per second).</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To rendezvous</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with an average asteroid, the rocket has to change its velocity by another 3.4 miles per second (5.5 km/s). That </w:t>
      </w:r>
      <w:r w:rsidRPr="00CD1C5A">
        <w:rPr>
          <w:rStyle w:val="Emphasis"/>
          <w:rFonts w:asciiTheme="majorHAnsi" w:hAnsiTheme="majorHAnsi" w:cstheme="majorHAnsi"/>
          <w:highlight w:val="green"/>
        </w:rPr>
        <w:t>requires</w:t>
      </w:r>
      <w:r w:rsidRPr="00CD1C5A">
        <w:rPr>
          <w:rFonts w:asciiTheme="majorHAnsi" w:hAnsiTheme="majorHAnsi" w:cstheme="majorHAnsi"/>
          <w:sz w:val="16"/>
          <w:highlight w:val="green"/>
        </w:rPr>
        <w:t xml:space="preserve"> </w:t>
      </w:r>
      <w:r w:rsidRPr="00B87D7B">
        <w:rPr>
          <w:rStyle w:val="Emphasis"/>
          <w:rFonts w:asciiTheme="majorHAnsi" w:hAnsiTheme="majorHAnsi" w:cstheme="majorHAnsi"/>
          <w:bdr w:val="single" w:sz="18" w:space="0" w:color="auto"/>
        </w:rPr>
        <w:t xml:space="preserve">almost </w:t>
      </w:r>
      <w:r w:rsidRPr="00CD1C5A">
        <w:rPr>
          <w:rStyle w:val="Emphasis"/>
          <w:rFonts w:asciiTheme="majorHAnsi" w:hAnsiTheme="majorHAnsi" w:cstheme="majorHAnsi"/>
          <w:highlight w:val="green"/>
          <w:bdr w:val="single" w:sz="18" w:space="0" w:color="auto"/>
        </w:rPr>
        <w:t xml:space="preserve">as much fuel as </w:t>
      </w:r>
      <w:r w:rsidRPr="00B87D7B">
        <w:rPr>
          <w:rStyle w:val="Emphasis"/>
          <w:rFonts w:asciiTheme="majorHAnsi" w:hAnsiTheme="majorHAnsi" w:cstheme="majorHAnsi"/>
          <w:bdr w:val="single" w:sz="18" w:space="0" w:color="auto"/>
        </w:rPr>
        <w:t xml:space="preserve">the </w:t>
      </w:r>
      <w:r w:rsidRPr="00CD1C5A">
        <w:rPr>
          <w:rStyle w:val="Emphasis"/>
          <w:rFonts w:asciiTheme="majorHAnsi" w:hAnsiTheme="majorHAnsi" w:cstheme="majorHAnsi"/>
          <w:highlight w:val="green"/>
          <w:bdr w:val="single" w:sz="18" w:space="0" w:color="auto"/>
        </w:rPr>
        <w:t>launch itself</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 xml:space="preserve">which </w:t>
      </w:r>
      <w:r w:rsidRPr="00B87D7B">
        <w:rPr>
          <w:rStyle w:val="Emphasis"/>
          <w:rFonts w:asciiTheme="majorHAnsi" w:hAnsiTheme="majorHAnsi" w:cstheme="majorHAnsi"/>
        </w:rPr>
        <w:t xml:space="preserve">the </w:t>
      </w:r>
      <w:r w:rsidRPr="00CD1C5A">
        <w:rPr>
          <w:rStyle w:val="Emphasis"/>
          <w:rFonts w:asciiTheme="majorHAnsi" w:hAnsiTheme="majorHAnsi" w:cstheme="majorHAnsi"/>
          <w:highlight w:val="green"/>
        </w:rPr>
        <w:t xml:space="preserve">rocket </w:t>
      </w:r>
      <w:r w:rsidRPr="00B87D7B">
        <w:rPr>
          <w:rStyle w:val="Emphasis"/>
          <w:rFonts w:asciiTheme="majorHAnsi" w:hAnsiTheme="majorHAnsi" w:cstheme="majorHAnsi"/>
        </w:rPr>
        <w:t xml:space="preserve">would just </w:t>
      </w:r>
      <w:r w:rsidRPr="00CD1C5A">
        <w:rPr>
          <w:rStyle w:val="Emphasis"/>
          <w:rFonts w:asciiTheme="majorHAnsi" w:hAnsiTheme="majorHAnsi" w:cstheme="majorHAnsi"/>
          <w:highlight w:val="green"/>
        </w:rPr>
        <w:t>have to carry as dead weight</w:t>
      </w:r>
      <w:r w:rsidRPr="007517CE">
        <w:rPr>
          <w:rFonts w:asciiTheme="majorHAnsi" w:hAnsiTheme="majorHAnsi" w:cstheme="majorHAnsi"/>
          <w:sz w:val="16"/>
        </w:rPr>
        <w:t xml:space="preserve">, </w:t>
      </w:r>
      <w:r w:rsidRPr="00B87D7B">
        <w:rPr>
          <w:rStyle w:val="Emphasis"/>
          <w:rFonts w:asciiTheme="majorHAnsi" w:hAnsiTheme="majorHAnsi" w:cstheme="majorHAnsi"/>
        </w:rPr>
        <w:t xml:space="preserve">thus </w:t>
      </w:r>
      <w:r w:rsidRPr="00CD1C5A">
        <w:rPr>
          <w:rStyle w:val="Emphasis"/>
          <w:rFonts w:asciiTheme="majorHAnsi" w:hAnsiTheme="majorHAnsi" w:cstheme="majorHAnsi"/>
          <w:highlight w:val="green"/>
        </w:rPr>
        <w:t xml:space="preserve">adding to </w:t>
      </w:r>
      <w:r w:rsidRPr="00B87D7B">
        <w:rPr>
          <w:rStyle w:val="Emphasis"/>
          <w:rFonts w:asciiTheme="majorHAnsi" w:hAnsiTheme="majorHAnsi" w:cstheme="majorHAnsi"/>
        </w:rPr>
        <w:t>the already-obscene</w:t>
      </w:r>
      <w:r w:rsidRPr="00CD1C5A">
        <w:rPr>
          <w:rStyle w:val="Emphasis"/>
          <w:rFonts w:asciiTheme="majorHAnsi" w:hAnsiTheme="majorHAnsi" w:cstheme="majorHAnsi"/>
          <w:highlight w:val="green"/>
        </w:rPr>
        <w:t xml:space="preserve"> cost</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of trying to set up a remote mining operation in the first place. And once the asteroid were mined, asteroid prospectors would be faced with a difficult choice: They could try to refine the ore right there on the asteroid, which would entail setting up an entire refining facility, or ship the raw ore back to Earth, with all the waste that would involve</w:t>
      </w:r>
      <w:r w:rsidRPr="007517CE">
        <w:rPr>
          <w:rFonts w:asciiTheme="majorHAnsi" w:hAnsiTheme="majorHAnsi" w:cstheme="majorHAnsi"/>
          <w:sz w:val="16"/>
        </w:rPr>
        <w:t xml:space="preserve">. Bringing home the bacon So </w:t>
      </w:r>
      <w:r w:rsidRPr="00B87D7B">
        <w:rPr>
          <w:rStyle w:val="Emphasis"/>
          <w:rFonts w:asciiTheme="majorHAnsi" w:hAnsiTheme="majorHAnsi" w:cstheme="majorHAnsi"/>
        </w:rPr>
        <w:t xml:space="preserve">instead of trying to mine a distant asteroid, how about </w:t>
      </w:r>
      <w:r w:rsidRPr="00CD1C5A">
        <w:rPr>
          <w:rStyle w:val="Emphasis"/>
          <w:rFonts w:asciiTheme="majorHAnsi" w:hAnsiTheme="majorHAnsi" w:cstheme="majorHAnsi"/>
          <w:highlight w:val="green"/>
          <w:bdr w:val="single" w:sz="18" w:space="0" w:color="auto"/>
        </w:rPr>
        <w:t xml:space="preserve">we bring </w:t>
      </w:r>
      <w:r w:rsidRPr="00B87D7B">
        <w:rPr>
          <w:rStyle w:val="Emphasis"/>
          <w:rFonts w:asciiTheme="majorHAnsi" w:hAnsiTheme="majorHAnsi" w:cstheme="majorHAnsi"/>
          <w:bdr w:val="single" w:sz="18" w:space="0" w:color="auto"/>
        </w:rPr>
        <w:t xml:space="preserve">the </w:t>
      </w:r>
      <w:r w:rsidRPr="00CD1C5A">
        <w:rPr>
          <w:rStyle w:val="Emphasis"/>
          <w:rFonts w:asciiTheme="majorHAnsi" w:hAnsiTheme="majorHAnsi" w:cstheme="majorHAnsi"/>
          <w:highlight w:val="green"/>
          <w:bdr w:val="single" w:sz="18" w:space="0" w:color="auto"/>
        </w:rPr>
        <w:t>asteroid back to Earth</w:t>
      </w:r>
      <w:r w:rsidRPr="007517CE">
        <w:rPr>
          <w:rFonts w:asciiTheme="majorHAnsi" w:hAnsiTheme="majorHAnsi" w:cstheme="majorHAnsi"/>
          <w:sz w:val="16"/>
        </w:rPr>
        <w:t xml:space="preserve">? NASA's ill-fated Asteroid Redirect Mission (ARM) was an attempt to do just that. </w:t>
      </w:r>
      <w:r w:rsidRPr="007517CE">
        <w:rPr>
          <w:rStyle w:val="StyleUnderline"/>
          <w:rFonts w:asciiTheme="majorHAnsi" w:hAnsiTheme="majorHAnsi" w:cstheme="majorHAnsi"/>
        </w:rPr>
        <w:t>The goal of the mission was to grab a 13-foot (4 meters) boulder from a nearby asteroid and return it to cislunar space (between the orbits of Earth and the moon), where we could then study it at our leisure.</w:t>
      </w:r>
      <w:r w:rsidRPr="007517CE">
        <w:rPr>
          <w:rFonts w:asciiTheme="majorHAnsi" w:hAnsiTheme="majorHAnsi" w:cstheme="majorHAnsi"/>
          <w:sz w:val="16"/>
        </w:rPr>
        <w:t xml:space="preserve"> To move the boulder, ARM would </w:t>
      </w:r>
      <w:r w:rsidRPr="00CD1C5A">
        <w:rPr>
          <w:rStyle w:val="Emphasis"/>
          <w:rFonts w:asciiTheme="majorHAnsi" w:hAnsiTheme="majorHAnsi" w:cstheme="majorHAnsi"/>
          <w:highlight w:val="green"/>
        </w:rPr>
        <w:t>use</w:t>
      </w:r>
      <w:r w:rsidRPr="00CD1C5A">
        <w:rPr>
          <w:rFonts w:asciiTheme="majorHAnsi" w:hAnsiTheme="majorHAnsi" w:cstheme="majorHAnsi"/>
          <w:sz w:val="16"/>
          <w:highlight w:val="green"/>
        </w:rPr>
        <w:t xml:space="preserve"> </w:t>
      </w:r>
      <w:r w:rsidRPr="00CD1C5A">
        <w:rPr>
          <w:rStyle w:val="Emphasis"/>
          <w:rFonts w:asciiTheme="majorHAnsi" w:hAnsiTheme="majorHAnsi" w:cstheme="majorHAnsi"/>
          <w:highlight w:val="green"/>
        </w:rPr>
        <w:t>solar electric propulsion</w:t>
      </w:r>
      <w:r w:rsidRPr="007517CE">
        <w:rPr>
          <w:rFonts w:asciiTheme="majorHAnsi" w:hAnsiTheme="majorHAnsi" w:cstheme="majorHAnsi"/>
          <w:sz w:val="16"/>
        </w:rPr>
        <w:t xml:space="preserve">, with solar panels absorbing sunlight and converting it into electricity. That electricity would, in turn, power an ion engine. It wouldn't be fast, but </w:t>
      </w:r>
      <w:r w:rsidRPr="00B87D7B">
        <w:rPr>
          <w:rStyle w:val="Emphasis"/>
          <w:rFonts w:asciiTheme="majorHAnsi" w:hAnsiTheme="majorHAnsi" w:cstheme="majorHAnsi"/>
          <w:bdr w:val="single" w:sz="18" w:space="0" w:color="auto"/>
        </w:rPr>
        <w:t xml:space="preserve">it would </w:t>
      </w:r>
      <w:r w:rsidRPr="00CD1C5A">
        <w:rPr>
          <w:rStyle w:val="Emphasis"/>
          <w:rFonts w:asciiTheme="majorHAnsi" w:hAnsiTheme="majorHAnsi" w:cstheme="majorHAnsi"/>
          <w:highlight w:val="green"/>
          <w:bdr w:val="single" w:sz="18" w:space="0" w:color="auto"/>
        </w:rPr>
        <w:t>be efficient</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 and it would eventually get the job done. Related: How it works: NASA asteroid-capture mission in pictures Unfortunately, in 2017, NASA canceled ARM. Some of the critical technologies wound up in other projects, like the OSIRIS-REx mission to the asteroid Bennu, and NASA continues to investigate and use ion engines. When properly scaled up, a future version of ARM could potentially send large chunks of asteroids — if not entire small asteroids  — into nearby outer space. In </w:t>
      </w:r>
      <w:r w:rsidRPr="007517CE">
        <w:rPr>
          <w:rStyle w:val="StyleUnderline"/>
          <w:rFonts w:asciiTheme="majorHAnsi" w:hAnsiTheme="majorHAnsi" w:cstheme="majorHAnsi"/>
        </w:rPr>
        <w:t xml:space="preserve">fact, a </w:t>
      </w:r>
      <w:r w:rsidRPr="00CD1C5A">
        <w:rPr>
          <w:rStyle w:val="Emphasis"/>
          <w:rFonts w:asciiTheme="majorHAnsi" w:hAnsiTheme="majorHAnsi" w:cstheme="majorHAnsi"/>
          <w:highlight w:val="green"/>
        </w:rPr>
        <w:t>recent study found</w:t>
      </w:r>
      <w:r w:rsidRPr="00CD1C5A">
        <w:rPr>
          <w:rStyle w:val="StyleUnderline"/>
          <w:rFonts w:asciiTheme="majorHAnsi" w:hAnsiTheme="majorHAnsi" w:cstheme="majorHAnsi"/>
          <w:highlight w:val="green"/>
        </w:rPr>
        <w:t xml:space="preserve"> </w:t>
      </w:r>
      <w:r w:rsidRPr="00B87D7B">
        <w:rPr>
          <w:rStyle w:val="Emphasis"/>
          <w:rFonts w:asciiTheme="majorHAnsi" w:hAnsiTheme="majorHAnsi" w:cstheme="majorHAnsi"/>
        </w:rPr>
        <w:t xml:space="preserve">a </w:t>
      </w:r>
      <w:r w:rsidRPr="00CD1C5A">
        <w:rPr>
          <w:rStyle w:val="Emphasis"/>
          <w:rFonts w:asciiTheme="majorHAnsi" w:hAnsiTheme="majorHAnsi" w:cstheme="majorHAnsi"/>
          <w:highlight w:val="green"/>
        </w:rPr>
        <w:t>dozen potential asteroids</w:t>
      </w:r>
      <w:r w:rsidRPr="007517CE">
        <w:rPr>
          <w:rStyle w:val="StyleUnderline"/>
          <w:rFonts w:asciiTheme="majorHAnsi" w:hAnsiTheme="majorHAnsi" w:cstheme="majorHAnsi"/>
        </w:rPr>
        <w:t xml:space="preserve">, ranging from 6.6 to 66 feet (2 to 20 meters) across, </w:t>
      </w:r>
      <w:r w:rsidRPr="00CD1C5A">
        <w:rPr>
          <w:rStyle w:val="Emphasis"/>
          <w:rFonts w:asciiTheme="majorHAnsi" w:hAnsiTheme="majorHAnsi" w:cstheme="majorHAnsi"/>
          <w:highlight w:val="green"/>
        </w:rPr>
        <w:t>that could be brought into near-Earth orbit</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with a change in velocity of less than 1,640 feet per second (500 m/s).</w:t>
      </w:r>
      <w:r w:rsidRPr="007517CE">
        <w:rPr>
          <w:rFonts w:asciiTheme="majorHAnsi" w:hAnsiTheme="majorHAnsi" w:cstheme="majorHAnsi"/>
          <w:sz w:val="16"/>
        </w:rPr>
        <w:t xml:space="preserve"> And the solar electric propulsion schemes cooked up for ARM would be perfectly capable of that, although it would take a while. </w:t>
      </w:r>
      <w:r w:rsidRPr="00CD1C5A">
        <w:rPr>
          <w:rStyle w:val="Emphasis"/>
          <w:rFonts w:asciiTheme="majorHAnsi" w:hAnsiTheme="majorHAnsi" w:cstheme="majorHAnsi"/>
          <w:highlight w:val="green"/>
        </w:rPr>
        <w:t xml:space="preserve">Once an asteroid is in near-Earth space, many of </w:t>
      </w:r>
      <w:r w:rsidRPr="00B87D7B">
        <w:rPr>
          <w:rStyle w:val="Emphasis"/>
          <w:rFonts w:asciiTheme="majorHAnsi" w:hAnsiTheme="majorHAnsi" w:cstheme="majorHAnsi"/>
        </w:rPr>
        <w:t xml:space="preserve">the </w:t>
      </w:r>
      <w:r w:rsidRPr="00CD1C5A">
        <w:rPr>
          <w:rStyle w:val="Emphasis"/>
          <w:rFonts w:asciiTheme="majorHAnsi" w:hAnsiTheme="majorHAnsi" w:cstheme="majorHAnsi"/>
          <w:highlight w:val="green"/>
        </w:rPr>
        <w:t>difficulties of asteroid mining</w:t>
      </w:r>
      <w:r w:rsidRPr="00CD1C5A">
        <w:rPr>
          <w:rStyle w:val="Emphasis"/>
          <w:rFonts w:asciiTheme="majorHAnsi" w:hAnsiTheme="majorHAnsi" w:cstheme="majorHAnsi"/>
          <w:highlight w:val="green"/>
          <w:bdr w:val="single" w:sz="18" w:space="0" w:color="auto"/>
        </w:rPr>
        <w:t xml:space="preserve"> are significantly reduced</w:t>
      </w:r>
      <w:r w:rsidRPr="00CD1C5A">
        <w:rPr>
          <w:rStyle w:val="Emphasis"/>
          <w:rFonts w:asciiTheme="majorHAnsi" w:hAnsiTheme="majorHAnsi" w:cstheme="majorHAnsi"/>
          <w:highlight w:val="green"/>
        </w:rPr>
        <w:t>.</w:t>
      </w:r>
      <w:r w:rsidRPr="007517CE">
        <w:rPr>
          <w:rFonts w:asciiTheme="majorHAnsi" w:hAnsiTheme="majorHAnsi" w:cstheme="majorHAnsi"/>
          <w:sz w:val="16"/>
        </w:rPr>
        <w:t xml:space="preserve"> Just compare the ease of getting to low Earth orbit, or even to the moon, versus reaching Mars. The Red Planet's extreme distance from </w:t>
      </w:r>
      <w:r w:rsidRPr="007517CE">
        <w:rPr>
          <w:rFonts w:asciiTheme="majorHAnsi" w:hAnsiTheme="majorHAnsi" w:cstheme="majorHAnsi"/>
          <w:sz w:val="16"/>
        </w:rPr>
        <w:lastRenderedPageBreak/>
        <w:t xml:space="preserve">Earth presents enormous logistical, engineering and technical challenges that we are still trying to solve, all while we've maintained a continuous human presence in low Earth orbit for over two decades. </w:t>
      </w:r>
      <w:r w:rsidRPr="007517CE">
        <w:rPr>
          <w:rStyle w:val="StyleUnderline"/>
          <w:rFonts w:asciiTheme="majorHAnsi" w:hAnsiTheme="majorHAnsi" w:cstheme="majorHAnsi"/>
        </w:rPr>
        <w:t>A cislunar asteroid would be much easier to study and much easier to test different mining strategies on</w:t>
      </w:r>
      <w:r w:rsidRPr="007517CE">
        <w:rPr>
          <w:rFonts w:asciiTheme="majorHAnsi" w:hAnsiTheme="majorHAnsi" w:cstheme="majorHAnsi"/>
          <w:sz w:val="16"/>
        </w:rPr>
        <w:t>. In addition, its resources would be much easier to bring back to Earth. As a bonus, any asteroid redirect mission meant for mining would also automatically become an asteroid redirect mission for saving Earth: If we can successfully change the speed and orbit of a harmless asteroid, we can potentially do it for a dangerous Earth-crossing one. The solar electric propulsion drive, for example, might be humanity's best chance to avoid calamity.</w:t>
      </w:r>
    </w:p>
    <w:p w14:paraId="299787AD"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t xml:space="preserve">The Private Industry is the </w:t>
      </w:r>
      <w:r w:rsidRPr="007517CE">
        <w:rPr>
          <w:rFonts w:asciiTheme="majorHAnsi" w:hAnsiTheme="majorHAnsi" w:cstheme="majorHAnsi"/>
          <w:u w:val="single"/>
        </w:rPr>
        <w:t>only</w:t>
      </w:r>
      <w:r w:rsidRPr="007517CE">
        <w:rPr>
          <w:rFonts w:asciiTheme="majorHAnsi" w:hAnsiTheme="majorHAnsi" w:cstheme="majorHAnsi"/>
        </w:rPr>
        <w:t xml:space="preserve"> avenue for Space Colonization – Governments have </w:t>
      </w:r>
      <w:r w:rsidRPr="007517CE">
        <w:rPr>
          <w:rFonts w:asciiTheme="majorHAnsi" w:hAnsiTheme="majorHAnsi" w:cstheme="majorHAnsi"/>
          <w:u w:val="single"/>
        </w:rPr>
        <w:t>no incentive</w:t>
      </w:r>
      <w:r w:rsidRPr="007517CE">
        <w:rPr>
          <w:rFonts w:asciiTheme="majorHAnsi" w:hAnsiTheme="majorHAnsi" w:cstheme="majorHAnsi"/>
        </w:rPr>
        <w:t xml:space="preserve"> and are </w:t>
      </w:r>
      <w:r w:rsidRPr="007517CE">
        <w:rPr>
          <w:rFonts w:asciiTheme="majorHAnsi" w:hAnsiTheme="majorHAnsi" w:cstheme="majorHAnsi"/>
          <w:u w:val="single"/>
        </w:rPr>
        <w:t>bound</w:t>
      </w:r>
      <w:r w:rsidRPr="007517CE">
        <w:rPr>
          <w:rFonts w:asciiTheme="majorHAnsi" w:hAnsiTheme="majorHAnsi" w:cstheme="majorHAnsi"/>
        </w:rPr>
        <w:t xml:space="preserve"> by I-Law. </w:t>
      </w:r>
    </w:p>
    <w:p w14:paraId="353CB717"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 xml:space="preserve">Eure 16 </w:t>
      </w:r>
      <w:r w:rsidRPr="007517CE">
        <w:rPr>
          <w:rStyle w:val="Style13ptBold"/>
          <w:rFonts w:asciiTheme="majorHAnsi" w:hAnsiTheme="majorHAnsi" w:cstheme="majorHAnsi"/>
          <w:sz w:val="18"/>
          <w:szCs w:val="14"/>
        </w:rPr>
        <w:t>(</w:t>
      </w:r>
      <w:r w:rsidRPr="007517CE">
        <w:rPr>
          <w:rFonts w:asciiTheme="majorHAnsi" w:hAnsiTheme="majorHAnsi" w:cstheme="majorHAnsi"/>
          <w:sz w:val="18"/>
          <w:szCs w:val="18"/>
        </w:rPr>
        <w:t>,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7548AC84" w14:textId="77777777" w:rsidR="004018ED" w:rsidRPr="007517CE" w:rsidRDefault="004018ED" w:rsidP="004018ED">
      <w:pPr>
        <w:rPr>
          <w:rFonts w:asciiTheme="majorHAnsi" w:hAnsiTheme="majorHAnsi" w:cstheme="majorHAnsi"/>
          <w:sz w:val="16"/>
          <w:szCs w:val="16"/>
        </w:rPr>
      </w:pPr>
      <w:r w:rsidRPr="007517CE">
        <w:rPr>
          <w:rFonts w:asciiTheme="majorHAnsi" w:hAnsiTheme="majorHAnsi" w:cstheme="majorHAnsi"/>
          <w:sz w:val="16"/>
          <w:szCs w:val="16"/>
        </w:rPr>
        <w:t xml:space="preserve">Space… the final frontier With the recent discovery of a new earth-like planet, many countries are beginning serious talks about inhabiting and colonizing a planet in outer space. We very soon might turn on the news and hear stories of interstellar exploration and colonization. We might even hear about voyages of a starship named Enterprise. This probably sounds like wild speculation, or the contents of a cheesy science fiction novel. However, after a European research team announced the discovery of an earth-like planet circling the inhabitable zone of Proxima Centauri in August, 2016, we may soon see more discussions of the logistics and technology required to reach out into the stars. The part of that discussion we ultimately must address is the legal ramifications of colonization, essentially what are the laws to which nations and private individuals must adhere, when claiming portions of a new planet, moon, or asteroid. Proxima Centauri is the closest star to our own, lying a mere 4.54 light years from the Sun. In interstellar terms, that is a stone’s throw away, though clearly still an impossible journey for a civilization who has yet to visit another planet in our own Solar System. Still, Proxima Centauri’s vicinity to Earth has garnered a fair amount of interest from parties who hope to discover an inhabitable, one day reachable, planet. Guillem Anglada-Escudé led a research team of 31 scientists from eight different countries for months studying Proxima Centauri through the European Southern Observatory’s HARPS spectrograph and 3.6 meter telescope in La Silla, Chile. While investigating a tiny wobble Proxima Centauri experiences, the team discovered that the cause of the wobble is an Earthlike planet, promptly named “Proxima b.” </w:t>
      </w:r>
      <w:r w:rsidRPr="007517CE">
        <w:rPr>
          <w:rFonts w:asciiTheme="majorHAnsi" w:hAnsiTheme="majorHAnsi" w:cstheme="majorHAnsi"/>
          <w:sz w:val="16"/>
        </w:rPr>
        <w:t xml:space="preserve">“…overall, </w:t>
      </w:r>
      <w:r w:rsidRPr="007517CE">
        <w:rPr>
          <w:rFonts w:asciiTheme="majorHAnsi" w:hAnsiTheme="majorHAnsi" w:cstheme="majorHAnsi"/>
          <w:u w:val="single"/>
        </w:rPr>
        <w:t>Proxima b</w:t>
      </w:r>
      <w:r w:rsidRPr="007517CE">
        <w:rPr>
          <w:rFonts w:asciiTheme="majorHAnsi" w:hAnsiTheme="majorHAnsi" w:cstheme="majorHAnsi"/>
          <w:sz w:val="16"/>
        </w:rPr>
        <w:t xml:space="preserve"> is the </w:t>
      </w:r>
      <w:r w:rsidRPr="007517CE">
        <w:rPr>
          <w:rFonts w:asciiTheme="majorHAnsi" w:hAnsiTheme="majorHAnsi" w:cstheme="majorHAnsi"/>
          <w:u w:val="single"/>
        </w:rPr>
        <w:t>best opportunity we have ever had for an inhabitable planet that may be reachable in the foreseeable future</w:t>
      </w:r>
      <w:r w:rsidRPr="007517CE">
        <w:rPr>
          <w:rFonts w:asciiTheme="majorHAnsi" w:hAnsiTheme="majorHAnsi" w:cstheme="majorHAnsi"/>
          <w:sz w:val="16"/>
        </w:rPr>
        <w:t>.” To be classified as “</w:t>
      </w:r>
      <w:r w:rsidRPr="007517CE">
        <w:rPr>
          <w:rFonts w:asciiTheme="majorHAnsi" w:hAnsiTheme="majorHAnsi" w:cstheme="majorHAnsi"/>
          <w:u w:val="single"/>
        </w:rPr>
        <w:t>Earthlike</w:t>
      </w:r>
      <w:r w:rsidRPr="007517CE">
        <w:rPr>
          <w:rFonts w:asciiTheme="majorHAnsi" w:hAnsiTheme="majorHAnsi" w:cstheme="majorHAnsi"/>
          <w:sz w:val="16"/>
        </w:rPr>
        <w:t xml:space="preserve">,” Proxima b was studied based on likely mass, position, and orbit around Proxima Centauri, and the effects of Proxima Centauri on Proxima b. The researchers believe Proxima b has a similar mass to Earth, possibly indicating a similar, rocky makeup. Though Proxima Centauri, as a red dwarf star, releases less energy than our Sun, Proxima b is located in the so-called “goldilocks zone” of Proxima Centauri; in other words, not too hot, not too cold. Therefore, the researchers believe the basic elements for human life, heat, oxygen, and water could exist on Proxima b. There is some concern that the amount of solar radiation expelled by Proxima Centauri could make Proxima b uninhabitable, but overall, Proxima b is the best opportunity we have ever had for an inhabitable planet that may be reachable in the foreseeable future. “A ratified treaty is then given the full force of domestic law in the U.S., and the U.S. government would generally be bound to uphold the tenets of that treaty. Being bound to a treaty in this case means the </w:t>
      </w:r>
      <w:r w:rsidRPr="007517CE">
        <w:rPr>
          <w:rFonts w:asciiTheme="majorHAnsi" w:hAnsiTheme="majorHAnsi" w:cstheme="majorHAnsi"/>
          <w:u w:val="single"/>
        </w:rPr>
        <w:t>U.S. could not claim any portion of Proxima b as U.S. property</w:t>
      </w:r>
      <w:r w:rsidRPr="007517CE">
        <w:rPr>
          <w:rFonts w:asciiTheme="majorHAnsi" w:hAnsiTheme="majorHAnsi" w:cstheme="majorHAnsi"/>
          <w:sz w:val="16"/>
        </w:rPr>
        <w:t xml:space="preserve">.” </w:t>
      </w:r>
      <w:r w:rsidRPr="007517CE">
        <w:rPr>
          <w:rFonts w:asciiTheme="majorHAnsi" w:hAnsiTheme="majorHAnsi" w:cstheme="majorHAnsi"/>
          <w:sz w:val="16"/>
          <w:szCs w:val="16"/>
        </w:rPr>
        <w:t xml:space="preserve">Obviously we have to get there first, and at this very moment, some of the most brilliant minds on Earth are attempting to develop interstellar travel. Ideas such as asteroid mining and economic incentives of resources available in space are already pushing us toward the day when we might visit another planet. Once we do, our current legal framework may make colonization difficult, at least on a national level. The best starting place for understanding space law is the “Treaty on Principles Governing the Activities of States in the Exploration and Use of Outer Space, Including the Moon and Other Celestial Bodies,” better known as the “Outer Space Treaty.” Signed in 1967 by the member nations of the UN, including space race powerhouses the U.S. and U.S.S.R., the Outer Space Treaty created a series of broad principles controlling the manner in which nations would explore space. 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 In order to have ratified such a treaty in the U.S., the President would have sent the treaty to Congress for their “advice and consent,” and the treaty would have to be approved by a two-thirds majority. The treaty would then be sent back to the President to be ratified, as described in Article II, Section 2 of the U.S. </w:t>
      </w:r>
      <w:r w:rsidRPr="007517CE">
        <w:rPr>
          <w:rFonts w:asciiTheme="majorHAnsi" w:hAnsiTheme="majorHAnsi" w:cstheme="majorHAnsi"/>
          <w:sz w:val="16"/>
          <w:szCs w:val="16"/>
        </w:rPr>
        <w:lastRenderedPageBreak/>
        <w:t xml:space="preserve">Constitution. A ratified treaty is then given the full force of domestic law in the U.S., and the U.S. government would generally be bound to uphold the tenets of that treaty. Being bound to a treaty in this case means the U.S. could not claim any portion of Proxima b as U.S. property. Fortunately, this is also true for Russia and China, the U.S.’s primary competitors in space, and none of these nations can violate the treaty without risking adverse reactions from the others. The Outer Space Treaty is the only one of the U.N.’s treaties on outer space to which the U.S. or any other major space-faring nation belongs, and is therefore the only treaty that really matters, though the U.N. has passed other resolutions on the issue. </w:t>
      </w:r>
      <w:r w:rsidRPr="007517CE">
        <w:rPr>
          <w:rFonts w:asciiTheme="majorHAnsi" w:hAnsiTheme="majorHAnsi" w:cstheme="majorHAnsi"/>
          <w:sz w:val="16"/>
        </w:rPr>
        <w:t>“</w:t>
      </w:r>
      <w:r w:rsidRPr="00CD1C5A">
        <w:rPr>
          <w:rFonts w:asciiTheme="majorHAnsi" w:hAnsiTheme="majorHAnsi" w:cstheme="majorHAnsi"/>
          <w:b/>
          <w:bCs/>
          <w:highlight w:val="green"/>
          <w:u w:val="single"/>
        </w:rPr>
        <w:t>Private</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exploration</w:t>
      </w:r>
      <w:r w:rsidRPr="007517CE">
        <w:rPr>
          <w:rFonts w:asciiTheme="majorHAnsi" w:hAnsiTheme="majorHAnsi" w:cstheme="majorHAnsi"/>
          <w:sz w:val="16"/>
        </w:rPr>
        <w:t xml:space="preserve"> of space </w:t>
      </w:r>
      <w:r w:rsidRPr="00CD1C5A">
        <w:rPr>
          <w:rFonts w:asciiTheme="majorHAnsi" w:hAnsiTheme="majorHAnsi" w:cstheme="majorHAnsi"/>
          <w:b/>
          <w:bCs/>
          <w:highlight w:val="green"/>
          <w:u w:val="single"/>
        </w:rPr>
        <w:t>becomes</w:t>
      </w:r>
      <w:r w:rsidRPr="007517CE">
        <w:rPr>
          <w:rFonts w:asciiTheme="majorHAnsi" w:hAnsiTheme="majorHAnsi" w:cstheme="majorHAnsi"/>
          <w:u w:val="single"/>
        </w:rPr>
        <w:t xml:space="preserve"> </w:t>
      </w:r>
      <w:r w:rsidRPr="00CD1C5A">
        <w:rPr>
          <w:rFonts w:asciiTheme="majorHAnsi" w:hAnsiTheme="majorHAnsi" w:cstheme="majorHAnsi"/>
          <w:b/>
          <w:bCs/>
          <w:highlight w:val="green"/>
          <w:u w:val="single"/>
        </w:rPr>
        <w:t>more</w:t>
      </w:r>
      <w:r w:rsidRPr="007517CE">
        <w:rPr>
          <w:rFonts w:asciiTheme="majorHAnsi" w:hAnsiTheme="majorHAnsi" w:cstheme="majorHAnsi"/>
          <w:u w:val="single"/>
        </w:rPr>
        <w:t xml:space="preserve"> of a </w:t>
      </w:r>
      <w:r w:rsidRPr="00CD1C5A">
        <w:rPr>
          <w:rFonts w:asciiTheme="majorHAnsi" w:hAnsiTheme="majorHAnsi" w:cstheme="majorHAnsi"/>
          <w:b/>
          <w:bCs/>
          <w:highlight w:val="green"/>
          <w:u w:val="single"/>
        </w:rPr>
        <w:t>reality</w:t>
      </w:r>
      <w:r w:rsidRPr="007517CE">
        <w:rPr>
          <w:rFonts w:asciiTheme="majorHAnsi" w:hAnsiTheme="majorHAnsi" w:cstheme="majorHAnsi"/>
          <w:u w:val="single"/>
        </w:rPr>
        <w:t xml:space="preserve"> each day</w:t>
      </w:r>
      <w:r w:rsidRPr="007517CE">
        <w:rPr>
          <w:rFonts w:asciiTheme="majorHAnsi" w:hAnsiTheme="majorHAnsi" w:cstheme="majorHAnsi"/>
          <w:sz w:val="16"/>
        </w:rPr>
        <w:t xml:space="preserve">, with private corporations such as </w:t>
      </w:r>
      <w:r w:rsidRPr="007517CE">
        <w:rPr>
          <w:rFonts w:asciiTheme="majorHAnsi" w:hAnsiTheme="majorHAnsi" w:cstheme="majorHAnsi"/>
          <w:u w:val="single"/>
        </w:rPr>
        <w:t>SpaceX</w:t>
      </w:r>
      <w:r w:rsidRPr="007517CE">
        <w:rPr>
          <w:rFonts w:asciiTheme="majorHAnsi" w:hAnsiTheme="majorHAnsi" w:cstheme="majorHAnsi"/>
          <w:sz w:val="16"/>
        </w:rPr>
        <w:t xml:space="preserve">, </w:t>
      </w:r>
      <w:r w:rsidRPr="007517CE">
        <w:rPr>
          <w:rFonts w:asciiTheme="majorHAnsi" w:hAnsiTheme="majorHAnsi" w:cstheme="majorHAnsi"/>
          <w:u w:val="single"/>
        </w:rPr>
        <w:t>Blue Origin</w:t>
      </w:r>
      <w:r w:rsidRPr="007517CE">
        <w:rPr>
          <w:rFonts w:asciiTheme="majorHAnsi" w:hAnsiTheme="majorHAnsi" w:cstheme="majorHAnsi"/>
          <w:sz w:val="16"/>
        </w:rPr>
        <w:t xml:space="preserve">, and </w:t>
      </w:r>
      <w:r w:rsidRPr="007517CE">
        <w:rPr>
          <w:rFonts w:asciiTheme="majorHAnsi" w:hAnsiTheme="majorHAnsi" w:cstheme="majorHAnsi"/>
          <w:u w:val="single"/>
        </w:rPr>
        <w:t>Virgin Galactic</w:t>
      </w:r>
      <w:r w:rsidRPr="007517CE">
        <w:rPr>
          <w:rFonts w:asciiTheme="majorHAnsi" w:hAnsiTheme="majorHAnsi" w:cstheme="majorHAnsi"/>
          <w:sz w:val="16"/>
        </w:rPr>
        <w:t xml:space="preserve"> </w:t>
      </w:r>
      <w:r w:rsidRPr="007517CE">
        <w:rPr>
          <w:rFonts w:asciiTheme="majorHAnsi" w:hAnsiTheme="majorHAnsi" w:cstheme="majorHAnsi"/>
          <w:u w:val="single"/>
        </w:rPr>
        <w:t xml:space="preserve">testing </w:t>
      </w:r>
      <w:r w:rsidRPr="00CD1C5A">
        <w:rPr>
          <w:rFonts w:asciiTheme="majorHAnsi" w:hAnsiTheme="majorHAnsi" w:cstheme="majorHAnsi"/>
          <w:b/>
          <w:bCs/>
          <w:highlight w:val="green"/>
          <w:u w:val="single"/>
        </w:rPr>
        <w:t>new</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platforms</w:t>
      </w:r>
      <w:r w:rsidRPr="007517CE">
        <w:rPr>
          <w:rFonts w:asciiTheme="majorHAnsi" w:hAnsiTheme="majorHAnsi" w:cstheme="majorHAnsi"/>
          <w:sz w:val="16"/>
        </w:rPr>
        <w:t xml:space="preserve"> for space travel.” As a policy matter, though the </w:t>
      </w:r>
      <w:r w:rsidRPr="00CD1C5A">
        <w:rPr>
          <w:rFonts w:asciiTheme="majorHAnsi" w:hAnsiTheme="majorHAnsi" w:cstheme="majorHAnsi"/>
          <w:b/>
          <w:bCs/>
          <w:highlight w:val="green"/>
          <w:u w:val="single"/>
        </w:rPr>
        <w:t>O</w:t>
      </w:r>
      <w:r w:rsidRPr="007517CE">
        <w:rPr>
          <w:rFonts w:asciiTheme="majorHAnsi" w:hAnsiTheme="majorHAnsi" w:cstheme="majorHAnsi"/>
          <w:sz w:val="16"/>
        </w:rPr>
        <w:t xml:space="preserve">uter </w:t>
      </w:r>
      <w:r w:rsidRPr="00CD1C5A">
        <w:rPr>
          <w:rFonts w:asciiTheme="majorHAnsi" w:hAnsiTheme="majorHAnsi" w:cstheme="majorHAnsi"/>
          <w:b/>
          <w:bCs/>
          <w:highlight w:val="green"/>
          <w:u w:val="single"/>
        </w:rPr>
        <w:t>S</w:t>
      </w:r>
      <w:r w:rsidRPr="007517CE">
        <w:rPr>
          <w:rFonts w:asciiTheme="majorHAnsi" w:hAnsiTheme="majorHAnsi" w:cstheme="majorHAnsi"/>
          <w:sz w:val="16"/>
        </w:rPr>
        <w:t xml:space="preserve">pace </w:t>
      </w:r>
      <w:r w:rsidRPr="00CD1C5A">
        <w:rPr>
          <w:rFonts w:asciiTheme="majorHAnsi" w:hAnsiTheme="majorHAnsi" w:cstheme="majorHAnsi"/>
          <w:b/>
          <w:bCs/>
          <w:highlight w:val="green"/>
          <w:u w:val="single"/>
        </w:rPr>
        <w:t>T</w:t>
      </w:r>
      <w:r w:rsidRPr="007517CE">
        <w:rPr>
          <w:rFonts w:asciiTheme="majorHAnsi" w:hAnsiTheme="majorHAnsi" w:cstheme="majorHAnsi"/>
          <w:sz w:val="16"/>
        </w:rPr>
        <w:t xml:space="preserve">reaty uses lofty ideals to </w:t>
      </w:r>
      <w:r w:rsidRPr="00CD1C5A">
        <w:rPr>
          <w:rFonts w:asciiTheme="majorHAnsi" w:hAnsiTheme="majorHAnsi" w:cstheme="majorHAnsi"/>
          <w:b/>
          <w:bCs/>
          <w:highlight w:val="green"/>
          <w:u w:val="single"/>
        </w:rPr>
        <w:t>bind</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nations</w:t>
      </w:r>
      <w:r w:rsidRPr="007517CE">
        <w:rPr>
          <w:rFonts w:asciiTheme="majorHAnsi" w:hAnsiTheme="majorHAnsi" w:cstheme="majorHAnsi"/>
          <w:sz w:val="16"/>
        </w:rPr>
        <w:t xml:space="preserve"> into mutual respect and perhaps even unity of purpose, focusing solely on those ideals discounts a key ingredient of the original space race. Promulgation of national ideology was the original motivator of the space race between the U.S. and the U.S.S.R. Without national ideology, prestige, or power as a motivating factor, </w:t>
      </w:r>
      <w:r w:rsidRPr="007517CE">
        <w:rPr>
          <w:rFonts w:asciiTheme="majorHAnsi" w:hAnsiTheme="majorHAnsi" w:cstheme="majorHAnsi"/>
          <w:u w:val="single"/>
        </w:rPr>
        <w:t>there is</w:t>
      </w:r>
      <w:r w:rsidRPr="007517CE">
        <w:rPr>
          <w:rFonts w:asciiTheme="majorHAnsi" w:hAnsiTheme="majorHAnsi" w:cstheme="majorHAnsi"/>
          <w:sz w:val="16"/>
        </w:rPr>
        <w:t xml:space="preserve"> really </w:t>
      </w:r>
      <w:r w:rsidRPr="00CD1C5A">
        <w:rPr>
          <w:rFonts w:asciiTheme="majorHAnsi" w:hAnsiTheme="majorHAnsi" w:cstheme="majorHAnsi"/>
          <w:b/>
          <w:bCs/>
          <w:highlight w:val="green"/>
          <w:u w:val="single"/>
        </w:rPr>
        <w:t>no</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incentive</w:t>
      </w:r>
      <w:r w:rsidRPr="007517CE">
        <w:rPr>
          <w:rFonts w:asciiTheme="majorHAnsi" w:hAnsiTheme="majorHAnsi" w:cstheme="majorHAnsi"/>
          <w:u w:val="single"/>
        </w:rPr>
        <w:t xml:space="preserve"> </w:t>
      </w:r>
      <w:r w:rsidRPr="00CD1C5A">
        <w:rPr>
          <w:rFonts w:asciiTheme="majorHAnsi" w:hAnsiTheme="majorHAnsi" w:cstheme="majorHAnsi"/>
          <w:b/>
          <w:bCs/>
          <w:highlight w:val="green"/>
          <w:u w:val="single"/>
        </w:rPr>
        <w:t>for</w:t>
      </w:r>
      <w:r w:rsidRPr="007517CE">
        <w:rPr>
          <w:rFonts w:asciiTheme="majorHAnsi" w:hAnsiTheme="majorHAnsi" w:cstheme="majorHAnsi"/>
          <w:u w:val="single"/>
        </w:rPr>
        <w:t xml:space="preserve"> the </w:t>
      </w:r>
      <w:r w:rsidRPr="00CD1C5A">
        <w:rPr>
          <w:rFonts w:asciiTheme="majorHAnsi" w:hAnsiTheme="majorHAnsi" w:cstheme="majorHAnsi"/>
          <w:b/>
          <w:bCs/>
          <w:highlight w:val="green"/>
          <w:u w:val="single"/>
        </w:rPr>
        <w:t>governments</w:t>
      </w:r>
      <w:r w:rsidRPr="007517CE">
        <w:rPr>
          <w:rFonts w:asciiTheme="majorHAnsi" w:hAnsiTheme="majorHAnsi" w:cstheme="majorHAnsi"/>
          <w:sz w:val="16"/>
        </w:rPr>
        <w:t xml:space="preserve"> of major spacefaring nations </w:t>
      </w:r>
      <w:r w:rsidRPr="00CD1C5A">
        <w:rPr>
          <w:rFonts w:asciiTheme="majorHAnsi" w:hAnsiTheme="majorHAnsi" w:cstheme="majorHAnsi"/>
          <w:b/>
          <w:bCs/>
          <w:szCs w:val="32"/>
          <w:highlight w:val="green"/>
          <w:u w:val="single"/>
        </w:rPr>
        <w:t>t</w:t>
      </w:r>
      <w:r w:rsidRPr="00CD1C5A">
        <w:rPr>
          <w:rFonts w:asciiTheme="majorHAnsi" w:hAnsiTheme="majorHAnsi" w:cstheme="majorHAnsi"/>
          <w:b/>
          <w:bCs/>
          <w:highlight w:val="green"/>
          <w:u w:val="single"/>
        </w:rPr>
        <w:t>o</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spend</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massive</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amounts of money</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over</w:t>
      </w:r>
      <w:r w:rsidRPr="007517CE">
        <w:rPr>
          <w:rFonts w:asciiTheme="majorHAnsi" w:hAnsiTheme="majorHAnsi" w:cstheme="majorHAnsi"/>
          <w:u w:val="single"/>
        </w:rPr>
        <w:t xml:space="preserve"> long periods of time </w:t>
      </w:r>
      <w:r w:rsidRPr="007517CE">
        <w:rPr>
          <w:rFonts w:asciiTheme="majorHAnsi" w:hAnsiTheme="majorHAnsi" w:cstheme="majorHAnsi"/>
          <w:b/>
          <w:bCs/>
          <w:u w:val="single"/>
        </w:rPr>
        <w:t>on</w:t>
      </w:r>
      <w:r w:rsidRPr="007517CE">
        <w:rPr>
          <w:rFonts w:asciiTheme="majorHAnsi" w:hAnsiTheme="majorHAnsi" w:cstheme="majorHAnsi"/>
          <w:u w:val="single"/>
        </w:rPr>
        <w:t xml:space="preserve"> </w:t>
      </w:r>
      <w:r w:rsidRPr="007517CE">
        <w:rPr>
          <w:rFonts w:asciiTheme="majorHAnsi" w:hAnsiTheme="majorHAnsi" w:cstheme="majorHAnsi"/>
          <w:sz w:val="16"/>
        </w:rPr>
        <w:t xml:space="preserve">such </w:t>
      </w:r>
      <w:r w:rsidRPr="007517CE">
        <w:rPr>
          <w:rFonts w:asciiTheme="majorHAnsi" w:hAnsiTheme="majorHAnsi" w:cstheme="majorHAnsi"/>
          <w:u w:val="single"/>
        </w:rPr>
        <w:t xml:space="preserve">risky endeavors as space </w:t>
      </w:r>
      <w:r w:rsidRPr="00CD1C5A">
        <w:rPr>
          <w:rFonts w:asciiTheme="majorHAnsi" w:hAnsiTheme="majorHAnsi" w:cstheme="majorHAnsi"/>
          <w:b/>
          <w:bCs/>
          <w:highlight w:val="green"/>
          <w:u w:val="single"/>
        </w:rPr>
        <w:t>colonization</w:t>
      </w:r>
      <w:r w:rsidRPr="007517CE">
        <w:rPr>
          <w:rFonts w:asciiTheme="majorHAnsi" w:hAnsiTheme="majorHAnsi" w:cstheme="majorHAnsi"/>
          <w:sz w:val="16"/>
        </w:rPr>
        <w:t xml:space="preserve">. For this reason, the </w:t>
      </w:r>
      <w:r w:rsidRPr="00CD1C5A">
        <w:rPr>
          <w:rFonts w:asciiTheme="majorHAnsi" w:hAnsiTheme="majorHAnsi" w:cstheme="majorHAnsi"/>
          <w:b/>
          <w:bCs/>
          <w:highlight w:val="green"/>
          <w:u w:val="single"/>
        </w:rPr>
        <w:t>colonization</w:t>
      </w:r>
      <w:r w:rsidRPr="007517CE">
        <w:rPr>
          <w:rFonts w:asciiTheme="majorHAnsi" w:hAnsiTheme="majorHAnsi" w:cstheme="majorHAnsi"/>
          <w:sz w:val="16"/>
        </w:rPr>
        <w:t xml:space="preserve"> of Proxima b </w:t>
      </w:r>
      <w:r w:rsidRPr="007517CE">
        <w:rPr>
          <w:rFonts w:asciiTheme="majorHAnsi" w:hAnsiTheme="majorHAnsi" w:cstheme="majorHAnsi"/>
          <w:u w:val="single"/>
        </w:rPr>
        <w:t xml:space="preserve">would more likely </w:t>
      </w:r>
      <w:r w:rsidRPr="00CD1C5A">
        <w:rPr>
          <w:rFonts w:asciiTheme="majorHAnsi" w:hAnsiTheme="majorHAnsi" w:cstheme="majorHAnsi"/>
          <w:b/>
          <w:bCs/>
          <w:highlight w:val="green"/>
          <w:u w:val="single"/>
        </w:rPr>
        <w:t>fall</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to</w:t>
      </w:r>
      <w:r w:rsidRPr="007517CE">
        <w:rPr>
          <w:rFonts w:asciiTheme="majorHAnsi" w:hAnsiTheme="majorHAnsi" w:cstheme="majorHAnsi"/>
          <w:u w:val="single"/>
        </w:rPr>
        <w:t xml:space="preserve"> private </w:t>
      </w:r>
      <w:r w:rsidRPr="00CD1C5A">
        <w:rPr>
          <w:rFonts w:asciiTheme="majorHAnsi" w:hAnsiTheme="majorHAnsi" w:cstheme="majorHAnsi"/>
          <w:b/>
          <w:bCs/>
          <w:highlight w:val="green"/>
          <w:u w:val="single"/>
        </w:rPr>
        <w:t>corporations</w:t>
      </w:r>
      <w:r w:rsidRPr="007517CE">
        <w:rPr>
          <w:rFonts w:asciiTheme="majorHAnsi" w:hAnsiTheme="majorHAnsi" w:cstheme="majorHAnsi"/>
          <w:u w:val="single"/>
        </w:rPr>
        <w:t xml:space="preserve"> with much to </w:t>
      </w:r>
      <w:r w:rsidRPr="00CD1C5A">
        <w:rPr>
          <w:rFonts w:asciiTheme="majorHAnsi" w:hAnsiTheme="majorHAnsi" w:cstheme="majorHAnsi"/>
          <w:highlight w:val="green"/>
          <w:u w:val="single"/>
        </w:rPr>
        <w:t>gain</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from</w:t>
      </w:r>
      <w:r w:rsidRPr="007517CE">
        <w:rPr>
          <w:rFonts w:asciiTheme="majorHAnsi" w:hAnsiTheme="majorHAnsi" w:cstheme="majorHAnsi"/>
          <w:u w:val="single"/>
        </w:rPr>
        <w:t xml:space="preserve"> the </w:t>
      </w:r>
      <w:r w:rsidRPr="00CD1C5A">
        <w:rPr>
          <w:rFonts w:asciiTheme="majorHAnsi" w:hAnsiTheme="majorHAnsi" w:cstheme="majorHAnsi"/>
          <w:highlight w:val="green"/>
          <w:u w:val="single"/>
        </w:rPr>
        <w:t>resources</w:t>
      </w:r>
      <w:r w:rsidRPr="007517CE">
        <w:rPr>
          <w:rFonts w:asciiTheme="majorHAnsi" w:hAnsiTheme="majorHAnsi" w:cstheme="majorHAnsi"/>
          <w:u w:val="single"/>
        </w:rPr>
        <w:t xml:space="preserve"> other worlds might offer. </w:t>
      </w:r>
      <w:r w:rsidRPr="007517CE">
        <w:rPr>
          <w:rFonts w:asciiTheme="majorHAnsi" w:hAnsiTheme="majorHAnsi" w:cstheme="majorHAnsi"/>
          <w:sz w:val="16"/>
        </w:rPr>
        <w:t xml:space="preserve">Private exploration of space becomes more of a reality each day, with private corporations such as SpaceX, Blue Origin, and Virgin Galactic testing new platforms for space travel. A </w:t>
      </w:r>
      <w:r w:rsidRPr="00CD1C5A">
        <w:rPr>
          <w:rFonts w:asciiTheme="majorHAnsi" w:hAnsiTheme="majorHAnsi" w:cstheme="majorHAnsi"/>
          <w:b/>
          <w:bCs/>
          <w:highlight w:val="green"/>
          <w:u w:val="single"/>
        </w:rPr>
        <w:t>movement</w:t>
      </w:r>
      <w:r w:rsidRPr="007517CE">
        <w:rPr>
          <w:rFonts w:asciiTheme="majorHAnsi" w:hAnsiTheme="majorHAnsi" w:cstheme="majorHAnsi"/>
          <w:u w:val="single"/>
        </w:rPr>
        <w:t xml:space="preserve"> has </w:t>
      </w:r>
      <w:r w:rsidRPr="00CD1C5A">
        <w:rPr>
          <w:rFonts w:asciiTheme="majorHAnsi" w:hAnsiTheme="majorHAnsi" w:cstheme="majorHAnsi"/>
          <w:b/>
          <w:bCs/>
          <w:highlight w:val="green"/>
          <w:u w:val="single"/>
        </w:rPr>
        <w:t>grown</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up</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alongside</w:t>
      </w:r>
      <w:r w:rsidRPr="007517CE">
        <w:rPr>
          <w:rFonts w:asciiTheme="majorHAnsi" w:hAnsiTheme="majorHAnsi" w:cstheme="majorHAnsi"/>
          <w:sz w:val="16"/>
        </w:rPr>
        <w:t xml:space="preserve"> these </w:t>
      </w:r>
      <w:r w:rsidRPr="007517CE">
        <w:rPr>
          <w:rFonts w:asciiTheme="majorHAnsi" w:hAnsiTheme="majorHAnsi" w:cstheme="majorHAnsi"/>
          <w:u w:val="single"/>
        </w:rPr>
        <w:t xml:space="preserve">private spacefaring </w:t>
      </w:r>
      <w:r w:rsidRPr="00CD1C5A">
        <w:rPr>
          <w:rFonts w:asciiTheme="majorHAnsi" w:hAnsiTheme="majorHAnsi" w:cstheme="majorHAnsi"/>
          <w:b/>
          <w:bCs/>
          <w:highlight w:val="green"/>
          <w:u w:val="single"/>
        </w:rPr>
        <w:t>companies</w:t>
      </w:r>
      <w:r w:rsidRPr="007517CE">
        <w:rPr>
          <w:rFonts w:asciiTheme="majorHAnsi" w:hAnsiTheme="majorHAnsi" w:cstheme="majorHAnsi"/>
          <w:sz w:val="16"/>
        </w:rPr>
        <w:t xml:space="preserve"> </w:t>
      </w:r>
      <w:r w:rsidRPr="00CD1C5A">
        <w:rPr>
          <w:rFonts w:asciiTheme="majorHAnsi" w:hAnsiTheme="majorHAnsi" w:cstheme="majorHAnsi"/>
          <w:b/>
          <w:bCs/>
          <w:highlight w:val="green"/>
          <w:u w:val="single"/>
        </w:rPr>
        <w:t>claiming</w:t>
      </w:r>
      <w:r w:rsidRPr="007517CE">
        <w:rPr>
          <w:rFonts w:asciiTheme="majorHAnsi" w:hAnsiTheme="majorHAnsi" w:cstheme="majorHAnsi"/>
          <w:u w:val="single"/>
        </w:rPr>
        <w:t xml:space="preserve"> planets</w:t>
      </w:r>
      <w:r w:rsidRPr="007517CE">
        <w:rPr>
          <w:rFonts w:asciiTheme="majorHAnsi" w:hAnsiTheme="majorHAnsi" w:cstheme="majorHAnsi"/>
          <w:sz w:val="16"/>
        </w:rPr>
        <w:t xml:space="preserve"> such as Proxima b might </w:t>
      </w:r>
      <w:r w:rsidRPr="007517CE">
        <w:rPr>
          <w:rFonts w:asciiTheme="majorHAnsi" w:hAnsiTheme="majorHAnsi" w:cstheme="majorHAnsi"/>
          <w:u w:val="single"/>
        </w:rPr>
        <w:t xml:space="preserve">become a </w:t>
      </w:r>
      <w:r w:rsidRPr="00CD1C5A">
        <w:rPr>
          <w:rFonts w:asciiTheme="majorHAnsi" w:hAnsiTheme="majorHAnsi" w:cstheme="majorHAnsi"/>
          <w:b/>
          <w:bCs/>
          <w:highlight w:val="green"/>
          <w:u w:val="single"/>
        </w:rPr>
        <w:t>new</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frontier</w:t>
      </w:r>
      <w:r w:rsidRPr="007517CE">
        <w:rPr>
          <w:rFonts w:asciiTheme="majorHAnsi" w:hAnsiTheme="majorHAnsi" w:cstheme="majorHAnsi"/>
          <w:sz w:val="16"/>
        </w:rPr>
        <w:t xml:space="preserve">, </w:t>
      </w:r>
      <w:r w:rsidRPr="007517CE">
        <w:rPr>
          <w:rFonts w:asciiTheme="majorHAnsi" w:hAnsiTheme="majorHAnsi" w:cstheme="majorHAnsi"/>
          <w:u w:val="single"/>
        </w:rPr>
        <w:t>where private citizens can stake their own personal claims</w:t>
      </w:r>
      <w:r w:rsidRPr="007517CE">
        <w:rPr>
          <w:rFonts w:asciiTheme="majorHAnsi" w:hAnsiTheme="majorHAnsi" w:cstheme="majorHAnsi"/>
          <w:sz w:val="16"/>
        </w:rPr>
        <w:t xml:space="preserve">. This </w:t>
      </w:r>
      <w:r w:rsidRPr="007517CE">
        <w:rPr>
          <w:rFonts w:asciiTheme="majorHAnsi" w:hAnsiTheme="majorHAnsi" w:cstheme="majorHAnsi"/>
          <w:u w:val="single"/>
        </w:rPr>
        <w:t xml:space="preserve">movement has even </w:t>
      </w:r>
      <w:r w:rsidRPr="007517CE">
        <w:rPr>
          <w:rFonts w:asciiTheme="majorHAnsi" w:hAnsiTheme="majorHAnsi" w:cstheme="majorHAnsi"/>
          <w:b/>
          <w:bCs/>
          <w:u w:val="single"/>
        </w:rPr>
        <w:t>proposed</w:t>
      </w:r>
      <w:r w:rsidRPr="007517CE">
        <w:rPr>
          <w:rFonts w:asciiTheme="majorHAnsi" w:hAnsiTheme="majorHAnsi" w:cstheme="majorHAnsi"/>
          <w:u w:val="single"/>
        </w:rPr>
        <w:t xml:space="preserve"> </w:t>
      </w:r>
      <w:r w:rsidRPr="00CD1C5A">
        <w:rPr>
          <w:rFonts w:asciiTheme="majorHAnsi" w:hAnsiTheme="majorHAnsi" w:cstheme="majorHAnsi"/>
          <w:b/>
          <w:bCs/>
          <w:highlight w:val="green"/>
          <w:u w:val="single"/>
        </w:rPr>
        <w:t>legislation</w:t>
      </w:r>
      <w:r w:rsidRPr="007517CE">
        <w:rPr>
          <w:rFonts w:asciiTheme="majorHAnsi" w:hAnsiTheme="majorHAnsi" w:cstheme="majorHAnsi"/>
          <w:sz w:val="16"/>
        </w:rPr>
        <w:t xml:space="preserve"> in Congress. The “Space Settlement Prize Act,” </w:t>
      </w:r>
      <w:r w:rsidRPr="007517CE">
        <w:rPr>
          <w:rFonts w:asciiTheme="majorHAnsi" w:hAnsiTheme="majorHAnsi" w:cstheme="majorHAnsi"/>
          <w:u w:val="single"/>
        </w:rPr>
        <w:t xml:space="preserve">which would </w:t>
      </w:r>
      <w:r w:rsidRPr="007517CE">
        <w:rPr>
          <w:rFonts w:asciiTheme="majorHAnsi" w:hAnsiTheme="majorHAnsi" w:cstheme="majorHAnsi"/>
          <w:b/>
          <w:bCs/>
          <w:u w:val="single"/>
        </w:rPr>
        <w:t>ultimately</w:t>
      </w:r>
      <w:r w:rsidRPr="007517CE">
        <w:rPr>
          <w:rFonts w:asciiTheme="majorHAnsi" w:hAnsiTheme="majorHAnsi" w:cstheme="majorHAnsi"/>
          <w:sz w:val="16"/>
        </w:rPr>
        <w:t xml:space="preserve"> </w:t>
      </w:r>
      <w:r w:rsidRPr="00CD1C5A">
        <w:rPr>
          <w:rFonts w:asciiTheme="majorHAnsi" w:hAnsiTheme="majorHAnsi" w:cstheme="majorHAnsi"/>
          <w:b/>
          <w:bCs/>
          <w:highlight w:val="green"/>
          <w:u w:val="single"/>
        </w:rPr>
        <w:t>guarantee</w:t>
      </w:r>
      <w:r w:rsidRPr="007517CE">
        <w:rPr>
          <w:rFonts w:asciiTheme="majorHAnsi" w:hAnsiTheme="majorHAnsi" w:cstheme="majorHAnsi"/>
          <w:u w:val="single"/>
        </w:rPr>
        <w:t xml:space="preserve"> that </w:t>
      </w:r>
      <w:r w:rsidRPr="00CD1C5A">
        <w:rPr>
          <w:rFonts w:asciiTheme="majorHAnsi" w:hAnsiTheme="majorHAnsi" w:cstheme="majorHAnsi"/>
          <w:b/>
          <w:bCs/>
          <w:highlight w:val="green"/>
          <w:u w:val="single"/>
        </w:rPr>
        <w:t>any</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settlement</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built privately</w:t>
      </w:r>
      <w:r w:rsidRPr="007517CE">
        <w:rPr>
          <w:rFonts w:asciiTheme="majorHAnsi" w:hAnsiTheme="majorHAnsi" w:cstheme="majorHAnsi"/>
          <w:u w:val="single"/>
        </w:rPr>
        <w:t xml:space="preserve"> on other planets</w:t>
      </w:r>
      <w:r w:rsidRPr="007517CE">
        <w:rPr>
          <w:rFonts w:asciiTheme="majorHAnsi" w:hAnsiTheme="majorHAnsi" w:cstheme="majorHAnsi"/>
          <w:sz w:val="16"/>
        </w:rPr>
        <w:t xml:space="preserve">, </w:t>
      </w:r>
      <w:r w:rsidRPr="007517CE">
        <w:rPr>
          <w:rFonts w:asciiTheme="majorHAnsi" w:hAnsiTheme="majorHAnsi" w:cstheme="majorHAnsi"/>
          <w:u w:val="single"/>
        </w:rPr>
        <w:t>moons</w:t>
      </w:r>
      <w:r w:rsidRPr="007517CE">
        <w:rPr>
          <w:rFonts w:asciiTheme="majorHAnsi" w:hAnsiTheme="majorHAnsi" w:cstheme="majorHAnsi"/>
          <w:sz w:val="16"/>
        </w:rPr>
        <w:t xml:space="preserve">, </w:t>
      </w:r>
      <w:r w:rsidRPr="007517CE">
        <w:rPr>
          <w:rFonts w:asciiTheme="majorHAnsi" w:hAnsiTheme="majorHAnsi" w:cstheme="majorHAnsi"/>
          <w:u w:val="single"/>
        </w:rPr>
        <w:t>asteroids</w:t>
      </w:r>
      <w:r w:rsidRPr="007517CE">
        <w:rPr>
          <w:rFonts w:asciiTheme="majorHAnsi" w:hAnsiTheme="majorHAnsi" w:cstheme="majorHAnsi"/>
          <w:sz w:val="16"/>
        </w:rPr>
        <w:t xml:space="preserve">, etc., would be </w:t>
      </w:r>
      <w:r w:rsidRPr="00CD1C5A">
        <w:rPr>
          <w:rFonts w:asciiTheme="majorHAnsi" w:hAnsiTheme="majorHAnsi" w:cstheme="majorHAnsi"/>
          <w:b/>
          <w:bCs/>
          <w:highlight w:val="green"/>
          <w:u w:val="single"/>
        </w:rPr>
        <w:t>owned</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by</w:t>
      </w:r>
      <w:r w:rsidRPr="007517CE">
        <w:rPr>
          <w:rFonts w:asciiTheme="majorHAnsi" w:hAnsiTheme="majorHAnsi" w:cstheme="majorHAnsi"/>
          <w:sz w:val="16"/>
        </w:rPr>
        <w:t xml:space="preserve"> the private citizens or </w:t>
      </w:r>
      <w:r w:rsidRPr="00CD1C5A">
        <w:rPr>
          <w:rFonts w:asciiTheme="majorHAnsi" w:hAnsiTheme="majorHAnsi" w:cstheme="majorHAnsi"/>
          <w:b/>
          <w:bCs/>
          <w:highlight w:val="green"/>
          <w:u w:val="single"/>
        </w:rPr>
        <w:t>corporations</w:t>
      </w:r>
      <w:r w:rsidRPr="007517CE">
        <w:rPr>
          <w:rFonts w:asciiTheme="majorHAnsi" w:hAnsiTheme="majorHAnsi" w:cstheme="majorHAnsi"/>
          <w:u w:val="single"/>
        </w:rPr>
        <w:t xml:space="preserve"> </w:t>
      </w:r>
      <w:r w:rsidRPr="00CD1C5A">
        <w:rPr>
          <w:rFonts w:asciiTheme="majorHAnsi" w:hAnsiTheme="majorHAnsi" w:cstheme="majorHAnsi"/>
          <w:b/>
          <w:bCs/>
          <w:highlight w:val="green"/>
          <w:u w:val="single"/>
        </w:rPr>
        <w:t>who</w:t>
      </w:r>
      <w:r w:rsidRPr="007517CE">
        <w:rPr>
          <w:rFonts w:asciiTheme="majorHAnsi" w:hAnsiTheme="majorHAnsi" w:cstheme="majorHAnsi"/>
          <w:u w:val="single"/>
        </w:rPr>
        <w:t xml:space="preserve"> </w:t>
      </w:r>
      <w:r w:rsidRPr="00CD1C5A">
        <w:rPr>
          <w:rFonts w:asciiTheme="majorHAnsi" w:hAnsiTheme="majorHAnsi" w:cstheme="majorHAnsi"/>
          <w:b/>
          <w:bCs/>
          <w:highlight w:val="green"/>
          <w:u w:val="single"/>
        </w:rPr>
        <w:t>claim</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them</w:t>
      </w:r>
      <w:r w:rsidRPr="007517CE">
        <w:rPr>
          <w:rFonts w:asciiTheme="majorHAnsi" w:hAnsiTheme="majorHAnsi" w:cstheme="majorHAnsi"/>
          <w:sz w:val="16"/>
        </w:rPr>
        <w:t xml:space="preserve">. This act would likely function similarly to the Homestead Acts, which allowed settlers who worked unclaimed land, to buy that land at very little cost. Furthermore, these groups claim that they are </w:t>
      </w:r>
      <w:r w:rsidRPr="00CD1C5A">
        <w:rPr>
          <w:rFonts w:asciiTheme="majorHAnsi" w:hAnsiTheme="majorHAnsi" w:cstheme="majorHAnsi"/>
          <w:b/>
          <w:bCs/>
          <w:highlight w:val="green"/>
          <w:u w:val="single"/>
        </w:rPr>
        <w:t>not</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subject</w:t>
      </w:r>
      <w:r w:rsidRPr="00CD1C5A">
        <w:rPr>
          <w:rFonts w:asciiTheme="majorHAnsi" w:hAnsiTheme="majorHAnsi" w:cstheme="majorHAnsi"/>
          <w:highlight w:val="green"/>
          <w:u w:val="single"/>
        </w:rPr>
        <w:t xml:space="preserve"> </w:t>
      </w:r>
      <w:r w:rsidRPr="00CD1C5A">
        <w:rPr>
          <w:rFonts w:asciiTheme="majorHAnsi" w:hAnsiTheme="majorHAnsi" w:cstheme="majorHAnsi"/>
          <w:b/>
          <w:bCs/>
          <w:highlight w:val="green"/>
          <w:u w:val="single"/>
        </w:rPr>
        <w:t>to</w:t>
      </w:r>
      <w:r w:rsidRPr="007517CE">
        <w:rPr>
          <w:rFonts w:asciiTheme="majorHAnsi" w:hAnsiTheme="majorHAnsi" w:cstheme="majorHAnsi"/>
          <w:sz w:val="16"/>
        </w:rPr>
        <w:t xml:space="preserve"> the </w:t>
      </w:r>
      <w:r w:rsidRPr="00CD1C5A">
        <w:rPr>
          <w:rFonts w:asciiTheme="majorHAnsi" w:hAnsiTheme="majorHAnsi" w:cstheme="majorHAnsi"/>
          <w:b/>
          <w:bCs/>
          <w:highlight w:val="green"/>
          <w:u w:val="single"/>
        </w:rPr>
        <w:t>O</w:t>
      </w:r>
      <w:r w:rsidRPr="007517CE">
        <w:rPr>
          <w:rFonts w:asciiTheme="majorHAnsi" w:hAnsiTheme="majorHAnsi" w:cstheme="majorHAnsi"/>
          <w:sz w:val="16"/>
        </w:rPr>
        <w:t xml:space="preserve">uter </w:t>
      </w:r>
      <w:r w:rsidRPr="00CD1C5A">
        <w:rPr>
          <w:rFonts w:asciiTheme="majorHAnsi" w:hAnsiTheme="majorHAnsi" w:cstheme="majorHAnsi"/>
          <w:b/>
          <w:bCs/>
          <w:highlight w:val="green"/>
          <w:u w:val="single"/>
        </w:rPr>
        <w:t>S</w:t>
      </w:r>
      <w:r w:rsidRPr="007517CE">
        <w:rPr>
          <w:rFonts w:asciiTheme="majorHAnsi" w:hAnsiTheme="majorHAnsi" w:cstheme="majorHAnsi"/>
          <w:sz w:val="16"/>
        </w:rPr>
        <w:t xml:space="preserve">pace </w:t>
      </w:r>
      <w:r w:rsidRPr="00CD1C5A">
        <w:rPr>
          <w:rFonts w:asciiTheme="majorHAnsi" w:hAnsiTheme="majorHAnsi" w:cstheme="majorHAnsi"/>
          <w:b/>
          <w:bCs/>
          <w:highlight w:val="green"/>
          <w:u w:val="single"/>
        </w:rPr>
        <w:t>T</w:t>
      </w:r>
      <w:r w:rsidRPr="007517CE">
        <w:rPr>
          <w:rFonts w:asciiTheme="majorHAnsi" w:hAnsiTheme="majorHAnsi" w:cstheme="majorHAnsi"/>
          <w:sz w:val="16"/>
        </w:rPr>
        <w:t xml:space="preserve">reaty, as the </w:t>
      </w:r>
      <w:r w:rsidRPr="007517CE">
        <w:rPr>
          <w:rFonts w:asciiTheme="majorHAnsi" w:hAnsiTheme="majorHAnsi" w:cstheme="majorHAnsi"/>
          <w:u w:val="single"/>
        </w:rPr>
        <w:t>treaty’s provisions only govern nations</w:t>
      </w:r>
      <w:r w:rsidRPr="007517CE">
        <w:rPr>
          <w:rFonts w:asciiTheme="majorHAnsi" w:hAnsiTheme="majorHAnsi" w:cstheme="majorHAnsi"/>
          <w:sz w:val="16"/>
        </w:rPr>
        <w:t xml:space="preserve">. “The </w:t>
      </w:r>
      <w:r w:rsidRPr="00CD1C5A">
        <w:rPr>
          <w:rFonts w:asciiTheme="majorHAnsi" w:hAnsiTheme="majorHAnsi" w:cstheme="majorHAnsi"/>
          <w:highlight w:val="green"/>
          <w:u w:val="single"/>
        </w:rPr>
        <w:t>language</w:t>
      </w:r>
      <w:r w:rsidRPr="007517CE">
        <w:rPr>
          <w:rFonts w:asciiTheme="majorHAnsi" w:hAnsiTheme="majorHAnsi" w:cstheme="majorHAnsi"/>
          <w:u w:val="single"/>
        </w:rPr>
        <w:t xml:space="preserve"> of</w:t>
      </w:r>
      <w:r w:rsidRPr="007517CE">
        <w:rPr>
          <w:rFonts w:asciiTheme="majorHAnsi" w:hAnsiTheme="majorHAnsi" w:cstheme="majorHAnsi"/>
          <w:sz w:val="16"/>
        </w:rPr>
        <w:t xml:space="preserve"> the </w:t>
      </w:r>
      <w:r w:rsidRPr="007517CE">
        <w:rPr>
          <w:rFonts w:asciiTheme="majorHAnsi" w:hAnsiTheme="majorHAnsi" w:cstheme="majorHAnsi"/>
          <w:u w:val="single"/>
        </w:rPr>
        <w:t>O</w:t>
      </w:r>
      <w:r w:rsidRPr="007517CE">
        <w:rPr>
          <w:rFonts w:asciiTheme="majorHAnsi" w:hAnsiTheme="majorHAnsi" w:cstheme="majorHAnsi"/>
          <w:sz w:val="16"/>
        </w:rPr>
        <w:t xml:space="preserve">uter </w:t>
      </w:r>
      <w:r w:rsidRPr="007517CE">
        <w:rPr>
          <w:rFonts w:asciiTheme="majorHAnsi" w:hAnsiTheme="majorHAnsi" w:cstheme="majorHAnsi"/>
          <w:u w:val="single"/>
        </w:rPr>
        <w:t>S</w:t>
      </w:r>
      <w:r w:rsidRPr="007517CE">
        <w:rPr>
          <w:rFonts w:asciiTheme="majorHAnsi" w:hAnsiTheme="majorHAnsi" w:cstheme="majorHAnsi"/>
          <w:sz w:val="16"/>
        </w:rPr>
        <w:t xml:space="preserve">pace </w:t>
      </w:r>
      <w:r w:rsidRPr="007517CE">
        <w:rPr>
          <w:rFonts w:asciiTheme="majorHAnsi" w:hAnsiTheme="majorHAnsi" w:cstheme="majorHAnsi"/>
          <w:u w:val="single"/>
        </w:rPr>
        <w:t>T</w:t>
      </w:r>
      <w:r w:rsidRPr="007517CE">
        <w:rPr>
          <w:rFonts w:asciiTheme="majorHAnsi" w:hAnsiTheme="majorHAnsi" w:cstheme="majorHAnsi"/>
          <w:sz w:val="16"/>
        </w:rPr>
        <w:t xml:space="preserve">reaty </w:t>
      </w:r>
      <w:r w:rsidRPr="007517CE">
        <w:rPr>
          <w:rFonts w:asciiTheme="majorHAnsi" w:hAnsiTheme="majorHAnsi" w:cstheme="majorHAnsi"/>
          <w:u w:val="single"/>
        </w:rPr>
        <w:t xml:space="preserve">does not </w:t>
      </w:r>
      <w:r w:rsidRPr="00CD1C5A">
        <w:rPr>
          <w:rFonts w:asciiTheme="majorHAnsi" w:hAnsiTheme="majorHAnsi" w:cstheme="majorHAnsi"/>
          <w:highlight w:val="green"/>
          <w:u w:val="single"/>
        </w:rPr>
        <w:t>forbid</w:t>
      </w:r>
      <w:r w:rsidRPr="007517CE">
        <w:rPr>
          <w:rFonts w:asciiTheme="majorHAnsi" w:hAnsiTheme="majorHAnsi" w:cstheme="majorHAnsi"/>
          <w:u w:val="single"/>
        </w:rPr>
        <w:t xml:space="preserve"> private claims on and settlement of celestial bodies</w:t>
      </w:r>
      <w:r w:rsidRPr="007517CE">
        <w:rPr>
          <w:rFonts w:asciiTheme="majorHAnsi" w:hAnsiTheme="majorHAnsi" w:cstheme="majorHAnsi"/>
          <w:sz w:val="16"/>
        </w:rPr>
        <w:t xml:space="preserve">, </w:t>
      </w:r>
      <w:r w:rsidRPr="00CD1C5A">
        <w:rPr>
          <w:rFonts w:asciiTheme="majorHAnsi" w:hAnsiTheme="majorHAnsi" w:cstheme="majorHAnsi"/>
          <w:highlight w:val="green"/>
          <w:u w:val="single"/>
        </w:rPr>
        <w:t>only</w:t>
      </w:r>
      <w:r w:rsidRPr="007517CE">
        <w:rPr>
          <w:rFonts w:asciiTheme="majorHAnsi" w:hAnsiTheme="majorHAnsi" w:cstheme="majorHAnsi"/>
          <w:u w:val="single"/>
        </w:rPr>
        <w:t xml:space="preserve"> </w:t>
      </w:r>
      <w:r w:rsidRPr="00CD1C5A">
        <w:rPr>
          <w:rFonts w:asciiTheme="majorHAnsi" w:hAnsiTheme="majorHAnsi" w:cstheme="majorHAnsi"/>
          <w:highlight w:val="green"/>
          <w:u w:val="single"/>
        </w:rPr>
        <w:t>national appropriations</w:t>
      </w:r>
      <w:r w:rsidRPr="007517CE">
        <w:rPr>
          <w:rFonts w:asciiTheme="majorHAnsi" w:hAnsiTheme="majorHAnsi" w:cstheme="majorHAnsi"/>
          <w:sz w:val="16"/>
        </w:rPr>
        <w:t xml:space="preserve">. Furthermore, nations themselves are answerable in case of any environmental damages.” </w:t>
      </w:r>
      <w:r w:rsidRPr="007517CE">
        <w:rPr>
          <w:rFonts w:asciiTheme="majorHAnsi" w:hAnsiTheme="majorHAnsi" w:cstheme="majorHAnsi"/>
          <w:sz w:val="16"/>
          <w:szCs w:val="16"/>
        </w:rPr>
        <w:t>It is an interesting theory, and these 21st century frontiersmen and women might be correct. The Outer Space Treaty does not only govern nations themselves, but national oversight of non-governmental organizations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 The reality behind this entire discussion is that it will not become truly important until either nations or private corporations prove they can travel to another planet. Until then, the laws of space colonization are nothing more than an academic exercise. However, they have been proven important in one sense: protection of our moon. Prohibitions on national appropriation, military use, or exploitation have certainly been effective in keeping the moon unmolested (though technological and financial constraints also played a major role). So perhaps there is a reasonable groundwork for the future laws of space colonization. Proxima b may not be the first place they are exercised, but the discovery of a relatively nearby Earthlike planet is sure to hasten the need for such laws to be in place before we land. The law now needs to boldly go where no law has gone before.</w:t>
      </w:r>
    </w:p>
    <w:p w14:paraId="000F48E1"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t xml:space="preserve">Concede that Mining </w:t>
      </w:r>
      <w:r w:rsidRPr="007517CE">
        <w:rPr>
          <w:rFonts w:asciiTheme="majorHAnsi" w:hAnsiTheme="majorHAnsi" w:cstheme="majorHAnsi"/>
          <w:u w:val="single"/>
        </w:rPr>
        <w:t>democratizes</w:t>
      </w:r>
      <w:r w:rsidRPr="007517CE">
        <w:rPr>
          <w:rFonts w:asciiTheme="majorHAnsi" w:hAnsiTheme="majorHAnsi" w:cstheme="majorHAnsi"/>
        </w:rPr>
        <w:t xml:space="preserve"> AAC tech – that’s necessary for Space Colonization to occur.</w:t>
      </w:r>
    </w:p>
    <w:p w14:paraId="656B9C34"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NASA 14</w:t>
      </w:r>
      <w:r w:rsidRPr="007517CE">
        <w:rPr>
          <w:rFonts w:asciiTheme="majorHAnsi" w:hAnsiTheme="majorHAnsi" w:cstheme="majorHAnsi"/>
        </w:rPr>
        <w:t xml:space="preserve"> National Aeronautics and Space Administration 6-27-2014 “How Will NASA's Asteroid Redirect Mission Help Humans Reach Mars?” </w:t>
      </w:r>
      <w:hyperlink r:id="rId18" w:history="1">
        <w:r w:rsidRPr="007517CE">
          <w:rPr>
            <w:rStyle w:val="Hyperlink"/>
            <w:rFonts w:asciiTheme="majorHAnsi" w:hAnsiTheme="majorHAnsi" w:cstheme="majorHAnsi"/>
          </w:rPr>
          <w:t>https://www.nasa.gov/content/how-will-nasas-asteroid-redirect-mission-help-humans-reach-mars/</w:t>
        </w:r>
      </w:hyperlink>
      <w:r w:rsidRPr="007517CE">
        <w:rPr>
          <w:rFonts w:asciiTheme="majorHAnsi" w:hAnsiTheme="majorHAnsi" w:cstheme="majorHAnsi"/>
        </w:rPr>
        <w:t xml:space="preserve"> //Elmer </w:t>
      </w:r>
    </w:p>
    <w:p w14:paraId="6C546722" w14:textId="77777777" w:rsidR="004018ED" w:rsidRPr="007517CE" w:rsidRDefault="004018ED" w:rsidP="004018ED">
      <w:pPr>
        <w:rPr>
          <w:rFonts w:asciiTheme="majorHAnsi" w:hAnsiTheme="majorHAnsi" w:cstheme="majorHAnsi"/>
          <w:sz w:val="16"/>
        </w:rPr>
      </w:pPr>
      <w:r w:rsidRPr="007517CE">
        <w:rPr>
          <w:rFonts w:asciiTheme="majorHAnsi" w:hAnsiTheme="majorHAnsi" w:cstheme="majorHAnsi"/>
          <w:sz w:val="16"/>
        </w:rPr>
        <w:t xml:space="preserve">Trajectory and Navigation </w:t>
      </w:r>
      <w:r w:rsidRPr="00CD1C5A">
        <w:rPr>
          <w:rStyle w:val="Emphasis"/>
          <w:rFonts w:asciiTheme="majorHAnsi" w:hAnsiTheme="majorHAnsi" w:cstheme="majorHAnsi"/>
          <w:highlight w:val="green"/>
        </w:rPr>
        <w:t>As we learn to maneuver</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a large mass like </w:t>
      </w:r>
      <w:r w:rsidRPr="00CD1C5A">
        <w:rPr>
          <w:rStyle w:val="Emphasis"/>
          <w:rFonts w:asciiTheme="majorHAnsi" w:hAnsiTheme="majorHAnsi" w:cstheme="majorHAnsi"/>
          <w:highlight w:val="green"/>
        </w:rPr>
        <w:t>an asteroid using low-thrust propulsion and</w:t>
      </w:r>
      <w:r w:rsidRPr="007517CE">
        <w:rPr>
          <w:rFonts w:asciiTheme="majorHAnsi" w:hAnsiTheme="majorHAnsi" w:cstheme="majorHAnsi"/>
          <w:sz w:val="16"/>
        </w:rPr>
        <w:t xml:space="preserve"> </w:t>
      </w:r>
      <w:r w:rsidRPr="007517CE">
        <w:rPr>
          <w:rStyle w:val="StyleUnderline"/>
          <w:rFonts w:asciiTheme="majorHAnsi" w:hAnsiTheme="majorHAnsi" w:cstheme="majorHAnsi"/>
        </w:rPr>
        <w:t>the</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gravity</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 xml:space="preserve">fields of Earth and the moon, </w:t>
      </w:r>
      <w:r w:rsidRPr="00CD1C5A">
        <w:rPr>
          <w:rStyle w:val="Emphasis"/>
          <w:rFonts w:asciiTheme="majorHAnsi" w:hAnsiTheme="majorHAnsi" w:cstheme="majorHAnsi"/>
          <w:highlight w:val="green"/>
          <w:bdr w:val="single" w:sz="18" w:space="0" w:color="auto"/>
        </w:rPr>
        <w:t>we’ll prove valuable technologies for the future Mars missions</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Human missions to Mars will require</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far </w:t>
      </w:r>
      <w:r w:rsidRPr="00CD1C5A">
        <w:rPr>
          <w:rStyle w:val="Emphasis"/>
          <w:rFonts w:asciiTheme="majorHAnsi" w:hAnsiTheme="majorHAnsi" w:cstheme="majorHAnsi"/>
          <w:highlight w:val="green"/>
        </w:rPr>
        <w:t>more cargo at</w:t>
      </w:r>
      <w:r w:rsidRPr="007517CE">
        <w:rPr>
          <w:rFonts w:asciiTheme="majorHAnsi" w:hAnsiTheme="majorHAnsi" w:cstheme="majorHAnsi"/>
          <w:sz w:val="16"/>
        </w:rPr>
        <w:t xml:space="preserve"> a </w:t>
      </w:r>
      <w:r w:rsidRPr="00CD1C5A">
        <w:rPr>
          <w:rStyle w:val="Emphasis"/>
          <w:rFonts w:asciiTheme="majorHAnsi" w:hAnsiTheme="majorHAnsi" w:cstheme="majorHAnsi"/>
          <w:highlight w:val="green"/>
        </w:rPr>
        <w:t xml:space="preserve">long </w:t>
      </w:r>
      <w:r w:rsidRPr="00CD1C5A">
        <w:rPr>
          <w:rStyle w:val="Emphasis"/>
          <w:rFonts w:asciiTheme="majorHAnsi" w:hAnsiTheme="majorHAnsi" w:cstheme="majorHAnsi"/>
          <w:highlight w:val="green"/>
        </w:rPr>
        <w:lastRenderedPageBreak/>
        <w:t>distance</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from Earth—much greater than the amount of cargo we currently send to the space station, which takes about one to three days to arrive. The </w:t>
      </w:r>
      <w:r w:rsidRPr="00CD1C5A">
        <w:rPr>
          <w:rStyle w:val="Emphasis"/>
          <w:rFonts w:asciiTheme="majorHAnsi" w:hAnsiTheme="majorHAnsi" w:cstheme="majorHAnsi"/>
          <w:highlight w:val="green"/>
        </w:rPr>
        <w:t>ARM mission will</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help </w:t>
      </w:r>
      <w:r w:rsidRPr="00CD1C5A">
        <w:rPr>
          <w:rStyle w:val="Emphasis"/>
          <w:rFonts w:asciiTheme="majorHAnsi" w:hAnsiTheme="majorHAnsi" w:cstheme="majorHAnsi"/>
          <w:highlight w:val="green"/>
        </w:rPr>
        <w:t>perfect techniques</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for sending those large masses to Mars </w:t>
      </w:r>
      <w:r w:rsidRPr="00CD1C5A">
        <w:rPr>
          <w:rStyle w:val="Emphasis"/>
          <w:rFonts w:asciiTheme="majorHAnsi" w:hAnsiTheme="majorHAnsi" w:cstheme="majorHAnsi"/>
          <w:highlight w:val="green"/>
        </w:rPr>
        <w:t>by requiring</w:t>
      </w:r>
      <w:r w:rsidRPr="00CD1C5A">
        <w:rPr>
          <w:rFonts w:asciiTheme="majorHAnsi" w:hAnsiTheme="majorHAnsi" w:cstheme="majorHAnsi"/>
          <w:sz w:val="16"/>
          <w:highlight w:val="green"/>
        </w:rPr>
        <w:t xml:space="preserve"> </w:t>
      </w:r>
      <w:r w:rsidRPr="007517CE">
        <w:rPr>
          <w:rFonts w:asciiTheme="majorHAnsi" w:hAnsiTheme="majorHAnsi" w:cstheme="majorHAnsi"/>
          <w:sz w:val="16"/>
        </w:rPr>
        <w:t xml:space="preserve">a </w:t>
      </w:r>
      <w:r w:rsidRPr="00CD1C5A">
        <w:rPr>
          <w:rStyle w:val="Emphasis"/>
          <w:rFonts w:asciiTheme="majorHAnsi" w:hAnsiTheme="majorHAnsi" w:cstheme="majorHAnsi"/>
          <w:highlight w:val="green"/>
          <w:bdr w:val="single" w:sz="18" w:space="0" w:color="auto"/>
        </w:rPr>
        <w:t>precise set of maneuvers to intercept the asteroid at a distance with large time delays</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Reaching</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the</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Earth-moon system</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also</w:t>
      </w:r>
      <w:r w:rsidRPr="007517CE">
        <w:rPr>
          <w:rFonts w:asciiTheme="majorHAnsi" w:hAnsiTheme="majorHAnsi" w:cstheme="majorHAnsi"/>
          <w:sz w:val="16"/>
        </w:rPr>
        <w:t xml:space="preserve"> </w:t>
      </w:r>
      <w:r w:rsidRPr="00CD1C5A">
        <w:rPr>
          <w:rStyle w:val="Emphasis"/>
          <w:rFonts w:asciiTheme="majorHAnsi" w:hAnsiTheme="majorHAnsi" w:cstheme="majorHAnsi"/>
          <w:highlight w:val="green"/>
        </w:rPr>
        <w:t>requires</w:t>
      </w:r>
      <w:r w:rsidRPr="00CD1C5A">
        <w:rPr>
          <w:rFonts w:asciiTheme="majorHAnsi" w:hAnsiTheme="majorHAnsi" w:cstheme="majorHAnsi"/>
          <w:sz w:val="16"/>
          <w:highlight w:val="green"/>
        </w:rPr>
        <w:t xml:space="preserve"> </w:t>
      </w:r>
      <w:r w:rsidRPr="00CD1C5A">
        <w:rPr>
          <w:rStyle w:val="Emphasis"/>
          <w:rFonts w:asciiTheme="majorHAnsi" w:hAnsiTheme="majorHAnsi" w:cstheme="majorHAnsi"/>
          <w:highlight w:val="green"/>
        </w:rPr>
        <w:t>precision very similar</w:t>
      </w:r>
      <w:r w:rsidRPr="00CD1C5A">
        <w:rPr>
          <w:rFonts w:asciiTheme="majorHAnsi" w:hAnsiTheme="majorHAnsi" w:cstheme="majorHAnsi"/>
          <w:sz w:val="16"/>
          <w:highlight w:val="green"/>
        </w:rPr>
        <w:t xml:space="preserve"> </w:t>
      </w:r>
      <w:r w:rsidRPr="007517CE">
        <w:rPr>
          <w:rStyle w:val="StyleUnderline"/>
          <w:rFonts w:asciiTheme="majorHAnsi" w:hAnsiTheme="majorHAnsi" w:cstheme="majorHAnsi"/>
        </w:rPr>
        <w:t xml:space="preserve">to that required for Mars orbit. Very </w:t>
      </w:r>
      <w:r w:rsidRPr="00CD1C5A">
        <w:rPr>
          <w:rStyle w:val="Emphasis"/>
          <w:rFonts w:asciiTheme="majorHAnsi" w:hAnsiTheme="majorHAnsi" w:cstheme="majorHAnsi"/>
          <w:highlight w:val="green"/>
        </w:rPr>
        <w:t>careful power balancing and attitude</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 xml:space="preserve">control </w:t>
      </w:r>
      <w:r w:rsidRPr="00CD1C5A">
        <w:rPr>
          <w:rStyle w:val="Emphasis"/>
          <w:rFonts w:asciiTheme="majorHAnsi" w:hAnsiTheme="majorHAnsi" w:cstheme="majorHAnsi"/>
          <w:highlight w:val="green"/>
          <w:bdr w:val="single" w:sz="18" w:space="0" w:color="auto"/>
        </w:rPr>
        <w:t>will be required</w:t>
      </w:r>
      <w:r w:rsidRPr="00CD1C5A">
        <w:rPr>
          <w:rStyle w:val="StyleUnderline"/>
          <w:rFonts w:asciiTheme="majorHAnsi" w:hAnsiTheme="majorHAnsi" w:cstheme="majorHAnsi"/>
          <w:highlight w:val="green"/>
        </w:rPr>
        <w:t xml:space="preserve"> </w:t>
      </w:r>
      <w:r w:rsidRPr="007517CE">
        <w:rPr>
          <w:rStyle w:val="StyleUnderline"/>
          <w:rFonts w:asciiTheme="majorHAnsi" w:hAnsiTheme="majorHAnsi" w:cstheme="majorHAnsi"/>
        </w:rPr>
        <w:t>to execute this portion of the ARM mission, which will parallel the work needed to pre-position cargo at Mars</w:t>
      </w:r>
      <w:r w:rsidRPr="007517CE">
        <w:rPr>
          <w:rFonts w:asciiTheme="majorHAnsi" w:hAnsiTheme="majorHAnsi" w:cstheme="majorHAnsi"/>
          <w:sz w:val="16"/>
        </w:rPr>
        <w:t xml:space="preserve">. Additionally, the crewed mission aboard Orion </w:t>
      </w:r>
      <w:r w:rsidRPr="007517CE">
        <w:rPr>
          <w:rStyle w:val="StyleUnderline"/>
          <w:rFonts w:asciiTheme="majorHAnsi" w:hAnsiTheme="majorHAnsi" w:cstheme="majorHAnsi"/>
        </w:rPr>
        <w:t>to the asteroid in cis-lunar space calls for a complex set of maneuvers to rendezvous and dock with the robotic spacecraft. Both the out-bound legs and in-bound legs of the journey require a critical lunar gravity assist burn, which is executed about 62 miles (100 km) above the lunar surface. The</w:t>
      </w:r>
      <w:r w:rsidRPr="007517CE">
        <w:rPr>
          <w:rFonts w:asciiTheme="majorHAnsi" w:hAnsiTheme="majorHAnsi" w:cstheme="majorHAnsi"/>
          <w:sz w:val="16"/>
        </w:rPr>
        <w:t xml:space="preserve"> insertion and departure from the distant retrograde orbit also require very precise maneuvers that are comparable to the Mars orbit insertion and Mars departure burns.</w:t>
      </w:r>
    </w:p>
    <w:p w14:paraId="7D056E92" w14:textId="77777777" w:rsidR="004018ED" w:rsidRPr="007517CE" w:rsidRDefault="004018ED" w:rsidP="004018ED">
      <w:pPr>
        <w:pStyle w:val="Heading4"/>
        <w:rPr>
          <w:rFonts w:asciiTheme="majorHAnsi" w:hAnsiTheme="majorHAnsi" w:cstheme="majorHAnsi"/>
        </w:rPr>
      </w:pPr>
      <w:bookmarkStart w:id="0" w:name="_Hlk28889811"/>
      <w:r w:rsidRPr="007517CE">
        <w:rPr>
          <w:rFonts w:asciiTheme="majorHAnsi" w:hAnsiTheme="majorHAnsi" w:cstheme="majorHAnsi"/>
        </w:rPr>
        <w:t>Earth is dying</w:t>
      </w:r>
    </w:p>
    <w:p w14:paraId="546FD48B"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Arora 19</w:t>
      </w:r>
      <w:r w:rsidRPr="007517CE">
        <w:rPr>
          <w:rFonts w:asciiTheme="majorHAnsi" w:hAnsiTheme="majorHAnsi" w:cstheme="majorHAnsi"/>
        </w:rPr>
        <w:t xml:space="preserve"> (Naveen Kumar Arora, Professor in the Department of Environmental Science, Ex-Head Department of Env. Microbiology, Babasaheb Bhimrao Ambedkar University.)(“Earth: 50 years challenge”, Environmental Sustainability, March 2019, Volume 2, </w:t>
      </w:r>
      <w:hyperlink r:id="rId19" w:history="1">
        <w:r w:rsidRPr="007517CE">
          <w:rPr>
            <w:rStyle w:val="Hyperlink"/>
            <w:rFonts w:asciiTheme="majorHAnsi" w:hAnsiTheme="majorHAnsi" w:cstheme="majorHAnsi"/>
          </w:rPr>
          <w:t>Issue 1</w:t>
        </w:r>
      </w:hyperlink>
      <w:r w:rsidRPr="007517CE">
        <w:rPr>
          <w:rFonts w:asciiTheme="majorHAnsi" w:hAnsiTheme="majorHAnsi" w:cstheme="majorHAnsi"/>
        </w:rPr>
        <w:t>, pp 1–3)//ASMITH</w:t>
      </w:r>
    </w:p>
    <w:p w14:paraId="6139BBED" w14:textId="77777777" w:rsidR="004018ED" w:rsidRPr="007517CE" w:rsidRDefault="004018ED" w:rsidP="004018ED">
      <w:pPr>
        <w:rPr>
          <w:rFonts w:asciiTheme="majorHAnsi" w:hAnsiTheme="majorHAnsi" w:cstheme="majorHAnsi"/>
          <w:sz w:val="14"/>
        </w:rPr>
      </w:pPr>
      <w:r w:rsidRPr="007517CE">
        <w:rPr>
          <w:rFonts w:asciiTheme="majorHAnsi" w:hAnsiTheme="majorHAnsi" w:cstheme="majorHAnsi"/>
          <w:sz w:val="14"/>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7517CE">
        <w:rPr>
          <w:rStyle w:val="StyleUnderline"/>
          <w:rFonts w:asciiTheme="majorHAnsi" w:hAnsiTheme="majorHAnsi" w:cstheme="majorHAnsi"/>
        </w:rPr>
        <w:t>the presence of humans on earth brought several changes in both the biological and non-biological components</w:t>
      </w:r>
      <w:r w:rsidRPr="007517CE">
        <w:rPr>
          <w:rFonts w:asciiTheme="majorHAnsi" w:hAnsiTheme="majorHAnsi" w:cstheme="majorHAnsi"/>
          <w:sz w:val="14"/>
        </w:rPr>
        <w:t xml:space="preserve">. Most of the striking changes have appeared in last 50 years or so. According to reports, </w:t>
      </w:r>
      <w:r w:rsidRPr="007517CE">
        <w:rPr>
          <w:rStyle w:val="StyleUnderline"/>
          <w:rFonts w:asciiTheme="majorHAnsi" w:hAnsiTheme="majorHAnsi" w:cstheme="majorHAnsi"/>
        </w:rPr>
        <w:t>humans have destroyed about 83% of wild mammals and half the species of plants till date</w:t>
      </w:r>
      <w:r w:rsidRPr="007517CE">
        <w:rPr>
          <w:rFonts w:asciiTheme="majorHAnsi" w:hAnsiTheme="majorHAnsi" w:cstheme="majorHAnsi"/>
          <w:sz w:val="14"/>
        </w:rPr>
        <w:t xml:space="preserve">. On the whole, </w:t>
      </w:r>
      <w:r w:rsidRPr="007517CE">
        <w:rPr>
          <w:rStyle w:val="StyleUnderline"/>
          <w:rFonts w:asciiTheme="majorHAnsi" w:hAnsiTheme="majorHAnsi" w:cstheme="majorHAnsi"/>
        </w:rPr>
        <w:t>humans have consumed 30% of the known resources resulting into scarcer ecosystem services for future generations</w:t>
      </w:r>
      <w:r w:rsidRPr="007517CE">
        <w:rPr>
          <w:rFonts w:asciiTheme="majorHAnsi" w:hAnsiTheme="majorHAnsi" w:cstheme="majorHAnsi"/>
          <w:sz w:val="14"/>
        </w:rPr>
        <w:t xml:space="preserve">. If these trends continue, </w:t>
      </w:r>
      <w:r w:rsidRPr="00CD1C5A">
        <w:rPr>
          <w:rStyle w:val="Emphasis"/>
          <w:rFonts w:asciiTheme="majorHAnsi" w:hAnsiTheme="majorHAnsi" w:cstheme="majorHAnsi"/>
          <w:highlight w:val="green"/>
        </w:rPr>
        <w:t>the Earth will</w:t>
      </w:r>
      <w:r w:rsidRPr="007517CE">
        <w:rPr>
          <w:rStyle w:val="Emphasis"/>
          <w:rFonts w:asciiTheme="majorHAnsi" w:hAnsiTheme="majorHAnsi" w:cstheme="majorHAnsi"/>
        </w:rPr>
        <w:t xml:space="preserve"> soon </w:t>
      </w:r>
      <w:r w:rsidRPr="00CD1C5A">
        <w:rPr>
          <w:rStyle w:val="Emphasis"/>
          <w:rFonts w:asciiTheme="majorHAnsi" w:hAnsiTheme="majorHAnsi" w:cstheme="majorHAnsi"/>
          <w:highlight w:val="green"/>
        </w:rPr>
        <w:t>be experiencing mass extinctions</w:t>
      </w:r>
      <w:r w:rsidRPr="007517CE">
        <w:rPr>
          <w:rStyle w:val="StyleUnderline"/>
          <w:rFonts w:asciiTheme="majorHAnsi" w:hAnsiTheme="majorHAnsi" w:cstheme="majorHAnsi"/>
        </w:rPr>
        <w:t xml:space="preserve"> and we will be left with an even more degraded planet. Humans in last 50 years, because of ever-increasing population associated with pollution and destruction of natural ecosystems have completely changed the face of the Earth</w:t>
      </w:r>
      <w:r w:rsidRPr="007517CE">
        <w:rPr>
          <w:rFonts w:asciiTheme="majorHAnsi" w:hAnsiTheme="majorHAnsi" w:cstheme="majorHAnsi"/>
          <w:sz w:val="14"/>
        </w:rPr>
        <w:t xml:space="preserve">. </w:t>
      </w:r>
      <w:r w:rsidRPr="007517CE">
        <w:rPr>
          <w:rStyle w:val="StyleUnderline"/>
          <w:rFonts w:asciiTheme="majorHAnsi" w:hAnsiTheme="majorHAnsi" w:cstheme="majorHAnsi"/>
        </w:rPr>
        <w:t>The exponential increase in human population in last few decades brought about many drastic changes</w:t>
      </w:r>
      <w:r w:rsidRPr="007517CE">
        <w:rPr>
          <w:rFonts w:asciiTheme="majorHAnsi" w:hAnsiTheme="majorHAnsi" w:cstheme="majorHAnsi"/>
          <w:sz w:val="14"/>
        </w:rPr>
        <w:t xml:space="preserve"> on Earth making it look much degraded and bruised. One such phenomenon is </w:t>
      </w:r>
      <w:r w:rsidRPr="00CD1C5A">
        <w:rPr>
          <w:rStyle w:val="Emphasis"/>
          <w:rFonts w:asciiTheme="majorHAnsi" w:hAnsiTheme="majorHAnsi" w:cstheme="majorHAnsi"/>
          <w:highlight w:val="green"/>
        </w:rPr>
        <w:t>Earth’s</w:t>
      </w:r>
      <w:r w:rsidRPr="007517CE">
        <w:rPr>
          <w:rStyle w:val="Emphasis"/>
          <w:rFonts w:asciiTheme="majorHAnsi" w:hAnsiTheme="majorHAnsi" w:cstheme="majorHAnsi"/>
        </w:rPr>
        <w:t xml:space="preserve"> present </w:t>
      </w:r>
      <w:r w:rsidRPr="00CD1C5A">
        <w:rPr>
          <w:rStyle w:val="Emphasis"/>
          <w:rFonts w:asciiTheme="majorHAnsi" w:hAnsiTheme="majorHAnsi" w:cstheme="majorHAnsi"/>
          <w:highlight w:val="green"/>
        </w:rPr>
        <w:t>carbon dioxide</w:t>
      </w:r>
      <w:r w:rsidRPr="007517CE">
        <w:rPr>
          <w:rFonts w:asciiTheme="majorHAnsi" w:hAnsiTheme="majorHAnsi" w:cstheme="majorHAnsi"/>
          <w:sz w:val="14"/>
        </w:rPr>
        <w:t xml:space="preserve"> (a potent green house gas) </w:t>
      </w:r>
      <w:r w:rsidRPr="00CD1C5A">
        <w:rPr>
          <w:rStyle w:val="Emphasis"/>
          <w:rFonts w:asciiTheme="majorHAnsi" w:hAnsiTheme="majorHAnsi" w:cstheme="majorHAnsi"/>
          <w:highlight w:val="green"/>
        </w:rPr>
        <w:t>level</w:t>
      </w:r>
      <w:r w:rsidRPr="007517CE">
        <w:rPr>
          <w:rStyle w:val="Emphasis"/>
          <w:rFonts w:asciiTheme="majorHAnsi" w:hAnsiTheme="majorHAnsi" w:cstheme="majorHAnsi"/>
        </w:rPr>
        <w:t xml:space="preserve"> </w:t>
      </w:r>
      <w:r w:rsidRPr="007517CE">
        <w:rPr>
          <w:rStyle w:val="StyleUnderline"/>
          <w:rFonts w:asciiTheme="majorHAnsi" w:hAnsiTheme="majorHAnsi" w:cstheme="majorHAnsi"/>
        </w:rPr>
        <w:t xml:space="preserve">in the atmosphere which has </w:t>
      </w:r>
      <w:r w:rsidRPr="00CD1C5A">
        <w:rPr>
          <w:rStyle w:val="StyleUnderline"/>
          <w:rFonts w:asciiTheme="majorHAnsi" w:hAnsiTheme="majorHAnsi" w:cstheme="majorHAnsi"/>
          <w:highlight w:val="green"/>
        </w:rPr>
        <w:t>exceeded 411</w:t>
      </w:r>
      <w:r w:rsidRPr="007517CE">
        <w:rPr>
          <w:rFonts w:asciiTheme="majorHAnsi" w:hAnsiTheme="majorHAnsi" w:cstheme="majorHAnsi"/>
          <w:sz w:val="14"/>
        </w:rPr>
        <w:t xml:space="preserve"> parts per million (</w:t>
      </w:r>
      <w:r w:rsidRPr="00CD1C5A">
        <w:rPr>
          <w:rStyle w:val="StyleUnderline"/>
          <w:rFonts w:asciiTheme="majorHAnsi" w:hAnsiTheme="majorHAnsi" w:cstheme="majorHAnsi"/>
          <w:highlight w:val="green"/>
        </w:rPr>
        <w:t>ppm</w:t>
      </w:r>
      <w:r w:rsidRPr="007517CE">
        <w:rPr>
          <w:rFonts w:asciiTheme="majorHAnsi" w:hAnsiTheme="majorHAnsi" w:cstheme="majorHAnsi"/>
          <w:sz w:val="14"/>
        </w:rPr>
        <w:t xml:space="preserve">), </w:t>
      </w:r>
      <w:r w:rsidRPr="007517CE">
        <w:rPr>
          <w:rStyle w:val="StyleUnderline"/>
          <w:rFonts w:asciiTheme="majorHAnsi" w:hAnsiTheme="majorHAnsi" w:cstheme="majorHAnsi"/>
        </w:rPr>
        <w:t>much higher as compared to about 323 ppm about 50 years ago, resulting in major environmental issues such as global warming and climate change.</w:t>
      </w:r>
      <w:r w:rsidRPr="007517CE">
        <w:rPr>
          <w:rFonts w:asciiTheme="majorHAnsi" w:hAnsiTheme="majorHAnsi" w:cstheme="majorHAnsi"/>
          <w:sz w:val="14"/>
        </w:rPr>
        <w:t xml:space="preserve"> </w:t>
      </w:r>
      <w:r w:rsidRPr="007517CE">
        <w:rPr>
          <w:rStyle w:val="StyleUnderline"/>
          <w:rFonts w:asciiTheme="majorHAnsi" w:hAnsiTheme="majorHAnsi" w:cstheme="majorHAnsi"/>
        </w:rPr>
        <w:t>According to the</w:t>
      </w:r>
      <w:r w:rsidRPr="007517CE">
        <w:rPr>
          <w:rFonts w:asciiTheme="majorHAnsi" w:hAnsiTheme="majorHAnsi" w:cstheme="majorHAnsi"/>
          <w:sz w:val="14"/>
        </w:rPr>
        <w:t xml:space="preserve"> Fifth Assessment Report of </w:t>
      </w:r>
      <w:r w:rsidRPr="007517CE">
        <w:rPr>
          <w:rStyle w:val="StyleUnderline"/>
          <w:rFonts w:asciiTheme="majorHAnsi" w:hAnsiTheme="majorHAnsi" w:cstheme="majorHAnsi"/>
        </w:rPr>
        <w:t>I</w:t>
      </w:r>
      <w:r w:rsidRPr="007517CE">
        <w:rPr>
          <w:rFonts w:asciiTheme="majorHAnsi" w:hAnsiTheme="majorHAnsi" w:cstheme="majorHAnsi"/>
          <w:sz w:val="14"/>
        </w:rPr>
        <w:t xml:space="preserve">ntergovernmental </w:t>
      </w:r>
      <w:r w:rsidRPr="007517CE">
        <w:rPr>
          <w:rStyle w:val="StyleUnderline"/>
          <w:rFonts w:asciiTheme="majorHAnsi" w:hAnsiTheme="majorHAnsi" w:cstheme="majorHAnsi"/>
        </w:rPr>
        <w:t>P</w:t>
      </w:r>
      <w:r w:rsidRPr="007517CE">
        <w:rPr>
          <w:rFonts w:asciiTheme="majorHAnsi" w:hAnsiTheme="majorHAnsi" w:cstheme="majorHAnsi"/>
          <w:sz w:val="14"/>
        </w:rPr>
        <w:t xml:space="preserve">anel on </w:t>
      </w:r>
      <w:r w:rsidRPr="007517CE">
        <w:rPr>
          <w:rStyle w:val="StyleUnderline"/>
          <w:rFonts w:asciiTheme="majorHAnsi" w:hAnsiTheme="majorHAnsi" w:cstheme="majorHAnsi"/>
        </w:rPr>
        <w:t>C</w:t>
      </w:r>
      <w:r w:rsidRPr="007517CE">
        <w:rPr>
          <w:rFonts w:asciiTheme="majorHAnsi" w:hAnsiTheme="majorHAnsi" w:cstheme="majorHAnsi"/>
          <w:sz w:val="14"/>
        </w:rPr>
        <w:t xml:space="preserve">limate </w:t>
      </w:r>
      <w:r w:rsidRPr="007517CE">
        <w:rPr>
          <w:rStyle w:val="StyleUnderline"/>
          <w:rFonts w:asciiTheme="majorHAnsi" w:hAnsiTheme="majorHAnsi" w:cstheme="majorHAnsi"/>
        </w:rPr>
        <w:t>C</w:t>
      </w:r>
      <w:r w:rsidRPr="007517CE">
        <w:rPr>
          <w:rFonts w:asciiTheme="majorHAnsi" w:hAnsiTheme="majorHAnsi" w:cstheme="majorHAnsi"/>
          <w:sz w:val="14"/>
        </w:rPr>
        <w:t xml:space="preserve">hange, </w:t>
      </w:r>
      <w:r w:rsidRPr="007517CE">
        <w:rPr>
          <w:rStyle w:val="StyleUnderline"/>
          <w:rFonts w:asciiTheme="majorHAnsi" w:hAnsiTheme="majorHAnsi" w:cstheme="majorHAnsi"/>
        </w:rPr>
        <w:t>anthropogenic activities have been described as the main cause of increased green house gases level</w:t>
      </w:r>
      <w:r w:rsidRPr="007517CE">
        <w:rPr>
          <w:rFonts w:asciiTheme="majorHAnsi" w:hAnsiTheme="majorHAnsi" w:cstheme="majorHAnsi"/>
          <w:sz w:val="14"/>
        </w:rPr>
        <w:t xml:space="preserve">, of which 2/3rd come from burning of fossil fuels and 1/3rd is from land use changes. </w:t>
      </w:r>
      <w:r w:rsidRPr="007517CE">
        <w:rPr>
          <w:rStyle w:val="StyleUnderline"/>
          <w:rFonts w:asciiTheme="majorHAnsi" w:hAnsiTheme="majorHAnsi" w:cstheme="majorHAnsi"/>
        </w:rPr>
        <w:t xml:space="preserve">The increased </w:t>
      </w:r>
      <w:r w:rsidRPr="00CD1C5A">
        <w:rPr>
          <w:rStyle w:val="Emphasis"/>
          <w:rFonts w:asciiTheme="majorHAnsi" w:hAnsiTheme="majorHAnsi" w:cstheme="majorHAnsi"/>
          <w:highlight w:val="green"/>
        </w:rPr>
        <w:t>clearing of forests and vegetated lands</w:t>
      </w:r>
      <w:r w:rsidRPr="007517CE">
        <w:rPr>
          <w:rFonts w:asciiTheme="majorHAnsi" w:hAnsiTheme="majorHAnsi" w:cstheme="majorHAnsi"/>
          <w:sz w:val="14"/>
        </w:rPr>
        <w:t xml:space="preserve">, due to overgrazing and industrial transformation, in the 1970s </w:t>
      </w:r>
      <w:r w:rsidRPr="00CD1C5A">
        <w:rPr>
          <w:rStyle w:val="StyleUnderline"/>
          <w:rFonts w:asciiTheme="majorHAnsi" w:hAnsiTheme="majorHAnsi" w:cstheme="majorHAnsi"/>
          <w:highlight w:val="green"/>
        </w:rPr>
        <w:t>showed disturbed albedo</w:t>
      </w:r>
      <w:r w:rsidRPr="007517CE">
        <w:rPr>
          <w:rStyle w:val="StyleUnderline"/>
          <w:rFonts w:asciiTheme="majorHAnsi" w:hAnsiTheme="majorHAnsi" w:cstheme="majorHAnsi"/>
        </w:rPr>
        <w:t xml:space="preserve"> and evapotranspiration </w:t>
      </w:r>
      <w:r w:rsidRPr="00CD1C5A">
        <w:rPr>
          <w:rStyle w:val="StyleUnderline"/>
          <w:rFonts w:asciiTheme="majorHAnsi" w:hAnsiTheme="majorHAnsi" w:cstheme="majorHAnsi"/>
          <w:highlight w:val="green"/>
        </w:rPr>
        <w:t>leading to warming of earth</w:t>
      </w:r>
      <w:r w:rsidRPr="00CD1C5A">
        <w:rPr>
          <w:rFonts w:asciiTheme="majorHAnsi" w:hAnsiTheme="majorHAnsi" w:cstheme="majorHAnsi"/>
          <w:sz w:val="14"/>
          <w:highlight w:val="green"/>
        </w:rPr>
        <w:t>,</w:t>
      </w:r>
      <w:r w:rsidRPr="007517CE">
        <w:rPr>
          <w:rFonts w:asciiTheme="majorHAnsi" w:hAnsiTheme="majorHAnsi" w:cstheme="majorHAnsi"/>
          <w:sz w:val="14"/>
        </w:rPr>
        <w:t xml:space="preserve"> </w:t>
      </w:r>
      <w:r w:rsidRPr="007517CE">
        <w:rPr>
          <w:rStyle w:val="StyleUnderline"/>
          <w:rFonts w:asciiTheme="majorHAnsi" w:hAnsiTheme="majorHAnsi" w:cstheme="majorHAnsi"/>
        </w:rPr>
        <w:t xml:space="preserve">change in carbon cycle and global catastrophic events of biodiversity extinction. </w:t>
      </w:r>
      <w:r w:rsidRPr="007517CE">
        <w:rPr>
          <w:rFonts w:asciiTheme="majorHAnsi" w:hAnsiTheme="majorHAnsi" w:cstheme="majorHAnsi"/>
          <w:sz w:val="14"/>
        </w:rPr>
        <w:t xml:space="preserve">NASA’s Goddard Institute for Space Studies (GISS) analyzed that the average global temperature of earth has increased by about 0.8 °C since 1880 and two-thirds of this warming has been reported since 1975. </w:t>
      </w:r>
      <w:r w:rsidRPr="007517CE">
        <w:rPr>
          <w:rStyle w:val="StyleUnderline"/>
          <w:rFonts w:asciiTheme="majorHAnsi" w:hAnsiTheme="majorHAnsi" w:cstheme="majorHAnsi"/>
        </w:rPr>
        <w:t>The nexus of responses and catastrophic events also point towards the accelerated rate of melting of glaciers</w:t>
      </w:r>
      <w:r w:rsidRPr="007517CE">
        <w:rPr>
          <w:rFonts w:asciiTheme="majorHAnsi" w:hAnsiTheme="majorHAnsi" w:cstheme="majorHAnsi"/>
          <w:sz w:val="14"/>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7517CE">
        <w:rPr>
          <w:rStyle w:val="Emphasis"/>
          <w:rFonts w:asciiTheme="majorHAnsi" w:hAnsiTheme="majorHAnsi" w:cstheme="majorHAnsi"/>
        </w:rPr>
        <w:t>Chemical and pesticide pollution</w:t>
      </w:r>
      <w:r w:rsidRPr="007517CE">
        <w:rPr>
          <w:rStyle w:val="StyleUnderline"/>
          <w:rFonts w:asciiTheme="majorHAnsi" w:hAnsiTheme="majorHAnsi" w:cstheme="majorHAnsi"/>
        </w:rPr>
        <w:t xml:space="preserve"> is another menace to the ecosystems.</w:t>
      </w:r>
      <w:r w:rsidRPr="007517CE">
        <w:rPr>
          <w:rFonts w:asciiTheme="majorHAnsi" w:hAnsiTheme="majorHAnsi" w:cstheme="majorHAnsi"/>
          <w:sz w:val="14"/>
        </w:rPr>
        <w:t xml:space="preserve"> According to reports, more than 1,40,000 chemicals including pesticides, plastics, etc. have been synthesized till date since 1950 and </w:t>
      </w:r>
      <w:r w:rsidRPr="00CD1C5A">
        <w:rPr>
          <w:rStyle w:val="StyleUnderline"/>
          <w:rFonts w:asciiTheme="majorHAnsi" w:hAnsiTheme="majorHAnsi" w:cstheme="majorHAnsi"/>
          <w:highlight w:val="green"/>
        </w:rPr>
        <w:t xml:space="preserve">each year 10 millions tons of toxic compounds are </w:t>
      </w:r>
      <w:r w:rsidRPr="007517CE">
        <w:rPr>
          <w:rStyle w:val="StyleUnderline"/>
          <w:rFonts w:asciiTheme="majorHAnsi" w:hAnsiTheme="majorHAnsi" w:cstheme="majorHAnsi"/>
        </w:rPr>
        <w:t xml:space="preserve">being </w:t>
      </w:r>
      <w:r w:rsidRPr="00CD1C5A">
        <w:rPr>
          <w:rStyle w:val="StyleUnderline"/>
          <w:rFonts w:asciiTheme="majorHAnsi" w:hAnsiTheme="majorHAnsi" w:cstheme="majorHAnsi"/>
          <w:highlight w:val="green"/>
        </w:rPr>
        <w:t>dumped</w:t>
      </w:r>
      <w:r w:rsidRPr="007517CE">
        <w:rPr>
          <w:rStyle w:val="StyleUnderline"/>
          <w:rFonts w:asciiTheme="majorHAnsi" w:hAnsiTheme="majorHAnsi" w:cstheme="majorHAnsi"/>
        </w:rPr>
        <w:t xml:space="preserve"> into </w:t>
      </w:r>
      <w:r w:rsidRPr="007517CE">
        <w:rPr>
          <w:rStyle w:val="StyleUnderline"/>
          <w:rFonts w:asciiTheme="majorHAnsi" w:hAnsiTheme="majorHAnsi" w:cstheme="majorHAnsi"/>
        </w:rPr>
        <w:lastRenderedPageBreak/>
        <w:t xml:space="preserve">the environment </w:t>
      </w:r>
      <w:r w:rsidRPr="00CD1C5A">
        <w:rPr>
          <w:rStyle w:val="StyleUnderline"/>
          <w:rFonts w:asciiTheme="majorHAnsi" w:hAnsiTheme="majorHAnsi" w:cstheme="majorHAnsi"/>
          <w:highlight w:val="green"/>
        </w:rPr>
        <w:t>leading to land degradation, soil salinization and contamination of water resources</w:t>
      </w:r>
      <w:r w:rsidRPr="007517CE">
        <w:rPr>
          <w:rFonts w:asciiTheme="majorHAnsi" w:hAnsiTheme="majorHAnsi" w:cstheme="majorHAnsi"/>
          <w:sz w:val="14"/>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7517CE">
        <w:rPr>
          <w:rStyle w:val="Emphasis"/>
          <w:rFonts w:asciiTheme="majorHAnsi" w:hAnsiTheme="majorHAnsi" w:cstheme="majorHAnsi"/>
        </w:rPr>
        <w:t>Plastic pollution</w:t>
      </w:r>
      <w:r w:rsidRPr="007517CE">
        <w:rPr>
          <w:rStyle w:val="StyleUnderline"/>
          <w:rFonts w:asciiTheme="majorHAnsi" w:hAnsiTheme="majorHAnsi" w:cstheme="majorHAnsi"/>
        </w:rPr>
        <w:t xml:space="preserve"> is also a big nuisance caused by humans on Earth</w:t>
      </w:r>
      <w:r w:rsidRPr="007517CE">
        <w:rPr>
          <w:rFonts w:asciiTheme="majorHAnsi" w:hAnsiTheme="majorHAnsi" w:cstheme="majorHAnsi"/>
          <w:sz w:val="14"/>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7517CE">
        <w:rPr>
          <w:rStyle w:val="StyleUnderline"/>
          <w:rFonts w:asciiTheme="majorHAnsi" w:hAnsiTheme="majorHAnsi" w:cstheme="majorHAnsi"/>
        </w:rPr>
        <w:t>20% of Amazon forests are lost in the last half century. A recent study revealed that of total global tree cover loss between 2001 and 2015, 27% depreciation came from commodity driven deforestation i.e. conversion of forests permanently in order to expand commodities such as meat, minerals, oils and gas</w:t>
      </w:r>
      <w:r w:rsidRPr="007517CE">
        <w:rPr>
          <w:rFonts w:asciiTheme="majorHAnsi" w:hAnsiTheme="majorHAnsi" w:cstheme="majorHAnsi"/>
          <w:sz w:val="14"/>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CD1C5A">
        <w:rPr>
          <w:rStyle w:val="StyleUnderline"/>
          <w:rFonts w:asciiTheme="majorHAnsi" w:hAnsiTheme="majorHAnsi" w:cstheme="majorHAnsi"/>
          <w:highlight w:val="green"/>
        </w:rPr>
        <w:t>Reports say that</w:t>
      </w:r>
      <w:r w:rsidRPr="007517CE">
        <w:rPr>
          <w:rStyle w:val="StyleUnderline"/>
          <w:rFonts w:asciiTheme="majorHAnsi" w:hAnsiTheme="majorHAnsi" w:cstheme="majorHAnsi"/>
        </w:rPr>
        <w:t xml:space="preserve"> the damage done is so rapid that </w:t>
      </w:r>
      <w:r w:rsidRPr="00CD1C5A">
        <w:rPr>
          <w:rStyle w:val="Emphasis"/>
          <w:rFonts w:asciiTheme="majorHAnsi" w:hAnsiTheme="majorHAnsi" w:cstheme="majorHAnsi"/>
          <w:highlight w:val="green"/>
        </w:rPr>
        <w:t>even if we end it now, it will take centuries to replenish the natural world</w:t>
      </w:r>
      <w:r w:rsidRPr="00CD1C5A">
        <w:rPr>
          <w:rFonts w:asciiTheme="majorHAnsi" w:hAnsiTheme="majorHAnsi" w:cstheme="majorHAnsi"/>
          <w:sz w:val="14"/>
          <w:highlight w:val="green"/>
        </w:rPr>
        <w:t>.</w:t>
      </w:r>
      <w:r w:rsidRPr="007517CE">
        <w:rPr>
          <w:rFonts w:asciiTheme="majorHAnsi" w:hAnsiTheme="majorHAnsi" w:cstheme="majorHAnsi"/>
          <w:sz w:val="14"/>
        </w:rPr>
        <w:t xml:space="preserve"> The global human footprints over the past 50 years are so dominating that </w:t>
      </w:r>
      <w:r w:rsidRPr="007517CE">
        <w:rPr>
          <w:rStyle w:val="StyleUnderline"/>
          <w:rFonts w:asciiTheme="majorHAnsi" w:hAnsiTheme="majorHAnsi" w:cstheme="majorHAnsi"/>
        </w:rPr>
        <w:t>even the view of the planet from space shows the modification of various critical ecosystems and the demography.</w:t>
      </w:r>
      <w:r w:rsidRPr="007517CE">
        <w:rPr>
          <w:rFonts w:asciiTheme="majorHAnsi" w:hAnsiTheme="majorHAnsi" w:cstheme="majorHAnsi"/>
          <w:sz w:val="14"/>
        </w:rPr>
        <w:t xml:space="preserve"> The complementing series of aerial pictures taken through satellites show that many hotspot ecosystems and areas have been tremendously degraded. Focusing on what all we have lost over the past half century, the red list is so long that it cannot be confined in few pages. </w:t>
      </w:r>
      <w:r w:rsidRPr="00CD1C5A">
        <w:rPr>
          <w:rStyle w:val="StyleUnderline"/>
          <w:rFonts w:asciiTheme="majorHAnsi" w:hAnsiTheme="majorHAnsi" w:cstheme="majorHAnsi"/>
          <w:highlight w:val="green"/>
        </w:rPr>
        <w:t>The Great Barrier Reef</w:t>
      </w:r>
      <w:r w:rsidRPr="007517CE">
        <w:rPr>
          <w:rStyle w:val="StyleUnderline"/>
          <w:rFonts w:asciiTheme="majorHAnsi" w:hAnsiTheme="majorHAnsi" w:cstheme="majorHAnsi"/>
        </w:rPr>
        <w:t xml:space="preserve"> visible even from space </w:t>
      </w:r>
      <w:r w:rsidRPr="00CD1C5A">
        <w:rPr>
          <w:rStyle w:val="StyleUnderline"/>
          <w:rFonts w:asciiTheme="majorHAnsi" w:hAnsiTheme="majorHAnsi" w:cstheme="majorHAnsi"/>
          <w:highlight w:val="green"/>
        </w:rPr>
        <w:t>has shown 50% loss due to severe bleaching</w:t>
      </w:r>
      <w:r w:rsidRPr="007517CE">
        <w:rPr>
          <w:rStyle w:val="StyleUnderline"/>
          <w:rFonts w:asciiTheme="majorHAnsi" w:hAnsiTheme="majorHAnsi" w:cstheme="majorHAnsi"/>
        </w:rPr>
        <w:t xml:space="preserve"> by increased temperature of the oceans in just 30 years and is predicted that up to 90% may die within next century.</w:t>
      </w:r>
      <w:r w:rsidRPr="007517CE">
        <w:rPr>
          <w:rFonts w:asciiTheme="majorHAnsi" w:hAnsiTheme="majorHAnsi" w:cstheme="majorHAnsi"/>
          <w:sz w:val="14"/>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CD1C5A">
        <w:rPr>
          <w:rStyle w:val="StyleUnderline"/>
          <w:rFonts w:asciiTheme="majorHAnsi" w:hAnsiTheme="majorHAnsi" w:cstheme="majorHAnsi"/>
          <w:highlight w:val="green"/>
        </w:rPr>
        <w:t xml:space="preserve">NASA’s monitoring of Arctic Sea ice </w:t>
      </w:r>
      <w:r w:rsidRPr="007517CE">
        <w:rPr>
          <w:rStyle w:val="StyleUnderline"/>
          <w:rFonts w:asciiTheme="majorHAnsi" w:hAnsiTheme="majorHAnsi" w:cstheme="majorHAnsi"/>
        </w:rPr>
        <w:t xml:space="preserve">since 1978 </w:t>
      </w:r>
      <w:r w:rsidRPr="00CD1C5A">
        <w:rPr>
          <w:rStyle w:val="StyleUnderline"/>
          <w:rFonts w:asciiTheme="majorHAnsi" w:hAnsiTheme="majorHAnsi" w:cstheme="majorHAnsi"/>
          <w:highlight w:val="green"/>
        </w:rPr>
        <w:t xml:space="preserve">have detected a steep decline in </w:t>
      </w:r>
      <w:r w:rsidRPr="007517CE">
        <w:rPr>
          <w:rStyle w:val="StyleUnderline"/>
          <w:rFonts w:asciiTheme="majorHAnsi" w:hAnsiTheme="majorHAnsi" w:cstheme="majorHAnsi"/>
        </w:rPr>
        <w:t xml:space="preserve">overall </w:t>
      </w:r>
      <w:r w:rsidRPr="00CD1C5A">
        <w:rPr>
          <w:rStyle w:val="StyleUnderline"/>
          <w:rFonts w:asciiTheme="majorHAnsi" w:hAnsiTheme="majorHAnsi" w:cstheme="majorHAnsi"/>
          <w:highlight w:val="green"/>
        </w:rPr>
        <w:t>ice content</w:t>
      </w:r>
      <w:r w:rsidRPr="007517CE">
        <w:rPr>
          <w:rStyle w:val="StyleUnderline"/>
          <w:rFonts w:asciiTheme="majorHAnsi" w:hAnsiTheme="majorHAnsi" w:cstheme="majorHAnsi"/>
        </w:rPr>
        <w:t>.</w:t>
      </w:r>
      <w:r w:rsidRPr="007517CE">
        <w:rPr>
          <w:rFonts w:asciiTheme="majorHAnsi" w:hAnsiTheme="majorHAnsi" w:cstheme="majorHAnsi"/>
          <w:sz w:val="14"/>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7517CE">
        <w:rPr>
          <w:rStyle w:val="StyleUnderline"/>
          <w:rFonts w:asciiTheme="majorHAnsi" w:hAnsiTheme="majorHAnsi" w:cstheme="majorHAnsi"/>
        </w:rPr>
        <w:t xml:space="preserve">The record breaking heat waves in Australia and Europe are already the hard and fast evidences to how much humans have changed the face of Earth. </w:t>
      </w:r>
      <w:r w:rsidRPr="007517CE">
        <w:rPr>
          <w:rFonts w:asciiTheme="majorHAnsi" w:hAnsiTheme="majorHAnsi" w:cstheme="majorHAnsi"/>
          <w:sz w:val="14"/>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7517CE">
        <w:rPr>
          <w:rStyle w:val="StyleUnderline"/>
          <w:rFonts w:asciiTheme="majorHAnsi" w:hAnsiTheme="majorHAnsi" w:cstheme="majorHAnsi"/>
        </w:rPr>
        <w:t xml:space="preserve">there are numerous reports which show the decline of fertile lands, increased soil salinity, loss of forests and so on, clearly visible by the satellite images. </w:t>
      </w:r>
      <w:r w:rsidRPr="007517CE">
        <w:rPr>
          <w:rFonts w:asciiTheme="majorHAnsi" w:hAnsiTheme="majorHAnsi" w:cstheme="majorHAnsi"/>
          <w:sz w:val="14"/>
        </w:rPr>
        <w:t xml:space="preserve">A team of researchers’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517CE">
        <w:rPr>
          <w:rStyle w:val="Emphasis"/>
          <w:rFonts w:asciiTheme="majorHAnsi" w:hAnsiTheme="majorHAnsi" w:cstheme="majorHAnsi"/>
        </w:rPr>
        <w:t>the biggest threat to mankind on Earth is the human induced climate change.</w:t>
      </w:r>
      <w:r w:rsidRPr="007517CE">
        <w:rPr>
          <w:rFonts w:asciiTheme="majorHAnsi" w:hAnsiTheme="majorHAnsi" w:cstheme="majorHAnsi"/>
          <w:sz w:val="14"/>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7517CE">
        <w:rPr>
          <w:rStyle w:val="StyleUnderline"/>
          <w:rFonts w:asciiTheme="majorHAnsi" w:hAnsiTheme="majorHAnsi" w:cstheme="majorHAnsi"/>
        </w:rPr>
        <w:t>The industrial, agricultural and the infrastructural revolution have resulted in over exploitation of resources and pollution of every nook and corner of the planet.</w:t>
      </w:r>
      <w:r w:rsidRPr="007517CE">
        <w:rPr>
          <w:rFonts w:asciiTheme="majorHAnsi" w:hAnsiTheme="majorHAnsi" w:cstheme="majorHAnsi"/>
          <w:sz w:val="14"/>
        </w:rPr>
        <w:t xml:space="preserve"> </w:t>
      </w:r>
      <w:r w:rsidRPr="00CD1C5A">
        <w:rPr>
          <w:rStyle w:val="StyleUnderline"/>
          <w:rFonts w:asciiTheme="majorHAnsi" w:hAnsiTheme="majorHAnsi" w:cstheme="majorHAnsi"/>
          <w:highlight w:val="green"/>
        </w:rPr>
        <w:t>The technologies</w:t>
      </w:r>
      <w:r w:rsidRPr="007517CE">
        <w:rPr>
          <w:rStyle w:val="StyleUnderline"/>
          <w:rFonts w:asciiTheme="majorHAnsi" w:hAnsiTheme="majorHAnsi" w:cstheme="majorHAnsi"/>
        </w:rPr>
        <w:t xml:space="preserve"> which were </w:t>
      </w:r>
      <w:r w:rsidRPr="00CD1C5A">
        <w:rPr>
          <w:rStyle w:val="StyleUnderline"/>
          <w:rFonts w:asciiTheme="majorHAnsi" w:hAnsiTheme="majorHAnsi" w:cstheme="majorHAnsi"/>
          <w:highlight w:val="green"/>
        </w:rPr>
        <w:t xml:space="preserve">developed </w:t>
      </w:r>
      <w:r w:rsidRPr="007517CE">
        <w:rPr>
          <w:rStyle w:val="StyleUnderline"/>
          <w:rFonts w:asciiTheme="majorHAnsi" w:hAnsiTheme="majorHAnsi" w:cstheme="majorHAnsi"/>
        </w:rPr>
        <w:t xml:space="preserve">to adorn and ease our routines has </w:t>
      </w:r>
      <w:r w:rsidRPr="00CD1C5A">
        <w:rPr>
          <w:rStyle w:val="StyleUnderline"/>
          <w:rFonts w:asciiTheme="majorHAnsi" w:hAnsiTheme="majorHAnsi" w:cstheme="majorHAnsi"/>
          <w:highlight w:val="green"/>
        </w:rPr>
        <w:t>brought antonymic effect threatening</w:t>
      </w:r>
      <w:r w:rsidRPr="007517CE">
        <w:rPr>
          <w:rStyle w:val="StyleUnderline"/>
          <w:rFonts w:asciiTheme="majorHAnsi" w:hAnsiTheme="majorHAnsi" w:cstheme="majorHAnsi"/>
        </w:rPr>
        <w:t xml:space="preserve"> the</w:t>
      </w:r>
      <w:r w:rsidRPr="00CD1C5A">
        <w:rPr>
          <w:rStyle w:val="StyleUnderline"/>
          <w:rFonts w:asciiTheme="majorHAnsi" w:hAnsiTheme="majorHAnsi" w:cstheme="majorHAnsi"/>
          <w:highlight w:val="green"/>
        </w:rPr>
        <w:t xml:space="preserve"> survival</w:t>
      </w:r>
      <w:r w:rsidRPr="007517CE">
        <w:rPr>
          <w:rStyle w:val="StyleUnderline"/>
          <w:rFonts w:asciiTheme="majorHAnsi" w:hAnsiTheme="majorHAnsi" w:cstheme="majorHAnsi"/>
        </w:rPr>
        <w:t xml:space="preserve"> and has made it very clear that no human science can replace “nature’s perfect systems”</w:t>
      </w:r>
      <w:r w:rsidRPr="007517CE">
        <w:rPr>
          <w:rFonts w:asciiTheme="majorHAnsi" w:hAnsiTheme="majorHAnsi" w:cstheme="majorHAnsi"/>
          <w:sz w:val="14"/>
        </w:rPr>
        <w:t xml:space="preserve"> which have been carving the environment and ecosystems of earth to balance it in the zone of habitability.</w:t>
      </w:r>
    </w:p>
    <w:bookmarkEnd w:id="0"/>
    <w:p w14:paraId="7EEB4E5B" w14:textId="77777777" w:rsidR="004018ED" w:rsidRPr="007517CE" w:rsidRDefault="004018ED" w:rsidP="004018ED">
      <w:pPr>
        <w:pStyle w:val="Heading4"/>
        <w:rPr>
          <w:rFonts w:asciiTheme="majorHAnsi" w:hAnsiTheme="majorHAnsi" w:cstheme="majorHAnsi"/>
        </w:rPr>
      </w:pPr>
      <w:r w:rsidRPr="007517CE">
        <w:rPr>
          <w:rFonts w:asciiTheme="majorHAnsi" w:hAnsiTheme="majorHAnsi" w:cstheme="majorHAnsi"/>
        </w:rPr>
        <w:lastRenderedPageBreak/>
        <w:t xml:space="preserve">Space colonization is key to ensure human survival – pursuing it </w:t>
      </w:r>
      <w:r w:rsidRPr="007517CE">
        <w:rPr>
          <w:rFonts w:asciiTheme="majorHAnsi" w:hAnsiTheme="majorHAnsi" w:cstheme="majorHAnsi"/>
          <w:u w:val="single"/>
        </w:rPr>
        <w:t>as soon as possible</w:t>
      </w:r>
      <w:r w:rsidRPr="007517CE">
        <w:rPr>
          <w:rFonts w:asciiTheme="majorHAnsi" w:hAnsiTheme="majorHAnsi" w:cstheme="majorHAnsi"/>
        </w:rPr>
        <w:t xml:space="preserve"> is crucial</w:t>
      </w:r>
    </w:p>
    <w:p w14:paraId="242A0267" w14:textId="77777777" w:rsidR="004018ED" w:rsidRPr="007517CE" w:rsidRDefault="004018ED" w:rsidP="004018ED">
      <w:pPr>
        <w:rPr>
          <w:rFonts w:asciiTheme="majorHAnsi" w:hAnsiTheme="majorHAnsi" w:cstheme="majorHAnsi"/>
        </w:rPr>
      </w:pPr>
      <w:r w:rsidRPr="007517CE">
        <w:rPr>
          <w:rStyle w:val="Style13ptBold"/>
          <w:rFonts w:asciiTheme="majorHAnsi" w:hAnsiTheme="majorHAnsi" w:cstheme="majorHAnsi"/>
        </w:rPr>
        <w:t>Kovic 18</w:t>
      </w:r>
      <w:r w:rsidRPr="007517CE">
        <w:rPr>
          <w:rFonts w:asciiTheme="majorHAnsi" w:hAnsiTheme="majorHAnsi" w:cstheme="majorHAnsi"/>
        </w:rPr>
        <w:t xml:space="preserve"> (Marko Kovic, co-founder and president of the thinktank </w:t>
      </w:r>
      <w:hyperlink r:id="rId20" w:tgtFrame="_blank" w:history="1">
        <w:r w:rsidRPr="007517CE">
          <w:rPr>
            <w:rStyle w:val="Hyperlink"/>
            <w:rFonts w:asciiTheme="majorHAnsi" w:hAnsiTheme="majorHAnsi" w:cstheme="majorHAnsi"/>
          </w:rPr>
          <w:t>ZIPAR</w:t>
        </w:r>
      </w:hyperlink>
      <w:r w:rsidRPr="007517CE">
        <w:rPr>
          <w:rFonts w:asciiTheme="majorHAnsi" w:hAnsiTheme="majorHAnsi" w:cstheme="majorHAnsi"/>
        </w:rPr>
        <w:t xml:space="preserve">, the Zurich Institute of Public Affairs Research. He is also co-founder and CEO of the consulting firm </w:t>
      </w:r>
      <w:hyperlink r:id="rId21" w:tgtFrame="_blank" w:history="1">
        <w:r w:rsidRPr="007517CE">
          <w:rPr>
            <w:rStyle w:val="Hyperlink"/>
            <w:rFonts w:asciiTheme="majorHAnsi" w:hAnsiTheme="majorHAnsi" w:cstheme="majorHAnsi"/>
          </w:rPr>
          <w:t>ars cognitionis</w:t>
        </w:r>
      </w:hyperlink>
      <w:r w:rsidRPr="007517CE">
        <w:rPr>
          <w:rFonts w:asciiTheme="majorHAnsi" w:hAnsiTheme="majorHAnsi" w:cstheme="majorHAnsi"/>
        </w:rPr>
        <w:t>,. He has a PhD in political communication, University of Zurich.)(“Why space colonization is so important”, Nov 10, 2018, https://medium.com/@marko_kovic/space-colonization-why-nothing-else-matters-a877723f77d4)//ASMITH</w:t>
      </w:r>
    </w:p>
    <w:p w14:paraId="7AAB014E" w14:textId="77777777" w:rsidR="004018ED" w:rsidRPr="007517CE" w:rsidRDefault="004018ED" w:rsidP="004018ED">
      <w:pPr>
        <w:rPr>
          <w:rStyle w:val="StyleUnderline"/>
          <w:rFonts w:asciiTheme="majorHAnsi" w:hAnsiTheme="majorHAnsi" w:cstheme="majorHAnsi"/>
        </w:rPr>
      </w:pPr>
      <w:r w:rsidRPr="007517CE">
        <w:rPr>
          <w:rStyle w:val="StyleUnderline"/>
          <w:rFonts w:asciiTheme="majorHAnsi" w:hAnsiTheme="majorHAnsi" w:cstheme="majorHAnsi"/>
        </w:rPr>
        <w:t>Should humankind exist in the future?</w:t>
      </w:r>
      <w:r w:rsidRPr="007517CE">
        <w:rPr>
          <w:rFonts w:asciiTheme="majorHAnsi" w:hAnsiTheme="majorHAnsi" w:cstheme="majorHAnsi"/>
          <w:sz w:val="14"/>
        </w:rPr>
        <w:t xml:space="preserve"> Should the future existence of humankind be as good as possible in as many ways as possible? If your answer to these two questions is Yes, </w:t>
      </w:r>
      <w:r w:rsidRPr="007517CE">
        <w:rPr>
          <w:rStyle w:val="StyleUnderline"/>
          <w:rFonts w:asciiTheme="majorHAnsi" w:hAnsiTheme="majorHAnsi" w:cstheme="majorHAnsi"/>
        </w:rPr>
        <w:t>then there is a topic that you should care about a lot: Space colonization</w:t>
      </w:r>
      <w:r w:rsidRPr="007517CE">
        <w:rPr>
          <w:rFonts w:asciiTheme="majorHAnsi" w:hAnsiTheme="majorHAnsi" w:cstheme="majorHAnsi"/>
          <w:sz w:val="14"/>
        </w:rPr>
        <w:t xml:space="preserve">. Why, you might wonder, does space colonization matter, possibly more than anything else, as the title of this article claims? Because </w:t>
      </w:r>
      <w:r w:rsidRPr="007517CE">
        <w:rPr>
          <w:rStyle w:val="StyleUnderline"/>
          <w:rFonts w:asciiTheme="majorHAnsi" w:hAnsiTheme="majorHAnsi" w:cstheme="majorHAnsi"/>
        </w:rPr>
        <w:t>the future of humankind directly and completely dependent on whether and how we manage to colonize space.</w:t>
      </w:r>
      <w:r w:rsidRPr="007517CE">
        <w:rPr>
          <w:rFonts w:asciiTheme="majorHAnsi" w:hAnsiTheme="majorHAnsi" w:cstheme="majorHAnsi"/>
          <w:sz w:val="14"/>
        </w:rPr>
        <w:t xml:space="preserve"> Space colonization is a double-edged sword. On one hand, </w:t>
      </w:r>
      <w:r w:rsidRPr="00CD1C5A">
        <w:rPr>
          <w:rStyle w:val="Emphasis"/>
          <w:rFonts w:asciiTheme="majorHAnsi" w:hAnsiTheme="majorHAnsi" w:cstheme="majorHAnsi"/>
          <w:highlight w:val="green"/>
        </w:rPr>
        <w:t>the creation of</w:t>
      </w:r>
      <w:r w:rsidRPr="007517CE">
        <w:rPr>
          <w:rStyle w:val="Emphasis"/>
          <w:rFonts w:asciiTheme="majorHAnsi" w:hAnsiTheme="majorHAnsi" w:cstheme="majorHAnsi"/>
        </w:rPr>
        <w:t xml:space="preserve"> permanent and self-</w:t>
      </w:r>
      <w:r w:rsidRPr="00CD1C5A">
        <w:rPr>
          <w:rStyle w:val="Emphasis"/>
          <w:rFonts w:asciiTheme="majorHAnsi" w:hAnsiTheme="majorHAnsi" w:cstheme="majorHAnsi"/>
          <w:highlight w:val="green"/>
        </w:rPr>
        <w:t>sustainable human habitats beyond Earth is unavoidable if humankind is to exist in the long-term</w:t>
      </w:r>
      <w:r w:rsidRPr="007517CE">
        <w:rPr>
          <w:rStyle w:val="Emphasis"/>
          <w:rFonts w:asciiTheme="majorHAnsi" w:hAnsiTheme="majorHAnsi" w:cstheme="majorHAnsi"/>
        </w:rPr>
        <w:t xml:space="preserve"> future.</w:t>
      </w:r>
      <w:r w:rsidRPr="007517CE">
        <w:rPr>
          <w:rFonts w:asciiTheme="majorHAnsi" w:hAnsiTheme="majorHAnsi" w:cstheme="majorHAnsi"/>
          <w:sz w:val="14"/>
        </w:rPr>
        <w:t xml:space="preserve"> On the other hand, however, space colonization could bring about a catastrophically bad future if we colonize space in a bad way. That future that might be worse than one in which humankind does not exist. </w:t>
      </w:r>
      <w:r w:rsidRPr="007517CE">
        <w:rPr>
          <w:rFonts w:asciiTheme="majorHAnsi" w:hAnsiTheme="majorHAnsi" w:cstheme="majorHAnsi"/>
          <w:sz w:val="14"/>
          <w:szCs w:val="16"/>
        </w:rPr>
        <w:t xml:space="preserve">Space or bust: Why we must reach for the stars Why should we pursue space colonization in the first place? Don’t we have more pressing problems today, on Earth? </w:t>
      </w:r>
      <w:r w:rsidRPr="007517CE">
        <w:rPr>
          <w:rFonts w:asciiTheme="majorHAnsi" w:hAnsiTheme="majorHAnsi" w:cstheme="majorHAnsi"/>
          <w:sz w:val="14"/>
        </w:rPr>
        <w:t xml:space="preserve">Yes, </w:t>
      </w:r>
      <w:r w:rsidRPr="007517CE">
        <w:rPr>
          <w:rStyle w:val="StyleUnderline"/>
          <w:rFonts w:asciiTheme="majorHAnsi" w:hAnsiTheme="majorHAnsi" w:cstheme="majorHAnsi"/>
        </w:rPr>
        <w:t>we do have many problems on Earth today, and we should try to solve them. But space colonization is just that: A strategy for dealing with certain problems</w:t>
      </w:r>
      <w:r w:rsidRPr="007517CE">
        <w:rPr>
          <w:rFonts w:asciiTheme="majorHAnsi" w:hAnsiTheme="majorHAnsi" w:cstheme="majorHAnsi"/>
          <w:sz w:val="14"/>
        </w:rPr>
        <w:t xml:space="preserve">. An the problems that </w:t>
      </w:r>
      <w:r w:rsidRPr="00CD1C5A">
        <w:rPr>
          <w:rStyle w:val="Emphasis"/>
          <w:rFonts w:asciiTheme="majorHAnsi" w:hAnsiTheme="majorHAnsi" w:cstheme="majorHAnsi"/>
          <w:highlight w:val="green"/>
        </w:rPr>
        <w:t>space colonization would be dealing with</w:t>
      </w:r>
      <w:r w:rsidRPr="007517CE">
        <w:rPr>
          <w:rFonts w:asciiTheme="majorHAnsi" w:hAnsiTheme="majorHAnsi" w:cstheme="majorHAnsi"/>
          <w:sz w:val="14"/>
        </w:rPr>
        <w:t xml:space="preserve"> are, arguably, among the greatest problems of them all: </w:t>
      </w:r>
      <w:r w:rsidRPr="00CD1C5A">
        <w:rPr>
          <w:rStyle w:val="Emphasis"/>
          <w:rFonts w:asciiTheme="majorHAnsi" w:hAnsiTheme="majorHAnsi" w:cstheme="majorHAnsi"/>
          <w:highlight w:val="green"/>
        </w:rPr>
        <w:t>Existential risks</w:t>
      </w:r>
      <w:r w:rsidRPr="007517CE">
        <w:rPr>
          <w:rFonts w:asciiTheme="majorHAnsi" w:hAnsiTheme="majorHAnsi" w:cstheme="majorHAnsi"/>
          <w:sz w:val="14"/>
        </w:rPr>
        <w:t xml:space="preserve">; risks that might lead to the extinction of humankind [1]. Currently, all of our proverbial existential eggs are in the same basket. </w:t>
      </w:r>
      <w:r w:rsidRPr="00CD1C5A">
        <w:rPr>
          <w:rStyle w:val="StyleUnderline"/>
          <w:rFonts w:asciiTheme="majorHAnsi" w:hAnsiTheme="majorHAnsi" w:cstheme="majorHAnsi"/>
          <w:highlight w:val="green"/>
        </w:rPr>
        <w:t>If a natural existential risk strikes</w:t>
      </w:r>
      <w:r w:rsidRPr="007517CE">
        <w:rPr>
          <w:rFonts w:asciiTheme="majorHAnsi" w:hAnsiTheme="majorHAnsi" w:cstheme="majorHAnsi"/>
          <w:sz w:val="14"/>
        </w:rPr>
        <w:t xml:space="preserve"> (</w:t>
      </w:r>
      <w:r w:rsidRPr="00CD1C5A">
        <w:rPr>
          <w:rStyle w:val="Emphasis"/>
          <w:rFonts w:asciiTheme="majorHAnsi" w:hAnsiTheme="majorHAnsi" w:cstheme="majorHAnsi"/>
          <w:highlight w:val="green"/>
        </w:rPr>
        <w:t>for example, a large asteroid</w:t>
      </w:r>
      <w:r w:rsidRPr="007517CE">
        <w:rPr>
          <w:rFonts w:asciiTheme="majorHAnsi" w:hAnsiTheme="majorHAnsi" w:cstheme="majorHAnsi"/>
          <w:sz w:val="14"/>
        </w:rPr>
        <w:t xml:space="preserve"> colliding with Earth) </w:t>
      </w:r>
      <w:r w:rsidRPr="00CD1C5A">
        <w:rPr>
          <w:rStyle w:val="StyleUnderline"/>
          <w:rFonts w:asciiTheme="majorHAnsi" w:hAnsiTheme="majorHAnsi" w:cstheme="majorHAnsi"/>
          <w:highlight w:val="green"/>
        </w:rPr>
        <w:t xml:space="preserve">or </w:t>
      </w:r>
      <w:r w:rsidRPr="007517CE">
        <w:rPr>
          <w:rStyle w:val="StyleUnderline"/>
          <w:rFonts w:asciiTheme="majorHAnsi" w:hAnsiTheme="majorHAnsi" w:cstheme="majorHAnsi"/>
        </w:rPr>
        <w:t>if a man-made existential risk results in a catastrophic outcome</w:t>
      </w:r>
      <w:r w:rsidRPr="007517CE">
        <w:rPr>
          <w:rFonts w:asciiTheme="majorHAnsi" w:hAnsiTheme="majorHAnsi" w:cstheme="majorHAnsi"/>
          <w:sz w:val="14"/>
        </w:rPr>
        <w:t xml:space="preserve"> (</w:t>
      </w:r>
      <w:r w:rsidRPr="007517CE">
        <w:rPr>
          <w:rStyle w:val="Emphasis"/>
          <w:rFonts w:asciiTheme="majorHAnsi" w:hAnsiTheme="majorHAnsi" w:cstheme="majorHAnsi"/>
        </w:rPr>
        <w:t xml:space="preserve">for example, runaway </w:t>
      </w:r>
      <w:r w:rsidRPr="00CD1C5A">
        <w:rPr>
          <w:rStyle w:val="Emphasis"/>
          <w:rFonts w:asciiTheme="majorHAnsi" w:hAnsiTheme="majorHAnsi" w:cstheme="majorHAnsi"/>
          <w:highlight w:val="green"/>
        </w:rPr>
        <w:t>global warming</w:t>
      </w:r>
      <w:r w:rsidRPr="007517CE">
        <w:rPr>
          <w:rFonts w:asciiTheme="majorHAnsi" w:hAnsiTheme="majorHAnsi" w:cstheme="majorHAnsi"/>
          <w:sz w:val="14"/>
        </w:rPr>
        <w:t xml:space="preserve"> [2, 3]), </w:t>
      </w:r>
      <w:r w:rsidRPr="00CD1C5A">
        <w:rPr>
          <w:rStyle w:val="StyleUnderline"/>
          <w:rFonts w:asciiTheme="majorHAnsi" w:hAnsiTheme="majorHAnsi" w:cstheme="majorHAnsi"/>
          <w:highlight w:val="green"/>
        </w:rPr>
        <w:t>all of humankind is at risk</w:t>
      </w:r>
      <w:r w:rsidRPr="007517CE">
        <w:rPr>
          <w:rStyle w:val="StyleUnderline"/>
          <w:rFonts w:asciiTheme="majorHAnsi" w:hAnsiTheme="majorHAnsi" w:cstheme="majorHAnsi"/>
        </w:rPr>
        <w:t xml:space="preserve"> because humankind is currently limited to planet Earth. If</w:t>
      </w:r>
      <w:r w:rsidRPr="007517CE">
        <w:rPr>
          <w:rFonts w:asciiTheme="majorHAnsi" w:hAnsiTheme="majorHAnsi" w:cstheme="majorHAnsi"/>
          <w:sz w:val="14"/>
        </w:rPr>
        <w:t xml:space="preserve">, however, </w:t>
      </w:r>
      <w:r w:rsidRPr="007517CE">
        <w:rPr>
          <w:rStyle w:val="StyleUnderline"/>
          <w:rFonts w:asciiTheme="majorHAnsi" w:hAnsiTheme="majorHAnsi" w:cstheme="majorHAnsi"/>
        </w:rPr>
        <w:t>there are self-sustainable human habitats beyond Earth, then the probability of an irreversibly catastrophic outcome for all of humankind is drastically reduced.</w:t>
      </w:r>
      <w:r w:rsidRPr="007517CE">
        <w:rPr>
          <w:rFonts w:asciiTheme="majorHAnsi" w:hAnsiTheme="majorHAnsi" w:cstheme="majorHAnsi"/>
          <w:sz w:val="14"/>
        </w:rPr>
        <w:t xml:space="preserve"> Investing in space colonization today could therefore have immense future benefits. Using resources today in order to make space colonization possible in the medium-term future is not a waste, but a very profitable investment. </w:t>
      </w:r>
      <w:r w:rsidRPr="007517CE">
        <w:rPr>
          <w:rStyle w:val="StyleUnderline"/>
          <w:rFonts w:asciiTheme="majorHAnsi" w:hAnsiTheme="majorHAnsi" w:cstheme="majorHAnsi"/>
        </w:rPr>
        <w:t>If humankind stays limited to Earth and</w:t>
      </w:r>
      <w:r w:rsidRPr="00CD1C5A">
        <w:rPr>
          <w:rStyle w:val="StyleUnderline"/>
          <w:rFonts w:asciiTheme="majorHAnsi" w:hAnsiTheme="majorHAnsi" w:cstheme="majorHAnsi"/>
          <w:highlight w:val="green"/>
        </w:rPr>
        <w:t xml:space="preserve"> if we go extinct</w:t>
      </w:r>
      <w:r w:rsidRPr="007517CE">
        <w:rPr>
          <w:rStyle w:val="StyleUnderline"/>
          <w:rFonts w:asciiTheme="majorHAnsi" w:hAnsiTheme="majorHAnsi" w:cstheme="majorHAnsi"/>
        </w:rPr>
        <w:t xml:space="preserve"> as a consequence of doing so, </w:t>
      </w:r>
      <w:r w:rsidRPr="00CD1C5A">
        <w:rPr>
          <w:rStyle w:val="StyleUnderline"/>
          <w:rFonts w:asciiTheme="majorHAnsi" w:hAnsiTheme="majorHAnsi" w:cstheme="majorHAnsi"/>
          <w:highlight w:val="green"/>
        </w:rPr>
        <w:t xml:space="preserve">then </w:t>
      </w:r>
      <w:r w:rsidRPr="00CD1C5A">
        <w:rPr>
          <w:rStyle w:val="Emphasis"/>
          <w:rFonts w:asciiTheme="majorHAnsi" w:hAnsiTheme="majorHAnsi" w:cstheme="majorHAnsi"/>
          <w:highlight w:val="green"/>
        </w:rPr>
        <w:t>we will all the billions of life years and billions of humans who might have come to exist</w:t>
      </w:r>
      <w:r w:rsidRPr="007517CE">
        <w:rPr>
          <w:rStyle w:val="Emphasis"/>
          <w:rFonts w:asciiTheme="majorHAnsi" w:hAnsiTheme="majorHAnsi" w:cstheme="majorHAnsi"/>
        </w:rPr>
        <w:t xml:space="preserve"> </w:t>
      </w:r>
      <w:r w:rsidRPr="007517CE">
        <w:rPr>
          <w:rStyle w:val="StyleUnderline"/>
          <w:rFonts w:asciiTheme="majorHAnsi" w:hAnsiTheme="majorHAnsi" w:cstheme="majorHAnsi"/>
        </w:rPr>
        <w:t xml:space="preserve">— </w:t>
      </w:r>
      <w:r w:rsidRPr="00CD1C5A">
        <w:rPr>
          <w:rStyle w:val="StyleUnderline"/>
          <w:rFonts w:asciiTheme="majorHAnsi" w:hAnsiTheme="majorHAnsi" w:cstheme="majorHAnsi"/>
          <w:highlight w:val="green"/>
        </w:rPr>
        <w:t>and who would have experienced happiness</w:t>
      </w:r>
      <w:r w:rsidRPr="007517CE">
        <w:rPr>
          <w:rStyle w:val="StyleUnderline"/>
          <w:rFonts w:asciiTheme="majorHAnsi" w:hAnsiTheme="majorHAnsi" w:cstheme="majorHAnsi"/>
        </w:rPr>
        <w:t xml:space="preserve"> and contributed </w:t>
      </w:r>
      <w:r w:rsidRPr="00CD1C5A">
        <w:rPr>
          <w:rStyle w:val="StyleUnderline"/>
          <w:rFonts w:asciiTheme="majorHAnsi" w:hAnsiTheme="majorHAnsi" w:cstheme="majorHAnsi"/>
          <w:highlight w:val="green"/>
        </w:rPr>
        <w:t>to humankind’s continued epistemic and moral progress</w:t>
      </w:r>
      <w:r w:rsidRPr="007517CE">
        <w:rPr>
          <w:rFonts w:asciiTheme="majorHAnsi" w:hAnsiTheme="majorHAnsi" w:cstheme="majorHAnsi"/>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7517CE">
        <w:rPr>
          <w:rStyle w:val="StyleUnderline"/>
          <w:rFonts w:asciiTheme="majorHAnsi" w:hAnsiTheme="majorHAnsi" w:cstheme="majorHAnsi"/>
        </w:rPr>
        <w:t xml:space="preserve">it is very likely that technological advances in the domain of space colonization would improve our lives in other ways as well thanks to technology transfer </w:t>
      </w:r>
      <w:r w:rsidRPr="007517CE">
        <w:rPr>
          <w:rFonts w:asciiTheme="majorHAnsi" w:hAnsiTheme="majorHAnsi" w:cstheme="majorHAnsi"/>
          <w:sz w:val="14"/>
        </w:rPr>
        <w:t xml:space="preserve">[4] — </w:t>
      </w:r>
      <w:r w:rsidRPr="007517CE">
        <w:rPr>
          <w:rStyle w:val="StyleUnderline"/>
          <w:rFonts w:asciiTheme="majorHAnsi" w:hAnsiTheme="majorHAnsi" w:cstheme="majorHAnsi"/>
        </w:rPr>
        <w:t>investing in space colonization today would probably be a win-win situation.</w:t>
      </w:r>
    </w:p>
    <w:p w14:paraId="6CBA6FF1" w14:textId="45AE6070" w:rsidR="000A7E24" w:rsidRPr="007517CE" w:rsidRDefault="004018ED" w:rsidP="004018ED">
      <w:pPr>
        <w:pStyle w:val="Heading2"/>
        <w:rPr>
          <w:rFonts w:asciiTheme="majorHAnsi" w:hAnsiTheme="majorHAnsi" w:cstheme="majorHAnsi"/>
        </w:rPr>
      </w:pPr>
      <w:r w:rsidRPr="007517CE">
        <w:rPr>
          <w:rFonts w:asciiTheme="majorHAnsi" w:hAnsiTheme="majorHAnsi" w:cstheme="majorHAnsi"/>
        </w:rPr>
        <w:lastRenderedPageBreak/>
        <w:t>4</w:t>
      </w:r>
    </w:p>
    <w:p w14:paraId="3D096307" w14:textId="77777777"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Outer space isn’t value neutral but has always been a question of </w:t>
      </w:r>
      <w:r w:rsidRPr="007517CE">
        <w:rPr>
          <w:rFonts w:asciiTheme="majorHAnsi" w:hAnsiTheme="majorHAnsi" w:cstheme="majorHAnsi"/>
          <w:u w:val="single"/>
        </w:rPr>
        <w:t>militarization</w:t>
      </w:r>
      <w:r w:rsidRPr="007517CE">
        <w:rPr>
          <w:rFonts w:asciiTheme="majorHAnsi" w:hAnsiTheme="majorHAnsi" w:cstheme="majorHAnsi"/>
        </w:rPr>
        <w:t xml:space="preserve"> – debates between civilian and military use are </w:t>
      </w:r>
      <w:r w:rsidRPr="007517CE">
        <w:rPr>
          <w:rFonts w:asciiTheme="majorHAnsi" w:hAnsiTheme="majorHAnsi" w:cstheme="majorHAnsi"/>
          <w:u w:val="single"/>
        </w:rPr>
        <w:t>two sides of the same coin</w:t>
      </w:r>
      <w:r w:rsidRPr="007517CE">
        <w:rPr>
          <w:rFonts w:asciiTheme="majorHAnsi" w:hAnsiTheme="majorHAnsi" w:cstheme="majorHAnsi"/>
        </w:rPr>
        <w:t xml:space="preserve"> that affectively polices society, culminating in </w:t>
      </w:r>
      <w:r w:rsidRPr="007517CE">
        <w:rPr>
          <w:rFonts w:asciiTheme="majorHAnsi" w:hAnsiTheme="majorHAnsi" w:cstheme="majorHAnsi"/>
          <w:u w:val="single"/>
        </w:rPr>
        <w:t>total war</w:t>
      </w:r>
      <w:r w:rsidRPr="007517CE">
        <w:rPr>
          <w:rFonts w:asciiTheme="majorHAnsi" w:hAnsiTheme="majorHAnsi" w:cstheme="majorHAnsi"/>
        </w:rPr>
        <w:t xml:space="preserve">. </w:t>
      </w:r>
    </w:p>
    <w:p w14:paraId="2C28CFD2" w14:textId="77777777" w:rsidR="007517CE" w:rsidRPr="007517CE" w:rsidRDefault="007517CE" w:rsidP="007517CE">
      <w:pPr>
        <w:rPr>
          <w:rFonts w:asciiTheme="majorHAnsi" w:hAnsiTheme="majorHAnsi" w:cstheme="majorHAnsi"/>
        </w:rPr>
      </w:pPr>
      <w:r w:rsidRPr="007517CE">
        <w:rPr>
          <w:rStyle w:val="Style13ptBold"/>
          <w:rFonts w:asciiTheme="majorHAnsi" w:hAnsiTheme="majorHAnsi" w:cstheme="majorHAnsi"/>
        </w:rPr>
        <w:t>Craven 19</w:t>
      </w:r>
      <w:r w:rsidRPr="007517CE">
        <w:rPr>
          <w:rFonts w:asciiTheme="majorHAnsi" w:hAnsiTheme="majorHAnsi" w:cstheme="maj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2" w:history="1">
        <w:r w:rsidRPr="007517CE">
          <w:rPr>
            <w:rStyle w:val="Hyperlink"/>
            <w:rFonts w:asciiTheme="majorHAnsi" w:hAnsiTheme="majorHAnsi" w:cstheme="majorHAnsi"/>
          </w:rPr>
          <w:t>https://academic.oup.com/ejil/article/30/2/547/5536739</w:t>
        </w:r>
      </w:hyperlink>
      <w:r w:rsidRPr="007517CE">
        <w:rPr>
          <w:rFonts w:asciiTheme="majorHAnsi" w:hAnsiTheme="majorHAnsi" w:cstheme="majorHAnsi"/>
        </w:rPr>
        <w:t xml:space="preserve"> //Xu]</w:t>
      </w:r>
    </w:p>
    <w:p w14:paraId="34B981AF" w14:textId="77777777" w:rsidR="007517CE" w:rsidRPr="007517CE" w:rsidRDefault="007517CE" w:rsidP="007517CE">
      <w:pPr>
        <w:rPr>
          <w:rFonts w:asciiTheme="majorHAnsi" w:hAnsiTheme="majorHAnsi" w:cstheme="majorHAnsi"/>
          <w:sz w:val="16"/>
        </w:rPr>
      </w:pPr>
      <w:r w:rsidRPr="007517CE">
        <w:rPr>
          <w:rFonts w:asciiTheme="majorHAnsi" w:hAnsiTheme="majorHAnsi" w:cstheme="maj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CD1C5A">
        <w:rPr>
          <w:rStyle w:val="Emphasis"/>
          <w:rFonts w:asciiTheme="majorHAnsi" w:hAnsiTheme="majorHAnsi" w:cstheme="majorHAnsi"/>
          <w:highlight w:val="green"/>
        </w:rPr>
        <w:t>Within the US</w:t>
      </w:r>
      <w:r w:rsidRPr="007517CE">
        <w:rPr>
          <w:rStyle w:val="Emphasis"/>
          <w:rFonts w:asciiTheme="majorHAnsi" w:hAnsiTheme="majorHAnsi" w:cstheme="majorHAnsi"/>
        </w:rPr>
        <w:t xml:space="preserve">A, in particular, there was a widespread belief that command over outer space was an imperative that could not be missed: </w:t>
      </w:r>
      <w:r w:rsidRPr="00CD1C5A">
        <w:rPr>
          <w:rStyle w:val="Emphasis"/>
          <w:rFonts w:asciiTheme="majorHAnsi" w:hAnsiTheme="majorHAnsi" w:cstheme="majorHAnsi"/>
          <w:highlight w:val="green"/>
        </w:rPr>
        <w:t>‘[W]hoever controls</w:t>
      </w:r>
      <w:r w:rsidRPr="007517CE">
        <w:rPr>
          <w:rStyle w:val="Emphasis"/>
          <w:rFonts w:asciiTheme="majorHAnsi" w:hAnsiTheme="majorHAnsi" w:cstheme="majorHAnsi"/>
        </w:rPr>
        <w:t xml:space="preserve"> outer </w:t>
      </w:r>
      <w:r w:rsidRPr="00CD1C5A">
        <w:rPr>
          <w:rStyle w:val="Emphasis"/>
          <w:rFonts w:asciiTheme="majorHAnsi" w:hAnsiTheme="majorHAnsi" w:cstheme="majorHAnsi"/>
          <w:highlight w:val="green"/>
        </w:rPr>
        <w:t>space’</w:t>
      </w:r>
      <w:r w:rsidRPr="007517CE">
        <w:rPr>
          <w:rStyle w:val="Emphasis"/>
          <w:rFonts w:asciiTheme="majorHAnsi" w:hAnsiTheme="majorHAnsi" w:cstheme="majorHAnsi"/>
        </w:rPr>
        <w:t>, it was often said, ‘</w:t>
      </w:r>
      <w:r w:rsidRPr="00CD1C5A">
        <w:rPr>
          <w:rStyle w:val="Emphasis"/>
          <w:rFonts w:asciiTheme="majorHAnsi" w:hAnsiTheme="majorHAnsi" w:cstheme="majorHAnsi"/>
          <w:highlight w:val="green"/>
        </w:rPr>
        <w:t>controls the world’</w:t>
      </w:r>
      <w:r w:rsidRPr="007517CE">
        <w:rPr>
          <w:rStyle w:val="Emphasis"/>
          <w:rFonts w:asciiTheme="majorHAnsi" w:hAnsiTheme="majorHAnsi" w:cstheme="majorHAnsi"/>
        </w:rPr>
        <w:t>.</w:t>
      </w:r>
      <w:r w:rsidRPr="007517CE">
        <w:rPr>
          <w:rFonts w:asciiTheme="majorHAnsi" w:hAnsiTheme="majorHAnsi" w:cstheme="maj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7517CE">
        <w:rPr>
          <w:rStyle w:val="Emphasis"/>
          <w:rFonts w:asciiTheme="majorHAnsi" w:hAnsiTheme="majorHAnsi" w:cstheme="majorHAnsi"/>
        </w:rPr>
        <w:t xml:space="preserve">‘Control’ of outer space, thus, was </w:t>
      </w:r>
      <w:r w:rsidRPr="00CD1C5A">
        <w:rPr>
          <w:rStyle w:val="Emphasis"/>
          <w:rFonts w:asciiTheme="majorHAnsi" w:hAnsiTheme="majorHAnsi" w:cstheme="majorHAnsi"/>
          <w:highlight w:val="green"/>
        </w:rPr>
        <w:t>immediately conceived as</w:t>
      </w:r>
      <w:r w:rsidRPr="007517CE">
        <w:rPr>
          <w:rStyle w:val="Emphasis"/>
          <w:rFonts w:asciiTheme="majorHAnsi" w:hAnsiTheme="majorHAnsi" w:cstheme="majorHAnsi"/>
        </w:rPr>
        <w:t xml:space="preserve"> being vital as </w:t>
      </w:r>
      <w:r w:rsidRPr="00CD1C5A">
        <w:rPr>
          <w:rStyle w:val="Emphasis"/>
          <w:rFonts w:asciiTheme="majorHAnsi" w:hAnsiTheme="majorHAnsi" w:cstheme="majorHAnsi"/>
          <w:highlight w:val="green"/>
        </w:rPr>
        <w:t>a matter of security.</w:t>
      </w:r>
      <w:r w:rsidRPr="007517CE">
        <w:rPr>
          <w:rFonts w:asciiTheme="majorHAnsi" w:hAnsiTheme="majorHAnsi" w:cstheme="majorHAnsi"/>
          <w:sz w:val="16"/>
        </w:rPr>
        <w:t xml:space="preserve"> </w:t>
      </w:r>
      <w:r w:rsidRPr="007517CE">
        <w:rPr>
          <w:rFonts w:asciiTheme="majorHAnsi" w:hAnsiTheme="majorHAnsi" w:cstheme="majorHAnsi"/>
          <w:sz w:val="8"/>
          <w:szCs w:val="8"/>
        </w:rPr>
        <w:t xml:space="preserve">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co-terminous.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‘extracelestial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[i]t is the view of the United States that outer space should be used only for peaceful – that is, non-aggressive and beneficial – purposes. </w:t>
      </w:r>
      <w:r w:rsidRPr="00CD1C5A">
        <w:rPr>
          <w:rStyle w:val="Emphasis"/>
          <w:rFonts w:asciiTheme="majorHAnsi" w:hAnsiTheme="majorHAnsi" w:cstheme="majorHAnsi"/>
          <w:highlight w:val="green"/>
        </w:rPr>
        <w:t>The question of</w:t>
      </w:r>
      <w:r w:rsidRPr="007517CE">
        <w:rPr>
          <w:rStyle w:val="Emphasis"/>
          <w:rFonts w:asciiTheme="majorHAnsi" w:hAnsiTheme="majorHAnsi" w:cstheme="majorHAnsi"/>
        </w:rPr>
        <w:t xml:space="preserve"> military activities in </w:t>
      </w:r>
      <w:r w:rsidRPr="00CD1C5A">
        <w:rPr>
          <w:rStyle w:val="Emphasis"/>
          <w:rFonts w:asciiTheme="majorHAnsi" w:hAnsiTheme="majorHAnsi" w:cstheme="majorHAnsi"/>
          <w:highlight w:val="green"/>
        </w:rPr>
        <w:t>space cannot be</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divorced from</w:t>
      </w:r>
      <w:r w:rsidRPr="007517CE">
        <w:rPr>
          <w:rStyle w:val="Emphasis"/>
          <w:rFonts w:asciiTheme="majorHAnsi" w:hAnsiTheme="majorHAnsi" w:cstheme="majorHAnsi"/>
        </w:rPr>
        <w:t xml:space="preserve"> the question of </w:t>
      </w:r>
      <w:r w:rsidRPr="00CD1C5A">
        <w:rPr>
          <w:rStyle w:val="Emphasis"/>
          <w:rFonts w:asciiTheme="majorHAnsi" w:hAnsiTheme="majorHAnsi" w:cstheme="majorHAnsi"/>
          <w:highlight w:val="green"/>
        </w:rPr>
        <w:t>military activities on earth</w:t>
      </w:r>
      <w:r w:rsidRPr="007517CE">
        <w:rPr>
          <w:rStyle w:val="Emphasis"/>
          <w:rFonts w:asciiTheme="majorHAnsi" w:hAnsiTheme="majorHAnsi" w:cstheme="majorHAnsi"/>
        </w:rPr>
        <w:t>.</w:t>
      </w:r>
      <w:r w:rsidRPr="007517CE">
        <w:rPr>
          <w:rFonts w:asciiTheme="majorHAnsi" w:hAnsiTheme="majorHAnsi" w:cstheme="maj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defence whilst holding on, at the same time, to the general idea that outer space was a space of peaceful endeavour. Defensive militarization, here, was to be conceptualized as the functional equivalent of total demilitarization. Yet ‘defence’ was also an unstable category in circumstances of a bipolar military standoff that depended upon a balance of forces. For not only might an effective defence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7517CE">
        <w:rPr>
          <w:rStyle w:val="Emphasis"/>
          <w:rFonts w:asciiTheme="majorHAnsi" w:hAnsiTheme="majorHAnsi" w:cstheme="majorHAnsi"/>
        </w:rPr>
        <w:t xml:space="preserve"> There was, however, also a much deeper problematic at work here, which related to </w:t>
      </w:r>
      <w:r w:rsidRPr="00CD1C5A">
        <w:rPr>
          <w:rStyle w:val="Emphasis"/>
          <w:rFonts w:asciiTheme="majorHAnsi" w:hAnsiTheme="majorHAnsi" w:cstheme="majorHAnsi"/>
          <w:highlight w:val="green"/>
        </w:rPr>
        <w:t>the</w:t>
      </w:r>
      <w:r w:rsidRPr="007517CE">
        <w:rPr>
          <w:rStyle w:val="Emphasis"/>
          <w:rFonts w:asciiTheme="majorHAnsi" w:hAnsiTheme="majorHAnsi" w:cstheme="majorHAnsi"/>
        </w:rPr>
        <w:t xml:space="preserve"> persistence of a </w:t>
      </w:r>
      <w:r w:rsidRPr="00CD1C5A">
        <w:rPr>
          <w:rStyle w:val="Emphasis"/>
          <w:rFonts w:asciiTheme="majorHAnsi" w:hAnsiTheme="majorHAnsi" w:cstheme="majorHAnsi"/>
          <w:highlight w:val="green"/>
        </w:rPr>
        <w:t>governmental</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rationality</w:t>
      </w:r>
      <w:r w:rsidRPr="007517CE">
        <w:rPr>
          <w:rStyle w:val="Emphasis"/>
          <w:rFonts w:asciiTheme="majorHAnsi" w:hAnsiTheme="majorHAnsi" w:cstheme="majorHAnsi"/>
        </w:rPr>
        <w:t xml:space="preserve"> that was held over from the earlier decades of the 20th century, </w:t>
      </w:r>
      <w:r w:rsidRPr="00CD1C5A">
        <w:rPr>
          <w:rStyle w:val="Emphasis"/>
          <w:rFonts w:asciiTheme="majorHAnsi" w:hAnsiTheme="majorHAnsi" w:cstheme="majorHAnsi"/>
          <w:highlight w:val="green"/>
        </w:rPr>
        <w:t>that</w:t>
      </w:r>
      <w:r w:rsidRPr="007517CE">
        <w:rPr>
          <w:rStyle w:val="Emphasis"/>
          <w:rFonts w:asciiTheme="majorHAnsi" w:hAnsiTheme="majorHAnsi" w:cstheme="majorHAnsi"/>
        </w:rPr>
        <w:t xml:space="preserve"> understood the necessity of </w:t>
      </w:r>
      <w:r w:rsidRPr="00CD1C5A">
        <w:rPr>
          <w:rStyle w:val="Emphasis"/>
          <w:rFonts w:asciiTheme="majorHAnsi" w:hAnsiTheme="majorHAnsi" w:cstheme="majorHAnsi"/>
          <w:highlight w:val="green"/>
        </w:rPr>
        <w:t>bring</w:t>
      </w:r>
      <w:r w:rsidRPr="007517CE">
        <w:rPr>
          <w:rStyle w:val="Emphasis"/>
          <w:rFonts w:asciiTheme="majorHAnsi" w:hAnsiTheme="majorHAnsi" w:cstheme="majorHAnsi"/>
        </w:rPr>
        <w:t xml:space="preserve">ing </w:t>
      </w:r>
      <w:r w:rsidRPr="00CD1C5A">
        <w:rPr>
          <w:rStyle w:val="Emphasis"/>
          <w:rFonts w:asciiTheme="majorHAnsi" w:hAnsiTheme="majorHAnsi" w:cstheme="majorHAnsi"/>
          <w:highlight w:val="green"/>
        </w:rPr>
        <w:t>all</w:t>
      </w:r>
      <w:r w:rsidRPr="007517CE">
        <w:rPr>
          <w:rStyle w:val="Emphasis"/>
          <w:rFonts w:asciiTheme="majorHAnsi" w:hAnsiTheme="majorHAnsi" w:cstheme="majorHAnsi"/>
        </w:rPr>
        <w:t xml:space="preserve"> social </w:t>
      </w:r>
      <w:r w:rsidRPr="00CD1C5A">
        <w:rPr>
          <w:rStyle w:val="Emphasis"/>
          <w:rFonts w:asciiTheme="majorHAnsi" w:hAnsiTheme="majorHAnsi" w:cstheme="majorHAnsi"/>
          <w:highlight w:val="green"/>
        </w:rPr>
        <w:t>resources</w:t>
      </w:r>
      <w:r w:rsidRPr="007517CE">
        <w:rPr>
          <w:rStyle w:val="Emphasis"/>
          <w:rFonts w:asciiTheme="majorHAnsi" w:hAnsiTheme="majorHAnsi" w:cstheme="majorHAnsi"/>
        </w:rPr>
        <w:t xml:space="preserve"> – economic, technical, scientific and human – to bear </w:t>
      </w:r>
      <w:r w:rsidRPr="00CD1C5A">
        <w:rPr>
          <w:rStyle w:val="Emphasis"/>
          <w:rFonts w:asciiTheme="majorHAnsi" w:hAnsiTheme="majorHAnsi" w:cstheme="majorHAnsi"/>
          <w:highlight w:val="green"/>
        </w:rPr>
        <w:t>in defence of the state against</w:t>
      </w:r>
      <w:r w:rsidRPr="007517CE">
        <w:rPr>
          <w:rStyle w:val="Emphasis"/>
          <w:rFonts w:asciiTheme="majorHAnsi" w:hAnsiTheme="majorHAnsi" w:cstheme="majorHAnsi"/>
        </w:rPr>
        <w:t xml:space="preserve"> an </w:t>
      </w:r>
      <w:r w:rsidRPr="00CD1C5A">
        <w:rPr>
          <w:rStyle w:val="Emphasis"/>
          <w:rFonts w:asciiTheme="majorHAnsi" w:hAnsiTheme="majorHAnsi" w:cstheme="majorHAnsi"/>
          <w:highlight w:val="green"/>
        </w:rPr>
        <w:t>existential</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threat</w:t>
      </w:r>
      <w:r w:rsidRPr="007517CE">
        <w:rPr>
          <w:rStyle w:val="Emphasis"/>
          <w:rFonts w:asciiTheme="majorHAnsi" w:hAnsiTheme="majorHAnsi" w:cstheme="majorHAnsi"/>
        </w:rPr>
        <w:t xml:space="preserve">. </w:t>
      </w:r>
      <w:r w:rsidRPr="007517CE">
        <w:rPr>
          <w:rFonts w:asciiTheme="majorHAnsi" w:hAnsiTheme="majorHAnsi" w:cstheme="maj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Schwarzenberger and Josef Kunz were to observe, it was a method of waging war that </w:t>
      </w:r>
      <w:r w:rsidRPr="007517CE">
        <w:rPr>
          <w:rFonts w:asciiTheme="majorHAnsi" w:hAnsiTheme="majorHAnsi" w:cstheme="majorHAnsi"/>
          <w:sz w:val="16"/>
        </w:rPr>
        <w:lastRenderedPageBreak/>
        <w:t xml:space="preserve">was only, in small part, to be associated with the problem of totalitarianism. </w:t>
      </w:r>
      <w:r w:rsidRPr="007517CE">
        <w:rPr>
          <w:rStyle w:val="Emphasis"/>
          <w:rFonts w:asciiTheme="majorHAnsi" w:hAnsiTheme="majorHAnsi" w:cstheme="majorHAnsi"/>
        </w:rPr>
        <w:t xml:space="preserve">For both, the phenomenon of </w:t>
      </w:r>
      <w:r w:rsidRPr="00CD1C5A">
        <w:rPr>
          <w:rStyle w:val="Emphasis"/>
          <w:rFonts w:asciiTheme="majorHAnsi" w:hAnsiTheme="majorHAnsi" w:cstheme="majorHAnsi"/>
          <w:highlight w:val="green"/>
        </w:rPr>
        <w:t>total</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war</w:t>
      </w:r>
      <w:r w:rsidRPr="007517CE">
        <w:rPr>
          <w:rStyle w:val="Emphasis"/>
          <w:rFonts w:asciiTheme="majorHAnsi" w:hAnsiTheme="majorHAnsi" w:cstheme="majorHAnsi"/>
        </w:rPr>
        <w:t xml:space="preserve">fare was a much more general one </w:t>
      </w:r>
      <w:r w:rsidRPr="007517CE">
        <w:rPr>
          <w:rFonts w:asciiTheme="majorHAnsi" w:hAnsiTheme="majorHAnsi" w:cstheme="majorHAnsi"/>
          <w:sz w:val="16"/>
        </w:rPr>
        <w:t>– associated with technological developments in arms, indiscriminate modes of warfare and the mobilization of the civilian population – and was as much in play in the 1950s as it had been in earlier decades.77</w:t>
      </w:r>
      <w:r w:rsidRPr="007517CE">
        <w:rPr>
          <w:rStyle w:val="Emphasis"/>
          <w:rFonts w:asciiTheme="majorHAnsi" w:hAnsiTheme="majorHAnsi" w:cstheme="majorHAnsi"/>
        </w:rPr>
        <w:t xml:space="preserve"> If the prospect of nuclear annihilation </w:t>
      </w:r>
      <w:r w:rsidRPr="00CD1C5A">
        <w:rPr>
          <w:rStyle w:val="Emphasis"/>
          <w:rFonts w:asciiTheme="majorHAnsi" w:hAnsiTheme="majorHAnsi" w:cstheme="majorHAnsi"/>
          <w:highlight w:val="green"/>
        </w:rPr>
        <w:t>meant</w:t>
      </w:r>
      <w:r w:rsidRPr="007517CE">
        <w:rPr>
          <w:rStyle w:val="Emphasis"/>
          <w:rFonts w:asciiTheme="majorHAnsi" w:hAnsiTheme="majorHAnsi" w:cstheme="majorHAnsi"/>
        </w:rPr>
        <w:t xml:space="preserve"> that </w:t>
      </w:r>
      <w:r w:rsidRPr="00CD1C5A">
        <w:rPr>
          <w:rStyle w:val="Emphasis"/>
          <w:rFonts w:asciiTheme="majorHAnsi" w:hAnsiTheme="majorHAnsi" w:cstheme="majorHAnsi"/>
          <w:highlight w:val="green"/>
        </w:rPr>
        <w:t>no element</w:t>
      </w:r>
      <w:r w:rsidRPr="007517CE">
        <w:rPr>
          <w:rStyle w:val="Emphasis"/>
          <w:rFonts w:asciiTheme="majorHAnsi" w:hAnsiTheme="majorHAnsi" w:cstheme="majorHAnsi"/>
        </w:rPr>
        <w:t xml:space="preserve"> of society would be spared, so also, it seemed to follow, no element of society should be </w:t>
      </w:r>
      <w:r w:rsidRPr="00CD1C5A">
        <w:rPr>
          <w:rStyle w:val="Emphasis"/>
          <w:rFonts w:asciiTheme="majorHAnsi" w:hAnsiTheme="majorHAnsi" w:cstheme="majorHAnsi"/>
          <w:highlight w:val="green"/>
        </w:rPr>
        <w:t>excluded from preparations to ward off</w:t>
      </w:r>
      <w:r w:rsidRPr="007517CE">
        <w:rPr>
          <w:rStyle w:val="Emphasis"/>
          <w:rFonts w:asciiTheme="majorHAnsi" w:hAnsiTheme="majorHAnsi" w:cstheme="majorHAnsi"/>
        </w:rPr>
        <w:t xml:space="preserve"> that </w:t>
      </w:r>
      <w:r w:rsidRPr="00CD1C5A">
        <w:rPr>
          <w:rStyle w:val="Emphasis"/>
          <w:rFonts w:asciiTheme="majorHAnsi" w:hAnsiTheme="majorHAnsi" w:cstheme="majorHAnsi"/>
          <w:highlight w:val="green"/>
        </w:rPr>
        <w:t>eventuality</w:t>
      </w:r>
      <w:r w:rsidRPr="007517CE">
        <w:rPr>
          <w:rStyle w:val="Emphasis"/>
          <w:rFonts w:asciiTheme="majorHAnsi" w:hAnsiTheme="majorHAnsi" w:cstheme="majorHAnsi"/>
        </w:rPr>
        <w:t>.</w:t>
      </w:r>
      <w:r w:rsidRPr="007517CE">
        <w:rPr>
          <w:rFonts w:asciiTheme="majorHAnsi" w:hAnsiTheme="majorHAnsi" w:cstheme="maj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7517CE">
        <w:rPr>
          <w:rStyle w:val="Emphasis"/>
          <w:rFonts w:asciiTheme="majorHAnsi" w:hAnsiTheme="majorHAnsi" w:cstheme="majorHAnsi"/>
        </w:rPr>
        <w:t xml:space="preserve"> the ongoing </w:t>
      </w:r>
      <w:r w:rsidRPr="00CD1C5A">
        <w:rPr>
          <w:rStyle w:val="Emphasis"/>
          <w:rFonts w:asciiTheme="majorHAnsi" w:hAnsiTheme="majorHAnsi" w:cstheme="majorHAnsi"/>
          <w:highlight w:val="green"/>
        </w:rPr>
        <w:t>development of new tech</w:t>
      </w:r>
      <w:r w:rsidRPr="007517CE">
        <w:rPr>
          <w:rStyle w:val="Emphasis"/>
          <w:rFonts w:asciiTheme="majorHAnsi" w:hAnsiTheme="majorHAnsi" w:cstheme="majorHAnsi"/>
        </w:rPr>
        <w:t xml:space="preserve">nologies of offence and defence, in conditions of competition, would </w:t>
      </w:r>
      <w:r w:rsidRPr="00CD1C5A">
        <w:rPr>
          <w:rStyle w:val="Emphasis"/>
          <w:rFonts w:asciiTheme="majorHAnsi" w:hAnsiTheme="majorHAnsi" w:cstheme="majorHAnsi"/>
          <w:highlight w:val="green"/>
        </w:rPr>
        <w:t>require</w:t>
      </w:r>
      <w:r w:rsidRPr="007517CE">
        <w:rPr>
          <w:rStyle w:val="Emphasis"/>
          <w:rFonts w:asciiTheme="majorHAnsi" w:hAnsiTheme="majorHAnsi" w:cstheme="majorHAnsi"/>
        </w:rPr>
        <w:t xml:space="preserve"> ‘the </w:t>
      </w:r>
      <w:r w:rsidRPr="00CD1C5A">
        <w:rPr>
          <w:rStyle w:val="Emphasis"/>
          <w:rFonts w:asciiTheme="majorHAnsi" w:hAnsiTheme="majorHAnsi" w:cstheme="majorHAnsi"/>
          <w:highlight w:val="green"/>
        </w:rPr>
        <w:t>participation of</w:t>
      </w:r>
      <w:r w:rsidRPr="007517CE">
        <w:rPr>
          <w:rStyle w:val="Emphasis"/>
          <w:rFonts w:asciiTheme="majorHAnsi" w:hAnsiTheme="majorHAnsi" w:cstheme="majorHAnsi"/>
        </w:rPr>
        <w:t xml:space="preserve"> every element of the </w:t>
      </w:r>
      <w:r w:rsidRPr="00CD1C5A">
        <w:rPr>
          <w:rStyle w:val="Emphasis"/>
          <w:rFonts w:asciiTheme="majorHAnsi" w:hAnsiTheme="majorHAnsi" w:cstheme="majorHAnsi"/>
          <w:highlight w:val="green"/>
        </w:rPr>
        <w:t>civilian population’</w:t>
      </w:r>
      <w:r w:rsidRPr="007517CE">
        <w:rPr>
          <w:rStyle w:val="Emphasis"/>
          <w:rFonts w:asciiTheme="majorHAnsi" w:hAnsiTheme="majorHAnsi" w:cstheme="majorHAnsi"/>
        </w:rPr>
        <w:t xml:space="preserve"> and, </w:t>
      </w:r>
      <w:r w:rsidRPr="007517CE">
        <w:rPr>
          <w:rFonts w:asciiTheme="majorHAnsi" w:hAnsiTheme="majorHAnsi" w:cstheme="majorHAnsi"/>
          <w:sz w:val="16"/>
        </w:rPr>
        <w:t>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defence of free thought, the enlistment of corporations,</w:t>
      </w:r>
      <w:r w:rsidRPr="007517CE">
        <w:rPr>
          <w:rStyle w:val="Emphasis"/>
          <w:rFonts w:asciiTheme="majorHAnsi" w:hAnsiTheme="majorHAnsi" w:cstheme="majorHAnsi"/>
        </w:rPr>
        <w:t xml:space="preserve"> unions and research establishments </w:t>
      </w:r>
      <w:r w:rsidRPr="00CD1C5A">
        <w:rPr>
          <w:rStyle w:val="Emphasis"/>
          <w:rFonts w:asciiTheme="majorHAnsi" w:hAnsiTheme="majorHAnsi" w:cstheme="majorHAnsi"/>
          <w:highlight w:val="green"/>
        </w:rPr>
        <w:t>in defence of</w:t>
      </w:r>
      <w:r w:rsidRPr="007517CE">
        <w:rPr>
          <w:rStyle w:val="Emphasis"/>
          <w:rFonts w:asciiTheme="majorHAnsi" w:hAnsiTheme="majorHAnsi" w:cstheme="majorHAnsi"/>
        </w:rPr>
        <w:t xml:space="preserve"> national </w:t>
      </w:r>
      <w:r w:rsidRPr="00CD1C5A">
        <w:rPr>
          <w:rStyle w:val="Emphasis"/>
          <w:rFonts w:asciiTheme="majorHAnsi" w:hAnsiTheme="majorHAnsi" w:cstheme="majorHAnsi"/>
          <w:highlight w:val="green"/>
        </w:rPr>
        <w:t>security</w:t>
      </w:r>
      <w:r w:rsidRPr="007517CE">
        <w:rPr>
          <w:rStyle w:val="Emphasis"/>
          <w:rFonts w:asciiTheme="majorHAnsi" w:hAnsiTheme="majorHAnsi" w:cstheme="majorHAnsi"/>
        </w:rPr>
        <w:t xml:space="preserve"> and the co-option of cultural institutions (from Hollywood to the universities81) </w:t>
      </w:r>
      <w:r w:rsidRPr="00CD1C5A">
        <w:rPr>
          <w:rStyle w:val="Emphasis"/>
          <w:rFonts w:asciiTheme="majorHAnsi" w:hAnsiTheme="majorHAnsi" w:cstheme="majorHAnsi"/>
          <w:highlight w:val="green"/>
        </w:rPr>
        <w:t>in</w:t>
      </w:r>
      <w:r w:rsidRPr="007517CE">
        <w:rPr>
          <w:rStyle w:val="Emphasis"/>
          <w:rFonts w:asciiTheme="majorHAnsi" w:hAnsiTheme="majorHAnsi" w:cstheme="majorHAnsi"/>
        </w:rPr>
        <w:t xml:space="preserve"> the </w:t>
      </w:r>
      <w:r w:rsidRPr="00CD1C5A">
        <w:rPr>
          <w:rStyle w:val="Emphasis"/>
          <w:rFonts w:asciiTheme="majorHAnsi" w:hAnsiTheme="majorHAnsi" w:cstheme="majorHAnsi"/>
          <w:highlight w:val="green"/>
        </w:rPr>
        <w:t>affective</w:t>
      </w:r>
      <w:r w:rsidRPr="007517CE">
        <w:rPr>
          <w:rStyle w:val="Emphasis"/>
          <w:rFonts w:asciiTheme="majorHAnsi" w:hAnsiTheme="majorHAnsi" w:cstheme="majorHAnsi"/>
        </w:rPr>
        <w:t xml:space="preserve"> management and </w:t>
      </w:r>
      <w:r w:rsidRPr="00CD1C5A">
        <w:rPr>
          <w:rStyle w:val="Emphasis"/>
          <w:rFonts w:asciiTheme="majorHAnsi" w:hAnsiTheme="majorHAnsi" w:cstheme="majorHAnsi"/>
          <w:highlight w:val="green"/>
        </w:rPr>
        <w:t>policing of</w:t>
      </w:r>
      <w:r w:rsidRPr="007517CE">
        <w:rPr>
          <w:rStyle w:val="Emphasis"/>
          <w:rFonts w:asciiTheme="majorHAnsi" w:hAnsiTheme="majorHAnsi" w:cstheme="majorHAnsi"/>
        </w:rPr>
        <w:t xml:space="preserve"> public </w:t>
      </w:r>
      <w:r w:rsidRPr="00CD1C5A">
        <w:rPr>
          <w:rStyle w:val="Emphasis"/>
          <w:rFonts w:asciiTheme="majorHAnsi" w:hAnsiTheme="majorHAnsi" w:cstheme="majorHAnsi"/>
          <w:highlight w:val="green"/>
        </w:rPr>
        <w:t>life</w:t>
      </w:r>
      <w:r w:rsidRPr="007517CE">
        <w:rPr>
          <w:rStyle w:val="Emphasis"/>
          <w:rFonts w:asciiTheme="majorHAnsi" w:hAnsiTheme="majorHAnsi" w:cstheme="majorHAnsi"/>
        </w:rPr>
        <w:t xml:space="preserve">.82 The significance of this in the context of outer space was the almost total </w:t>
      </w:r>
      <w:r w:rsidRPr="00CD1C5A">
        <w:rPr>
          <w:rStyle w:val="Emphasis"/>
          <w:rFonts w:asciiTheme="majorHAnsi" w:hAnsiTheme="majorHAnsi" w:cstheme="majorHAnsi"/>
          <w:highlight w:val="green"/>
        </w:rPr>
        <w:t>loss of any way to</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distinguish</w:t>
      </w:r>
      <w:r w:rsidRPr="007517CE">
        <w:rPr>
          <w:rStyle w:val="Emphasis"/>
          <w:rFonts w:asciiTheme="majorHAnsi" w:hAnsiTheme="majorHAnsi" w:cstheme="majorHAnsi"/>
        </w:rPr>
        <w:t xml:space="preserve"> effectively </w:t>
      </w:r>
      <w:r w:rsidRPr="00CD1C5A">
        <w:rPr>
          <w:rStyle w:val="Emphasis"/>
          <w:rFonts w:asciiTheme="majorHAnsi" w:hAnsiTheme="majorHAnsi" w:cstheme="majorHAnsi"/>
          <w:highlight w:val="green"/>
        </w:rPr>
        <w:t>between military and civilian activities</w:t>
      </w:r>
      <w:r w:rsidRPr="007517CE">
        <w:rPr>
          <w:rStyle w:val="Emphasis"/>
          <w:rFonts w:asciiTheme="majorHAnsi" w:hAnsiTheme="majorHAnsi" w:cstheme="majorHAnsi"/>
        </w:rPr>
        <w:t xml:space="preserve">. Just as the requirements of resourcing a technologically dependent military armature increasingly depended upon a </w:t>
      </w:r>
      <w:r w:rsidRPr="00CD1C5A">
        <w:rPr>
          <w:rStyle w:val="Emphasis"/>
          <w:rFonts w:asciiTheme="majorHAnsi" w:hAnsiTheme="majorHAnsi" w:cstheme="majorHAnsi"/>
          <w:highlight w:val="green"/>
        </w:rPr>
        <w:t>civilian</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infrastructure</w:t>
      </w:r>
      <w:r w:rsidRPr="007517CE">
        <w:rPr>
          <w:rStyle w:val="Emphasis"/>
          <w:rFonts w:asciiTheme="majorHAnsi" w:hAnsiTheme="majorHAnsi" w:cstheme="majorHAnsi"/>
        </w:rPr>
        <w:t xml:space="preserve"> of research, industry and economic management,</w:t>
      </w:r>
      <w:r w:rsidRPr="007517CE">
        <w:rPr>
          <w:rFonts w:asciiTheme="majorHAnsi" w:hAnsiTheme="majorHAnsi" w:cstheme="majorHAnsi"/>
          <w:sz w:val="16"/>
        </w:rPr>
        <w:t>83 so also was it clear that prospective civilian and scientific activities in space (such as meteorology, remote sensing, navigation systems and telecommunications)</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all had military dimensions</w:t>
      </w:r>
      <w:r w:rsidRPr="007517CE">
        <w:rPr>
          <w:rFonts w:asciiTheme="majorHAnsi" w:hAnsiTheme="majorHAnsi" w:cstheme="maj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behaviour,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7517CE">
        <w:rPr>
          <w:rStyle w:val="Emphasis"/>
          <w:rFonts w:asciiTheme="majorHAnsi" w:hAnsiTheme="majorHAnsi" w:cstheme="majorHAnsi"/>
        </w:rPr>
        <w:t xml:space="preserve">Thus, for example, the </w:t>
      </w:r>
      <w:r w:rsidRPr="00CD1C5A">
        <w:rPr>
          <w:rStyle w:val="Emphasis"/>
          <w:rFonts w:asciiTheme="majorHAnsi" w:hAnsiTheme="majorHAnsi" w:cstheme="majorHAnsi"/>
          <w:highlight w:val="green"/>
        </w:rPr>
        <w:t>camera</w:t>
      </w:r>
      <w:r w:rsidRPr="007517CE">
        <w:rPr>
          <w:rStyle w:val="Emphasis"/>
          <w:rFonts w:asciiTheme="majorHAnsi" w:hAnsiTheme="majorHAnsi" w:cstheme="majorHAnsi"/>
        </w:rPr>
        <w:t xml:space="preserve">-equipped </w:t>
      </w:r>
      <w:r w:rsidRPr="00CD1C5A">
        <w:rPr>
          <w:rStyle w:val="Emphasis"/>
          <w:rFonts w:asciiTheme="majorHAnsi" w:hAnsiTheme="majorHAnsi" w:cstheme="majorHAnsi"/>
          <w:highlight w:val="green"/>
        </w:rPr>
        <w:t>satellite</w:t>
      </w:r>
      <w:r w:rsidRPr="007517CE">
        <w:rPr>
          <w:rStyle w:val="Emphasis"/>
          <w:rFonts w:asciiTheme="majorHAnsi" w:hAnsiTheme="majorHAnsi" w:cstheme="majorHAnsi"/>
        </w:rPr>
        <w:t xml:space="preserve"> programmes </w:t>
      </w:r>
      <w:r w:rsidRPr="007517CE">
        <w:rPr>
          <w:rFonts w:asciiTheme="majorHAnsi" w:hAnsiTheme="majorHAnsi" w:cstheme="majorHAnsi"/>
          <w:sz w:val="16"/>
        </w:rPr>
        <w:t xml:space="preserve">(Tiros, CORONA), with the auxiliary systems of information recovery and reproduction, were virtually identical (give or take a few degrees of resolution) </w:t>
      </w:r>
      <w:r w:rsidRPr="007517CE">
        <w:rPr>
          <w:rStyle w:val="Emphasis"/>
          <w:rFonts w:asciiTheme="majorHAnsi" w:hAnsiTheme="majorHAnsi" w:cstheme="majorHAnsi"/>
        </w:rPr>
        <w:t xml:space="preserve">whether they were </w:t>
      </w:r>
      <w:r w:rsidRPr="00CD1C5A">
        <w:rPr>
          <w:rStyle w:val="Emphasis"/>
          <w:rFonts w:asciiTheme="majorHAnsi" w:hAnsiTheme="majorHAnsi" w:cstheme="majorHAnsi"/>
          <w:highlight w:val="green"/>
        </w:rPr>
        <w:t>used for</w:t>
      </w:r>
      <w:r w:rsidRPr="007517CE">
        <w:rPr>
          <w:rStyle w:val="Emphasis"/>
          <w:rFonts w:asciiTheme="majorHAnsi" w:hAnsiTheme="majorHAnsi" w:cstheme="majorHAnsi"/>
        </w:rPr>
        <w:t xml:space="preserve"> the purposes of geodetic measurement and </w:t>
      </w:r>
      <w:r w:rsidRPr="00CD1C5A">
        <w:rPr>
          <w:rStyle w:val="Emphasis"/>
          <w:rFonts w:asciiTheme="majorHAnsi" w:hAnsiTheme="majorHAnsi" w:cstheme="majorHAnsi"/>
          <w:highlight w:val="green"/>
        </w:rPr>
        <w:t>weather prediction or military reconnaissance.</w:t>
      </w:r>
      <w:r w:rsidRPr="007517CE">
        <w:rPr>
          <w:rFonts w:asciiTheme="majorHAnsi" w:hAnsiTheme="majorHAnsi" w:cstheme="majorHAnsi"/>
          <w:sz w:val="16"/>
        </w:rPr>
        <w:t xml:space="preserve"> In some cases, furthermore – such as the US Galactic Radiation Background satellite – intelligence-gathering electronics was incorporated within the same instrument used for the measurement of solar radiation.86</w:t>
      </w:r>
    </w:p>
    <w:p w14:paraId="37AF2E9F" w14:textId="77777777" w:rsidR="00B1311B" w:rsidRPr="00646E19" w:rsidRDefault="00B1311B" w:rsidP="00B1311B">
      <w:pPr>
        <w:pStyle w:val="Heading4"/>
      </w:pPr>
      <w:r>
        <w:t xml:space="preserve">The 1AC is a </w:t>
      </w:r>
      <w:r w:rsidRPr="006626CF">
        <w:rPr>
          <w:u w:val="single"/>
        </w:rPr>
        <w:t>misdiagnosis</w:t>
      </w:r>
      <w:r>
        <w:t xml:space="preserve"> of debris – wargames and coverups whitewashes militarism’s recreation of debris. </w:t>
      </w:r>
    </w:p>
    <w:p w14:paraId="569C6C71" w14:textId="77777777" w:rsidR="00B1311B" w:rsidRPr="00CC6E72" w:rsidRDefault="00B1311B" w:rsidP="00B1311B">
      <w:r w:rsidRPr="0096174A">
        <w:rPr>
          <w:rStyle w:val="Style13ptBold"/>
        </w:rPr>
        <w:t>Reno 20</w:t>
      </w:r>
      <w:r>
        <w:t xml:space="preserve"> [Joshua O. Reno (</w:t>
      </w:r>
      <w:r w:rsidRPr="00A43D48">
        <w:t>Associate Professor of Anthropology at Binghamton University</w:t>
      </w:r>
      <w:r>
        <w:t>). February 2020. Accessed 1/15/22. “</w:t>
      </w:r>
      <w:r w:rsidRPr="00CC6E72">
        <w:t>Military Waste: The Unexpected Consequences of Permanent War Readiness</w:t>
      </w:r>
      <w:r>
        <w:t xml:space="preserve">”. UC Press. </w:t>
      </w:r>
      <w:hyperlink r:id="rId23" w:history="1">
        <w:r w:rsidRPr="006E316D">
          <w:rPr>
            <w:rStyle w:val="Hyperlink"/>
          </w:rPr>
          <w:t>https://www.ucpress.edu/book/9780520316027/military-waste</w:t>
        </w:r>
      </w:hyperlink>
      <w:r>
        <w:t xml:space="preserve"> //Xu]</w:t>
      </w:r>
    </w:p>
    <w:p w14:paraId="49F90D5B" w14:textId="77777777" w:rsidR="00B1311B" w:rsidRDefault="00B1311B" w:rsidP="00B1311B">
      <w:pPr>
        <w:rPr>
          <w:sz w:val="16"/>
        </w:rPr>
      </w:pPr>
      <w:r w:rsidRPr="00F9494D">
        <w:rPr>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CD1C5A">
        <w:rPr>
          <w:rStyle w:val="Emphasis"/>
          <w:highlight w:val="green"/>
        </w:rPr>
        <w:t>Every</w:t>
      </w:r>
      <w:r w:rsidRPr="00132204">
        <w:rPr>
          <w:rStyle w:val="Emphasis"/>
        </w:rPr>
        <w:t xml:space="preserve"> space </w:t>
      </w:r>
      <w:r w:rsidRPr="00CD1C5A">
        <w:rPr>
          <w:rStyle w:val="Emphasis"/>
          <w:highlight w:val="green"/>
        </w:rPr>
        <w:t>mission</w:t>
      </w:r>
      <w:r w:rsidRPr="00132204">
        <w:rPr>
          <w:rStyle w:val="Emphasis"/>
        </w:rPr>
        <w:t xml:space="preserve"> </w:t>
      </w:r>
      <w:r w:rsidRPr="00CD1C5A">
        <w:rPr>
          <w:rStyle w:val="Emphasis"/>
          <w:highlight w:val="green"/>
        </w:rPr>
        <w:t>creates</w:t>
      </w:r>
      <w:r w:rsidRPr="00132204">
        <w:rPr>
          <w:rStyle w:val="Emphasis"/>
        </w:rPr>
        <w:t xml:space="preserve"> some </w:t>
      </w:r>
      <w:r w:rsidRPr="00CD1C5A">
        <w:rPr>
          <w:rStyle w:val="Emphasis"/>
          <w:highlight w:val="green"/>
        </w:rPr>
        <w:t>debris</w:t>
      </w:r>
      <w:r w:rsidRPr="00132204">
        <w:rPr>
          <w:rStyle w:val="Emphasis"/>
        </w:rPr>
        <w:t xml:space="preserve">, and many space missions had covert and </w:t>
      </w:r>
      <w:r w:rsidRPr="00CD1C5A">
        <w:rPr>
          <w:rStyle w:val="Emphasis"/>
          <w:highlight w:val="green"/>
        </w:rPr>
        <w:t>classified goals</w:t>
      </w:r>
      <w:r w:rsidRPr="00132204">
        <w:rPr>
          <w:rStyle w:val="Emphasis"/>
        </w:rPr>
        <w:t xml:space="preserve"> that were </w:t>
      </w:r>
      <w:r w:rsidRPr="00CD1C5A">
        <w:rPr>
          <w:rStyle w:val="Emphasis"/>
          <w:highlight w:val="green"/>
        </w:rPr>
        <w:t>not disclosed</w:t>
      </w:r>
      <w:r w:rsidRPr="00132204">
        <w:rPr>
          <w:rStyle w:val="Emphasis"/>
        </w:rPr>
        <w:t xml:space="preserve"> until later, and some never were. </w:t>
      </w:r>
      <w:r w:rsidRPr="00A1313F">
        <w:rPr>
          <w:sz w:val="8"/>
          <w:szCs w:val="8"/>
        </w:rPr>
        <w:t xml:space="preserve">One famous example is the cover story used to account for the U2 incident in 1960. Shot down while conducting </w:t>
      </w:r>
      <w:r w:rsidRPr="00A1313F">
        <w:rPr>
          <w:sz w:val="8"/>
          <w:szCs w:val="8"/>
        </w:rPr>
        <w:lastRenderedPageBreak/>
        <w:t xml:space="preserve">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(Marres 2012). That is to say, with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Kopernik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#web-sites will provide live #steaming coverage as #scientists #monitor Cassini’s “#GrandFinale,” as well as #news#conferences before (Thursday afternoon) &amp; after (Friday morning) the #event. September 16: A fantastic overview of the Cassini Mission, including it’s [sic] very last image. Such an amazing mission just to tease our wonder a little bit.#FarewellCassini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spacecraft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(Paoletta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whether or not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less-wellknown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9B2F05">
        <w:rPr>
          <w:rStyle w:val="Emphasis"/>
        </w:rPr>
        <w:t xml:space="preserve">This chapter explores space </w:t>
      </w:r>
      <w:r w:rsidRPr="00CD1C5A">
        <w:rPr>
          <w:rStyle w:val="Emphasis"/>
          <w:highlight w:val="green"/>
        </w:rPr>
        <w:t>debris as</w:t>
      </w:r>
      <w:r w:rsidRPr="009B2F05">
        <w:rPr>
          <w:rStyle w:val="Emphasis"/>
        </w:rPr>
        <w:t xml:space="preserve"> openended rubbish (Thompson [1979] 2017) and as </w:t>
      </w:r>
      <w:r w:rsidRPr="00CD1C5A">
        <w:rPr>
          <w:rStyle w:val="Emphasis"/>
          <w:highlight w:val="green"/>
        </w:rPr>
        <w:t>an object of militarized fantasies</w:t>
      </w:r>
      <w:r w:rsidRPr="009B2F05">
        <w:rPr>
          <w:rStyle w:val="Emphasis"/>
        </w:rPr>
        <w:t>, past and present.</w:t>
      </w:r>
      <w:r w:rsidRPr="00F9494D">
        <w:rPr>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CD1C5A">
        <w:rPr>
          <w:rStyle w:val="Emphasis"/>
          <w:highlight w:val="green"/>
        </w:rPr>
        <w:t>US military</w:t>
      </w:r>
      <w:r w:rsidRPr="00F9494D">
        <w:rPr>
          <w:sz w:val="16"/>
        </w:rPr>
        <w:t xml:space="preserve"> is directly responsible for all space debris (a claim thatwould be difficult to definitively prove in any case). </w:t>
      </w:r>
      <w:r w:rsidRPr="009F3CA8">
        <w:rPr>
          <w:rStyle w:val="Emphasis"/>
        </w:rPr>
        <w:t xml:space="preserve">That being said, </w:t>
      </w:r>
      <w:r w:rsidRPr="00CD1C5A">
        <w:rPr>
          <w:rStyle w:val="Emphasis"/>
          <w:highlight w:val="green"/>
        </w:rPr>
        <w:t>a</w:t>
      </w:r>
      <w:r w:rsidRPr="009F3CA8">
        <w:rPr>
          <w:rStyle w:val="Emphasis"/>
        </w:rPr>
        <w:t>nti</w:t>
      </w:r>
      <w:r w:rsidRPr="00CD1C5A">
        <w:rPr>
          <w:rStyle w:val="Emphasis"/>
          <w:highlight w:val="green"/>
        </w:rPr>
        <w:t>sat</w:t>
      </w:r>
      <w:r w:rsidRPr="009F3CA8">
        <w:rPr>
          <w:rStyle w:val="Emphasis"/>
        </w:rPr>
        <w:t xml:space="preserve">ellite weapons </w:t>
      </w:r>
      <w:r w:rsidRPr="00CD1C5A">
        <w:rPr>
          <w:rStyle w:val="Emphasis"/>
          <w:highlight w:val="green"/>
        </w:rPr>
        <w:t>testing</w:t>
      </w:r>
      <w:r w:rsidRPr="009F3CA8">
        <w:rPr>
          <w:rStyle w:val="Emphasis"/>
        </w:rPr>
        <w:t xml:space="preserve"> has by all accounts </w:t>
      </w:r>
      <w:r w:rsidRPr="00CD1C5A">
        <w:rPr>
          <w:rStyle w:val="Emphasis"/>
          <w:highlight w:val="green"/>
        </w:rPr>
        <w:t>made</w:t>
      </w:r>
      <w:r w:rsidRPr="009F3CA8">
        <w:rPr>
          <w:rStyle w:val="Emphasis"/>
        </w:rPr>
        <w:t xml:space="preserve"> the </w:t>
      </w:r>
      <w:r w:rsidRPr="00CD1C5A">
        <w:rPr>
          <w:rStyle w:val="Emphasis"/>
          <w:highlight w:val="green"/>
        </w:rPr>
        <w:t>problem</w:t>
      </w:r>
      <w:r w:rsidRPr="009F3CA8">
        <w:rPr>
          <w:rStyle w:val="Emphasis"/>
        </w:rPr>
        <w:t xml:space="preserve"> of space debris </w:t>
      </w:r>
      <w:r w:rsidRPr="00CD1C5A">
        <w:rPr>
          <w:rStyle w:val="Emphasis"/>
          <w:highlight w:val="green"/>
        </w:rPr>
        <w:t>worse</w:t>
      </w:r>
      <w:r w:rsidRPr="009F3CA8">
        <w:rPr>
          <w:rStyle w:val="Emphasis"/>
        </w:rPr>
        <w:t xml:space="preserve">; furthermore, </w:t>
      </w:r>
      <w:r w:rsidRPr="00CD1C5A">
        <w:rPr>
          <w:rStyle w:val="Emphasis"/>
          <w:highlight w:val="green"/>
        </w:rPr>
        <w:t>defense agencies</w:t>
      </w:r>
      <w:r w:rsidRPr="009F3CA8">
        <w:rPr>
          <w:rStyle w:val="Emphasis"/>
        </w:rPr>
        <w:t xml:space="preserve"> have been at the </w:t>
      </w:r>
      <w:r w:rsidRPr="00CD1C5A">
        <w:rPr>
          <w:rStyle w:val="Emphasis"/>
          <w:highlight w:val="green"/>
        </w:rPr>
        <w:t>forefront of studying</w:t>
      </w:r>
      <w:r w:rsidRPr="009F3CA8">
        <w:rPr>
          <w:rStyle w:val="Emphasis"/>
        </w:rPr>
        <w:t xml:space="preserve"> and proposing solutions to space </w:t>
      </w:r>
      <w:r w:rsidRPr="00CD1C5A">
        <w:rPr>
          <w:rStyle w:val="Emphasis"/>
          <w:highlight w:val="green"/>
        </w:rPr>
        <w:t>debris</w:t>
      </w:r>
      <w:r w:rsidRPr="009F3CA8">
        <w:rPr>
          <w:rStyle w:val="Emphasis"/>
        </w:rPr>
        <w:t>.</w:t>
      </w:r>
      <w:r w:rsidRPr="00F9494D">
        <w:rPr>
          <w:sz w:val="16"/>
        </w:rPr>
        <w:t xml:space="preserve">4 </w:t>
      </w:r>
      <w:r w:rsidRPr="00A1313F">
        <w:rPr>
          <w:sz w:val="8"/>
          <w:szCs w:val="8"/>
        </w:rPr>
        <w:t>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Virilio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reason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a brief moment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Morgain 2012; Hirschkind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debris, but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end in itself, and it is deeply connected to the militarization of space and the problem of space debris. the color out of space Space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orbit, but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Using the publicized data from the DoD’s Space Surveillance Network, there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actually more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Messeri,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life, but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future plans, which are increasingly incorporated into fantasies of space travel. At least one of the astronomers I spoke with considered space debris a broader environmental problem. One of the older staff members at the Kopernik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it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it, and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dangerous, since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NewSpace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are located in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in order to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Kosmos 2421’s planned fragmentation earlier that summer (see Johnson and Klinkrad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More often than not, it is not just any perpetrator accused.</w:t>
      </w:r>
      <w:r w:rsidRPr="00A1313F">
        <w:rPr>
          <w:rStyle w:val="Emphasis"/>
          <w:sz w:val="8"/>
          <w:szCs w:val="8"/>
        </w:rPr>
        <w:t xml:space="preserve"> </w:t>
      </w:r>
      <w:r w:rsidRPr="00CD1C5A">
        <w:rPr>
          <w:rStyle w:val="Emphasis"/>
          <w:highlight w:val="green"/>
        </w:rPr>
        <w:t>Discussions of space debris</w:t>
      </w:r>
      <w:r w:rsidRPr="00B22888">
        <w:rPr>
          <w:rStyle w:val="Emphasis"/>
        </w:rPr>
        <w:t xml:space="preserve"> events frequently </w:t>
      </w:r>
      <w:r w:rsidRPr="00CD1C5A">
        <w:rPr>
          <w:rStyle w:val="Emphasis"/>
          <w:highlight w:val="green"/>
        </w:rPr>
        <w:t>single out</w:t>
      </w:r>
      <w:r w:rsidRPr="00B22888">
        <w:rPr>
          <w:rStyle w:val="Emphasis"/>
        </w:rPr>
        <w:t xml:space="preserve"> America’s </w:t>
      </w:r>
      <w:r w:rsidRPr="00CD1C5A">
        <w:rPr>
          <w:rStyle w:val="Emphasis"/>
          <w:highlight w:val="green"/>
        </w:rPr>
        <w:t>adversaries as</w:t>
      </w:r>
      <w:r w:rsidRPr="00B22888">
        <w:rPr>
          <w:rStyle w:val="Emphasis"/>
        </w:rPr>
        <w:t xml:space="preserve"> being </w:t>
      </w:r>
      <w:r w:rsidRPr="00CD1C5A">
        <w:rPr>
          <w:rStyle w:val="Emphasis"/>
          <w:highlight w:val="green"/>
        </w:rPr>
        <w:t>responsible</w:t>
      </w:r>
      <w:r w:rsidRPr="00B22888">
        <w:rPr>
          <w:rStyle w:val="Emphasis"/>
        </w:rPr>
        <w:t xml:space="preserve">, as in the episode above, </w:t>
      </w:r>
      <w:r w:rsidRPr="00CD1C5A">
        <w:rPr>
          <w:rStyle w:val="Emphasis"/>
          <w:highlight w:val="green"/>
        </w:rPr>
        <w:t>despite</w:t>
      </w:r>
      <w:r w:rsidRPr="00B22888">
        <w:rPr>
          <w:rStyle w:val="Emphasis"/>
        </w:rPr>
        <w:t xml:space="preserve"> the fact that </w:t>
      </w:r>
      <w:r w:rsidRPr="00CD1C5A">
        <w:rPr>
          <w:rStyle w:val="Emphasis"/>
          <w:highlight w:val="green"/>
        </w:rPr>
        <w:t>Americans contaminate orbital environments</w:t>
      </w:r>
      <w:r w:rsidRPr="00B22888">
        <w:rPr>
          <w:rStyle w:val="Emphasis"/>
        </w:rPr>
        <w:t xml:space="preserve"> as well </w:t>
      </w:r>
      <w:r w:rsidRPr="00CD1C5A">
        <w:rPr>
          <w:rStyle w:val="Emphasis"/>
          <w:highlight w:val="green"/>
        </w:rPr>
        <w:t>and</w:t>
      </w:r>
      <w:r w:rsidRPr="00B22888">
        <w:rPr>
          <w:rStyle w:val="Emphasis"/>
        </w:rPr>
        <w:t xml:space="preserve"> that </w:t>
      </w:r>
      <w:r w:rsidRPr="00CD1C5A">
        <w:rPr>
          <w:rStyle w:val="Emphasis"/>
          <w:highlight w:val="green"/>
        </w:rPr>
        <w:t xml:space="preserve">other </w:t>
      </w:r>
      <w:r w:rsidRPr="002F7EF2">
        <w:rPr>
          <w:rStyle w:val="Emphasis"/>
        </w:rPr>
        <w:t>countries</w:t>
      </w:r>
      <w:r w:rsidRPr="00B22888">
        <w:rPr>
          <w:rStyle w:val="Emphasis"/>
        </w:rPr>
        <w:t xml:space="preserve"> are frequently </w:t>
      </w:r>
      <w:r w:rsidRPr="00CD1C5A">
        <w:rPr>
          <w:rStyle w:val="Emphasis"/>
          <w:highlight w:val="green"/>
        </w:rPr>
        <w:t>respond</w:t>
      </w:r>
      <w:r w:rsidRPr="00B22888">
        <w:rPr>
          <w:rStyle w:val="Emphasis"/>
        </w:rPr>
        <w:t xml:space="preserve">ing </w:t>
      </w:r>
      <w:r w:rsidRPr="00CD1C5A">
        <w:rPr>
          <w:rStyle w:val="Emphasis"/>
          <w:highlight w:val="green"/>
        </w:rPr>
        <w:t>to</w:t>
      </w:r>
      <w:r w:rsidRPr="00B22888">
        <w:rPr>
          <w:rStyle w:val="Emphasis"/>
        </w:rPr>
        <w:t xml:space="preserve"> and imitating the </w:t>
      </w:r>
      <w:r w:rsidRPr="00B22888">
        <w:rPr>
          <w:rStyle w:val="Emphasis"/>
        </w:rPr>
        <w:lastRenderedPageBreak/>
        <w:t xml:space="preserve">ongoing American </w:t>
      </w:r>
      <w:r w:rsidRPr="00CD1C5A">
        <w:rPr>
          <w:rStyle w:val="Emphasis"/>
          <w:highlight w:val="green"/>
        </w:rPr>
        <w:t>militarization of space</w:t>
      </w:r>
      <w:r w:rsidRPr="00B22888">
        <w:rPr>
          <w:rStyle w:val="Emphasis"/>
        </w:rPr>
        <w:t xml:space="preserve">. </w:t>
      </w:r>
      <w:r w:rsidRPr="00F9494D">
        <w:rPr>
          <w:sz w:val="16"/>
        </w:rPr>
        <w:t>Politicizing space debris in this way fits easily into previous Cold War–era assessments of risk and blame where it is only national rivals to the United States and Europe who break rules and incur risks, namely China and Russia,</w:t>
      </w:r>
      <w:r w:rsidRPr="00B22888">
        <w:rPr>
          <w:rStyle w:val="Emphasis"/>
        </w:rPr>
        <w:t xml:space="preserve"> which </w:t>
      </w:r>
      <w:r w:rsidRPr="00CD1C5A">
        <w:rPr>
          <w:rStyle w:val="Emphasis"/>
          <w:highlight w:val="green"/>
        </w:rPr>
        <w:t>implies</w:t>
      </w:r>
      <w:r w:rsidRPr="00B22888">
        <w:rPr>
          <w:rStyle w:val="Emphasis"/>
        </w:rPr>
        <w:t xml:space="preserve"> that Americans are </w:t>
      </w:r>
      <w:r w:rsidRPr="00CD1C5A">
        <w:rPr>
          <w:rStyle w:val="Emphasis"/>
          <w:highlight w:val="green"/>
        </w:rPr>
        <w:t>blameless by contrast</w:t>
      </w:r>
      <w:r w:rsidRPr="00B22888">
        <w:rPr>
          <w:rStyle w:val="Emphasis"/>
        </w:rPr>
        <w:t>.15</w:t>
      </w:r>
      <w:r>
        <w:rPr>
          <w:rStyle w:val="Emphasis"/>
        </w:rPr>
        <w:t xml:space="preserve"> </w:t>
      </w:r>
      <w:r w:rsidRPr="00A1313F">
        <w:rPr>
          <w:sz w:val="8"/>
          <w:szCs w:val="8"/>
        </w:rPr>
        <w:t>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completely separate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presumption, but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the end result of the initial shock and panic surrounding the launch of Sputnik, this was not a foregone conclusion. At the time, all of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in order to consoli-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F9494D">
        <w:rPr>
          <w:sz w:val="16"/>
        </w:rPr>
        <w:t xml:space="preserve"> </w:t>
      </w:r>
      <w:r w:rsidRPr="004F3833">
        <w:rPr>
          <w:rStyle w:val="Emphasis"/>
        </w:rPr>
        <w:t xml:space="preserve">Near-continuous </w:t>
      </w:r>
      <w:r w:rsidRPr="00CD1C5A">
        <w:rPr>
          <w:rStyle w:val="Emphasis"/>
          <w:highlight w:val="green"/>
        </w:rPr>
        <w:t>war games</w:t>
      </w:r>
      <w:r w:rsidRPr="004F3833">
        <w:rPr>
          <w:rStyle w:val="Emphasis"/>
        </w:rPr>
        <w:t xml:space="preserve"> in space go back to when the first satellites entered near-Earth orbit and </w:t>
      </w:r>
      <w:r w:rsidRPr="00CD1C5A">
        <w:rPr>
          <w:rStyle w:val="Emphasis"/>
          <w:highlight w:val="green"/>
        </w:rPr>
        <w:t>generated</w:t>
      </w:r>
      <w:r w:rsidRPr="004F3833">
        <w:rPr>
          <w:rStyle w:val="Emphasis"/>
        </w:rPr>
        <w:t xml:space="preserve"> ever more </w:t>
      </w:r>
      <w:r w:rsidRPr="00CD1C5A">
        <w:rPr>
          <w:rStyle w:val="Emphasis"/>
          <w:highlight w:val="green"/>
        </w:rPr>
        <w:t>debris</w:t>
      </w:r>
      <w:r w:rsidRPr="004F3833">
        <w:rPr>
          <w:rStyle w:val="Emphasis"/>
        </w:rPr>
        <w:t xml:space="preserve">. According to Rand, “Both superpowers carried out </w:t>
      </w:r>
      <w:r w:rsidRPr="00CD1C5A">
        <w:rPr>
          <w:rStyle w:val="Emphasis"/>
          <w:highlight w:val="green"/>
        </w:rPr>
        <w:t>high altitude and exoatmospheric</w:t>
      </w:r>
      <w:r w:rsidRPr="004F3833">
        <w:rPr>
          <w:rStyle w:val="Emphasis"/>
        </w:rPr>
        <w:t xml:space="preserve"> nuclear weapons </w:t>
      </w:r>
      <w:r w:rsidRPr="00CD1C5A">
        <w:rPr>
          <w:rStyle w:val="Emphasis"/>
          <w:highlight w:val="green"/>
        </w:rPr>
        <w:t>tests</w:t>
      </w:r>
      <w:r w:rsidRPr="004F3833">
        <w:rPr>
          <w:rStyle w:val="Emphasis"/>
        </w:rPr>
        <w:t xml:space="preserve"> beginning in 1958 </w:t>
      </w:r>
      <w:r w:rsidRPr="00CD1C5A">
        <w:rPr>
          <w:rStyle w:val="Emphasis"/>
          <w:highlight w:val="green"/>
        </w:rPr>
        <w:t>and</w:t>
      </w:r>
      <w:r w:rsidRPr="004F3833">
        <w:rPr>
          <w:rStyle w:val="Emphasis"/>
        </w:rPr>
        <w:t xml:space="preserve"> ending in 1963 with the Partial Nuclear Test Ban Treaty” (2016, 10). </w:t>
      </w:r>
      <w:r w:rsidRPr="00CD1C5A">
        <w:rPr>
          <w:rStyle w:val="Emphasis"/>
          <w:highlight w:val="green"/>
        </w:rPr>
        <w:t>Secrecy</w:t>
      </w:r>
      <w:r w:rsidRPr="004F3833">
        <w:rPr>
          <w:rStyle w:val="Emphasis"/>
        </w:rPr>
        <w:t xml:space="preserve"> regarding military-related space missions (and the debris they have caused) </w:t>
      </w:r>
      <w:r w:rsidRPr="00F9494D">
        <w:rPr>
          <w:sz w:val="16"/>
        </w:rPr>
        <w:t>is most clearly associated with the National Reconnaissance Office (NRO), the “other space agency”</w:t>
      </w:r>
      <w:r w:rsidRPr="004F3833">
        <w:rPr>
          <w:rStyle w:val="Emphasis"/>
        </w:rPr>
        <w:t xml:space="preserve"> that was </w:t>
      </w:r>
      <w:r w:rsidRPr="00CD1C5A">
        <w:rPr>
          <w:rStyle w:val="Emphasis"/>
          <w:highlight w:val="green"/>
        </w:rPr>
        <w:t>created</w:t>
      </w:r>
      <w:r w:rsidRPr="004F3833">
        <w:rPr>
          <w:rStyle w:val="Emphasis"/>
        </w:rPr>
        <w:t xml:space="preserve"> in 1961 but kept a secret until </w:t>
      </w:r>
      <w:r w:rsidRPr="00F9494D">
        <w:rPr>
          <w:sz w:val="16"/>
        </w:rPr>
        <w:t>1992 (Paglen 2009, 20–31).</w:t>
      </w:r>
      <w:r w:rsidRPr="004F3833">
        <w:rPr>
          <w:rStyle w:val="Emphasis"/>
        </w:rPr>
        <w:t xml:space="preserve"> As an author from Wired magazine puts it, </w:t>
      </w:r>
      <w:r w:rsidRPr="00CD1C5A">
        <w:rPr>
          <w:rStyle w:val="Emphasis"/>
          <w:highlight w:val="green"/>
        </w:rPr>
        <w:t>debris</w:t>
      </w:r>
      <w:r w:rsidRPr="004F3833">
        <w:rPr>
          <w:rStyle w:val="Emphasis"/>
        </w:rPr>
        <w:t xml:space="preserve"> is </w:t>
      </w:r>
      <w:r w:rsidRPr="00CD1C5A">
        <w:rPr>
          <w:rStyle w:val="Emphasis"/>
          <w:highlight w:val="green"/>
        </w:rPr>
        <w:t>a legacy of militaristic statecraft</w:t>
      </w:r>
      <w:r w:rsidRPr="004F3833">
        <w:rPr>
          <w:rStyle w:val="Emphasis"/>
        </w:rPr>
        <w:t xml:space="preserve">: </w:t>
      </w:r>
      <w:r w:rsidRPr="00F9494D">
        <w:rPr>
          <w:sz w:val="16"/>
        </w:rPr>
        <w:t xml:space="preserve">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(Scoles 2017) Debris from the NRO was not necessarily from weapons testing, moreover, because weapons are not the only space projects of great military interest. As Rand explains: New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tend to demilitarize its relevance. Moreover, when a cover story is needed—as with the U2 spy plane debacle—the official narrative can be called upon to distract or misinform inquiring Americans, allies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F15F4C">
        <w:rPr>
          <w:rStyle w:val="Emphasis"/>
        </w:rPr>
        <w:t xml:space="preserve">The ability for anyone with a telescope to track near-Earth objects makes complete secrecy all but impossible. Most recently, </w:t>
      </w:r>
      <w:r w:rsidRPr="00CD1C5A">
        <w:rPr>
          <w:rStyle w:val="Emphasis"/>
          <w:highlight w:val="green"/>
        </w:rPr>
        <w:t>space enthusiasts</w:t>
      </w:r>
      <w:r w:rsidRPr="00F15F4C">
        <w:rPr>
          <w:rStyle w:val="Emphasis"/>
        </w:rPr>
        <w:t xml:space="preserve"> were the first to </w:t>
      </w:r>
      <w:r w:rsidRPr="00CD1C5A">
        <w:rPr>
          <w:rStyle w:val="Emphasis"/>
          <w:highlight w:val="green"/>
        </w:rPr>
        <w:t>raise awareness</w:t>
      </w:r>
      <w:r w:rsidRPr="00F15F4C">
        <w:rPr>
          <w:rStyle w:val="Emphasis"/>
        </w:rPr>
        <w:t xml:space="preserve"> </w:t>
      </w:r>
      <w:r w:rsidRPr="00CD1C5A">
        <w:rPr>
          <w:rStyle w:val="Emphasis"/>
          <w:highlight w:val="green"/>
        </w:rPr>
        <w:t>about</w:t>
      </w:r>
      <w:r w:rsidRPr="00F15F4C">
        <w:rPr>
          <w:rStyle w:val="Emphasis"/>
        </w:rPr>
        <w:t xml:space="preserve"> the possibility of </w:t>
      </w:r>
      <w:r w:rsidRPr="00CD1C5A">
        <w:rPr>
          <w:rStyle w:val="Emphasis"/>
          <w:highlight w:val="green"/>
        </w:rPr>
        <w:t>China’s Tiangong-1 space lab tumbling out of the sky, before</w:t>
      </w:r>
      <w:r w:rsidRPr="00B86592">
        <w:rPr>
          <w:rStyle w:val="Emphasis"/>
        </w:rPr>
        <w:t xml:space="preserve"> </w:t>
      </w:r>
      <w:r w:rsidRPr="00CD1C5A">
        <w:rPr>
          <w:rStyle w:val="Emphasis"/>
          <w:highlight w:val="green"/>
        </w:rPr>
        <w:t>the</w:t>
      </w:r>
      <w:r w:rsidRPr="00B86592">
        <w:rPr>
          <w:rStyle w:val="Emphasis"/>
        </w:rPr>
        <w:t xml:space="preserve"> Chinese </w:t>
      </w:r>
      <w:r w:rsidRPr="00CD1C5A">
        <w:rPr>
          <w:rStyle w:val="Emphasis"/>
          <w:highlight w:val="green"/>
        </w:rPr>
        <w:t>state admitted this was happening.</w:t>
      </w:r>
      <w:r w:rsidRPr="00B86592">
        <w:rPr>
          <w:rStyle w:val="Emphasis"/>
        </w:rPr>
        <w:t xml:space="preserve"> In essence, it was amateur astronomers who first noticed that the space lab was acting more like space debris, </w:t>
      </w:r>
      <w:r w:rsidRPr="00CD1C5A">
        <w:rPr>
          <w:rStyle w:val="Emphasis"/>
          <w:highlight w:val="green"/>
        </w:rPr>
        <w:t>against</w:t>
      </w:r>
      <w:r w:rsidRPr="00B86592">
        <w:rPr>
          <w:rStyle w:val="Emphasis"/>
        </w:rPr>
        <w:t xml:space="preserve"> the </w:t>
      </w:r>
      <w:r w:rsidRPr="00CD1C5A">
        <w:rPr>
          <w:rStyle w:val="Emphasis"/>
          <w:highlight w:val="green"/>
        </w:rPr>
        <w:t>wishes of a government hoping to keep this from public knowledge</w:t>
      </w:r>
      <w:r w:rsidRPr="00B86592">
        <w:rPr>
          <w:rStyle w:val="Emphasis"/>
        </w:rPr>
        <w:t>.</w:t>
      </w:r>
      <w:r w:rsidRPr="00F9494D">
        <w:rPr>
          <w:sz w:val="16"/>
        </w:rPr>
        <w:t xml:space="preserve"> The first story reclassifying the space lab as space debris appeared in June 2016, and was quoted from for the next year and a half by the Guardian and the Washington Post. Eventually the Chinese state admitted that it had lost control of the lab and that it would likely fall to Earth sometime in late 2017 or early 2018 (see David 2016).20 </w:t>
      </w:r>
    </w:p>
    <w:p w14:paraId="5ABF69D0" w14:textId="77777777"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The impact is </w:t>
      </w:r>
      <w:r w:rsidRPr="007517CE">
        <w:rPr>
          <w:rFonts w:asciiTheme="majorHAnsi" w:hAnsiTheme="majorHAnsi" w:cstheme="majorHAnsi"/>
          <w:i/>
          <w:u w:val="single"/>
        </w:rPr>
        <w:t>unending war</w:t>
      </w:r>
      <w:r w:rsidRPr="007517CE">
        <w:rPr>
          <w:rFonts w:asciiTheme="majorHAnsi" w:hAnsiTheme="majorHAnsi" w:cstheme="majorHAnsi"/>
        </w:rPr>
        <w:t xml:space="preserve"> and </w:t>
      </w:r>
      <w:r w:rsidRPr="007517CE">
        <w:rPr>
          <w:rFonts w:asciiTheme="majorHAnsi" w:hAnsiTheme="majorHAnsi" w:cstheme="majorHAnsi"/>
          <w:i/>
          <w:u w:val="single"/>
        </w:rPr>
        <w:t>environmental catastrophe</w:t>
      </w:r>
      <w:r w:rsidRPr="007517CE">
        <w:rPr>
          <w:rFonts w:asciiTheme="majorHAnsi" w:hAnsiTheme="majorHAnsi" w:cstheme="majorHAnsi"/>
        </w:rPr>
        <w:t xml:space="preserve">. </w:t>
      </w:r>
    </w:p>
    <w:p w14:paraId="7C4B33EA" w14:textId="77777777" w:rsidR="007517CE" w:rsidRPr="007517CE" w:rsidRDefault="007517CE" w:rsidP="007517CE">
      <w:pPr>
        <w:rPr>
          <w:rFonts w:asciiTheme="majorHAnsi" w:hAnsiTheme="majorHAnsi" w:cstheme="majorHAnsi"/>
        </w:rPr>
      </w:pPr>
      <w:r w:rsidRPr="007517CE">
        <w:rPr>
          <w:rStyle w:val="Style13ptBold"/>
          <w:rFonts w:asciiTheme="majorHAnsi" w:hAnsiTheme="majorHAnsi" w:cstheme="majorHAnsi"/>
        </w:rPr>
        <w:t>Craven 19</w:t>
      </w:r>
      <w:r w:rsidRPr="007517CE">
        <w:rPr>
          <w:rFonts w:asciiTheme="majorHAnsi" w:hAnsiTheme="majorHAnsi" w:cstheme="maj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4" w:history="1">
        <w:r w:rsidRPr="007517CE">
          <w:rPr>
            <w:rStyle w:val="Hyperlink"/>
            <w:rFonts w:asciiTheme="majorHAnsi" w:hAnsiTheme="majorHAnsi" w:cstheme="majorHAnsi"/>
          </w:rPr>
          <w:t>https://academic.oup.com/ejil/article/30/2/547/5536739</w:t>
        </w:r>
      </w:hyperlink>
      <w:r w:rsidRPr="007517CE">
        <w:rPr>
          <w:rFonts w:asciiTheme="majorHAnsi" w:hAnsiTheme="majorHAnsi" w:cstheme="majorHAnsi"/>
        </w:rPr>
        <w:t xml:space="preserve"> //Xu]</w:t>
      </w:r>
    </w:p>
    <w:p w14:paraId="6C1392AA" w14:textId="77777777" w:rsidR="007517CE" w:rsidRPr="007517CE" w:rsidRDefault="007517CE" w:rsidP="007517CE">
      <w:pPr>
        <w:rPr>
          <w:rFonts w:asciiTheme="majorHAnsi" w:hAnsiTheme="majorHAnsi" w:cstheme="majorHAnsi"/>
          <w:sz w:val="16"/>
        </w:rPr>
      </w:pPr>
      <w:r w:rsidRPr="007517CE">
        <w:rPr>
          <w:rFonts w:asciiTheme="majorHAnsi" w:hAnsiTheme="majorHAnsi" w:cstheme="majorHAnsi"/>
          <w:sz w:val="16"/>
        </w:rPr>
        <w:lastRenderedPageBreak/>
        <w:t xml:space="preserve">Even in the aftermath of the pronounced ‘closure’ of the Cold War, the residue of the formation that was brought into play in space remains very much with us today. </w:t>
      </w:r>
      <w:r w:rsidRPr="007517CE">
        <w:rPr>
          <w:rStyle w:val="Emphasis"/>
          <w:rFonts w:asciiTheme="majorHAnsi" w:hAnsiTheme="majorHAnsi" w:cstheme="majorHAnsi"/>
        </w:rPr>
        <w:t xml:space="preserve">On the one hand, </w:t>
      </w:r>
      <w:r w:rsidRPr="00CD1C5A">
        <w:rPr>
          <w:rStyle w:val="Emphasis"/>
          <w:rFonts w:asciiTheme="majorHAnsi" w:hAnsiTheme="majorHAnsi" w:cstheme="majorHAnsi"/>
          <w:highlight w:val="green"/>
        </w:rPr>
        <w:t>outer space</w:t>
      </w:r>
      <w:r w:rsidRPr="007517CE">
        <w:rPr>
          <w:rStyle w:val="Emphasis"/>
          <w:rFonts w:asciiTheme="majorHAnsi" w:hAnsiTheme="majorHAnsi" w:cstheme="majorHAnsi"/>
        </w:rPr>
        <w:t xml:space="preserve"> has been progressively </w:t>
      </w:r>
      <w:r w:rsidRPr="00CD1C5A">
        <w:rPr>
          <w:rStyle w:val="Emphasis"/>
          <w:rFonts w:asciiTheme="majorHAnsi" w:hAnsiTheme="majorHAnsi" w:cstheme="majorHAnsi"/>
          <w:highlight w:val="green"/>
        </w:rPr>
        <w:t>enveloped within</w:t>
      </w:r>
      <w:r w:rsidRPr="007517CE">
        <w:rPr>
          <w:rStyle w:val="Emphasis"/>
          <w:rFonts w:asciiTheme="majorHAnsi" w:hAnsiTheme="majorHAnsi" w:cstheme="majorHAnsi"/>
        </w:rPr>
        <w:t xml:space="preserve"> the technological infrastructure of </w:t>
      </w:r>
      <w:r w:rsidRPr="00CD1C5A">
        <w:rPr>
          <w:rStyle w:val="Emphasis"/>
          <w:rFonts w:asciiTheme="majorHAnsi" w:hAnsiTheme="majorHAnsi" w:cstheme="majorHAnsi"/>
          <w:highlight w:val="green"/>
        </w:rPr>
        <w:t>warfare and policing</w:t>
      </w:r>
      <w:r w:rsidRPr="007517CE">
        <w:rPr>
          <w:rStyle w:val="Emphasis"/>
          <w:rFonts w:asciiTheme="majorHAnsi" w:hAnsiTheme="majorHAnsi" w:cstheme="majorHAnsi"/>
        </w:rPr>
        <w:t xml:space="preserve"> actions – the first </w:t>
      </w:r>
      <w:r w:rsidRPr="00CD1C5A">
        <w:rPr>
          <w:rStyle w:val="Emphasis"/>
          <w:rFonts w:asciiTheme="majorHAnsi" w:hAnsiTheme="majorHAnsi" w:cstheme="majorHAnsi"/>
          <w:highlight w:val="green"/>
        </w:rPr>
        <w:t>Gulf War</w:t>
      </w:r>
      <w:r w:rsidRPr="007517CE">
        <w:rPr>
          <w:rStyle w:val="Emphasis"/>
          <w:rFonts w:asciiTheme="majorHAnsi" w:hAnsiTheme="majorHAnsi" w:cstheme="majorHAnsi"/>
        </w:rPr>
        <w:t xml:space="preserve"> of 1990 </w:t>
      </w:r>
      <w:r w:rsidRPr="00CD1C5A">
        <w:rPr>
          <w:rStyle w:val="Emphasis"/>
          <w:rFonts w:asciiTheme="majorHAnsi" w:hAnsiTheme="majorHAnsi" w:cstheme="majorHAnsi"/>
          <w:highlight w:val="green"/>
        </w:rPr>
        <w:t>ushering</w:t>
      </w:r>
      <w:r w:rsidRPr="007517CE">
        <w:rPr>
          <w:rStyle w:val="Emphasis"/>
          <w:rFonts w:asciiTheme="majorHAnsi" w:hAnsiTheme="majorHAnsi" w:cstheme="majorHAnsi"/>
        </w:rPr>
        <w:t xml:space="preserve"> in a new era of </w:t>
      </w:r>
      <w:r w:rsidRPr="00CD1C5A">
        <w:rPr>
          <w:rStyle w:val="Emphasis"/>
          <w:rFonts w:asciiTheme="majorHAnsi" w:hAnsiTheme="majorHAnsi" w:cstheme="majorHAnsi"/>
          <w:highlight w:val="green"/>
        </w:rPr>
        <w:t>‘smart’ weaponry</w:t>
      </w:r>
      <w:r w:rsidRPr="007517CE">
        <w:rPr>
          <w:rStyle w:val="Emphasis"/>
          <w:rFonts w:asciiTheme="majorHAnsi" w:hAnsiTheme="majorHAnsi" w:cstheme="majorHAnsi"/>
        </w:rPr>
        <w:t xml:space="preserve"> and GPS-configured surgical violence139 </w:t>
      </w:r>
      <w:r w:rsidRPr="007517CE">
        <w:rPr>
          <w:rFonts w:asciiTheme="majorHAnsi" w:hAnsiTheme="majorHAnsi" w:cstheme="majorHAnsi"/>
          <w:sz w:val="16"/>
        </w:rPr>
        <w:t xml:space="preserve">– anticipating, in the process, the ‘remote’ operations of the drone and cyber warfare of the contemporary era. </w:t>
      </w:r>
      <w:r w:rsidRPr="007517CE">
        <w:rPr>
          <w:rStyle w:val="Emphasis"/>
          <w:rFonts w:asciiTheme="majorHAnsi" w:hAnsiTheme="majorHAnsi" w:cstheme="majorHAnsi"/>
        </w:rPr>
        <w:t xml:space="preserve">The </w:t>
      </w:r>
      <w:r w:rsidRPr="00CD1C5A">
        <w:rPr>
          <w:rStyle w:val="Emphasis"/>
          <w:rFonts w:asciiTheme="majorHAnsi" w:hAnsiTheme="majorHAnsi" w:cstheme="majorHAnsi"/>
          <w:highlight w:val="green"/>
        </w:rPr>
        <w:t>blurring of</w:t>
      </w:r>
      <w:r w:rsidRPr="007517CE">
        <w:rPr>
          <w:rStyle w:val="Emphasis"/>
          <w:rFonts w:asciiTheme="majorHAnsi" w:hAnsiTheme="majorHAnsi" w:cstheme="majorHAnsi"/>
        </w:rPr>
        <w:t xml:space="preserve"> the </w:t>
      </w:r>
      <w:r w:rsidRPr="00CD1C5A">
        <w:rPr>
          <w:rStyle w:val="Emphasis"/>
          <w:rFonts w:asciiTheme="majorHAnsi" w:hAnsiTheme="majorHAnsi" w:cstheme="majorHAnsi"/>
          <w:highlight w:val="green"/>
        </w:rPr>
        <w:t>demarcation between</w:t>
      </w:r>
      <w:r w:rsidRPr="007517CE">
        <w:rPr>
          <w:rStyle w:val="Emphasis"/>
          <w:rFonts w:asciiTheme="majorHAnsi" w:hAnsiTheme="majorHAnsi" w:cstheme="majorHAnsi"/>
        </w:rPr>
        <w:t xml:space="preserve"> the (outer space) technologies of </w:t>
      </w:r>
      <w:r w:rsidRPr="00CD1C5A">
        <w:rPr>
          <w:rStyle w:val="Emphasis"/>
          <w:rFonts w:asciiTheme="majorHAnsi" w:hAnsiTheme="majorHAnsi" w:cstheme="majorHAnsi"/>
          <w:highlight w:val="green"/>
        </w:rPr>
        <w:t>war and peace</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finds</w:t>
      </w:r>
      <w:r w:rsidRPr="007517CE">
        <w:rPr>
          <w:rStyle w:val="Emphasis"/>
          <w:rFonts w:asciiTheme="majorHAnsi" w:hAnsiTheme="majorHAnsi" w:cstheme="majorHAnsi"/>
        </w:rPr>
        <w:t xml:space="preserve"> its contemporary parallels in the </w:t>
      </w:r>
      <w:r w:rsidRPr="00CD1C5A">
        <w:rPr>
          <w:rStyle w:val="Emphasis"/>
          <w:rFonts w:asciiTheme="majorHAnsi" w:hAnsiTheme="majorHAnsi" w:cstheme="majorHAnsi"/>
          <w:highlight w:val="green"/>
        </w:rPr>
        <w:t>collapse</w:t>
      </w:r>
      <w:r w:rsidRPr="007517CE">
        <w:rPr>
          <w:rStyle w:val="Emphasis"/>
          <w:rFonts w:asciiTheme="majorHAnsi" w:hAnsiTheme="majorHAnsi" w:cstheme="majorHAnsi"/>
        </w:rPr>
        <w:t xml:space="preserve"> of a range of other operative distinctions – </w:t>
      </w:r>
      <w:r w:rsidRPr="00CD1C5A">
        <w:rPr>
          <w:rStyle w:val="Emphasis"/>
          <w:rFonts w:asciiTheme="majorHAnsi" w:hAnsiTheme="majorHAnsi" w:cstheme="majorHAnsi"/>
          <w:highlight w:val="green"/>
        </w:rPr>
        <w:t>between</w:t>
      </w:r>
      <w:r w:rsidRPr="007517CE">
        <w:rPr>
          <w:rStyle w:val="Emphasis"/>
          <w:rFonts w:asciiTheme="majorHAnsi" w:hAnsiTheme="majorHAnsi" w:cstheme="majorHAnsi"/>
        </w:rPr>
        <w:t xml:space="preserve"> the virtual and the real, the </w:t>
      </w:r>
      <w:r w:rsidRPr="00CD1C5A">
        <w:rPr>
          <w:rStyle w:val="Emphasis"/>
          <w:rFonts w:asciiTheme="majorHAnsi" w:hAnsiTheme="majorHAnsi" w:cstheme="majorHAnsi"/>
          <w:highlight w:val="green"/>
        </w:rPr>
        <w:t xml:space="preserve">combatant and </w:t>
      </w:r>
      <w:r w:rsidRPr="007517CE">
        <w:rPr>
          <w:rStyle w:val="Emphasis"/>
          <w:rFonts w:asciiTheme="majorHAnsi" w:hAnsiTheme="majorHAnsi" w:cstheme="majorHAnsi"/>
        </w:rPr>
        <w:t xml:space="preserve">the </w:t>
      </w:r>
      <w:r w:rsidRPr="00CD1C5A">
        <w:rPr>
          <w:rStyle w:val="Emphasis"/>
          <w:rFonts w:asciiTheme="majorHAnsi" w:hAnsiTheme="majorHAnsi" w:cstheme="majorHAnsi"/>
          <w:highlight w:val="green"/>
        </w:rPr>
        <w:t>civilian</w:t>
      </w:r>
      <w:r w:rsidRPr="007517CE">
        <w:rPr>
          <w:rStyle w:val="Emphasis"/>
          <w:rFonts w:asciiTheme="majorHAnsi" w:hAnsiTheme="majorHAnsi" w:cstheme="majorHAnsi"/>
        </w:rPr>
        <w:t xml:space="preserve">, the battlefield and the battle space, the interstate and the intra-state. </w:t>
      </w:r>
      <w:r w:rsidRPr="007517CE">
        <w:rPr>
          <w:rFonts w:asciiTheme="majorHAnsi" w:hAnsiTheme="majorHAnsi" w:cstheme="majorHAnsi"/>
          <w:sz w:val="16"/>
        </w:rPr>
        <w:t>The juridical formations on which these depend, furthermore, have themselves become enveloped within the same strategic operations – ‘</w:t>
      </w:r>
      <w:r w:rsidRPr="00CD1C5A">
        <w:rPr>
          <w:rStyle w:val="Emphasis"/>
          <w:rFonts w:asciiTheme="majorHAnsi" w:hAnsiTheme="majorHAnsi" w:cstheme="majorHAnsi"/>
          <w:highlight w:val="green"/>
        </w:rPr>
        <w:t>lawfare’</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becom</w:t>
      </w:r>
      <w:r w:rsidRPr="007517CE">
        <w:rPr>
          <w:rStyle w:val="Emphasis"/>
          <w:rFonts w:asciiTheme="majorHAnsi" w:hAnsiTheme="majorHAnsi" w:cstheme="majorHAnsi"/>
        </w:rPr>
        <w:t xml:space="preserve">ing </w:t>
      </w:r>
      <w:r w:rsidRPr="00CD1C5A">
        <w:rPr>
          <w:rStyle w:val="Emphasis"/>
          <w:rFonts w:asciiTheme="majorHAnsi" w:hAnsiTheme="majorHAnsi" w:cstheme="majorHAnsi"/>
          <w:highlight w:val="green"/>
        </w:rPr>
        <w:t>the</w:t>
      </w:r>
      <w:r w:rsidRPr="007517CE">
        <w:rPr>
          <w:rStyle w:val="Emphasis"/>
          <w:rFonts w:asciiTheme="majorHAnsi" w:hAnsiTheme="majorHAnsi" w:cstheme="majorHAnsi"/>
        </w:rPr>
        <w:t xml:space="preserve"> adjunct to a new form of </w:t>
      </w:r>
      <w:r w:rsidRPr="00CD1C5A">
        <w:rPr>
          <w:rStyle w:val="Emphasis"/>
          <w:rFonts w:asciiTheme="majorHAnsi" w:hAnsiTheme="majorHAnsi" w:cstheme="majorHAnsi"/>
          <w:highlight w:val="green"/>
        </w:rPr>
        <w:t>totalized warfare stripped</w:t>
      </w:r>
      <w:r w:rsidRPr="007517CE">
        <w:rPr>
          <w:rStyle w:val="Emphasis"/>
          <w:rFonts w:asciiTheme="majorHAnsi" w:hAnsiTheme="majorHAnsi" w:cstheme="majorHAnsi"/>
        </w:rPr>
        <w:t xml:space="preserve"> of any spatial </w:t>
      </w:r>
      <w:r w:rsidRPr="00CD1C5A">
        <w:rPr>
          <w:rStyle w:val="Emphasis"/>
          <w:rFonts w:asciiTheme="majorHAnsi" w:hAnsiTheme="majorHAnsi" w:cstheme="majorHAnsi"/>
          <w:highlight w:val="green"/>
        </w:rPr>
        <w:t>determinacy</w:t>
      </w:r>
      <w:r w:rsidRPr="007517CE">
        <w:rPr>
          <w:rStyle w:val="Emphasis"/>
          <w:rFonts w:asciiTheme="majorHAnsi" w:hAnsiTheme="majorHAnsi" w:cstheme="majorHAnsi"/>
        </w:rPr>
        <w:t>.</w:t>
      </w:r>
      <w:r w:rsidRPr="007517CE">
        <w:rPr>
          <w:rFonts w:asciiTheme="majorHAnsi" w:hAnsiTheme="majorHAnsi" w:cstheme="maj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7517CE">
        <w:rPr>
          <w:rStyle w:val="Emphasis"/>
          <w:rFonts w:asciiTheme="majorHAnsi" w:hAnsiTheme="majorHAnsi" w:cstheme="majorHAnsi"/>
        </w:rPr>
        <w:t xml:space="preserve">The </w:t>
      </w:r>
      <w:r w:rsidRPr="00CD1C5A">
        <w:rPr>
          <w:rStyle w:val="Emphasis"/>
          <w:rFonts w:asciiTheme="majorHAnsi" w:hAnsiTheme="majorHAnsi" w:cstheme="majorHAnsi"/>
          <w:highlight w:val="green"/>
        </w:rPr>
        <w:t>imaginative resources</w:t>
      </w:r>
      <w:r w:rsidRPr="007517CE">
        <w:rPr>
          <w:rStyle w:val="Emphasis"/>
          <w:rFonts w:asciiTheme="majorHAnsi" w:hAnsiTheme="majorHAnsi" w:cstheme="majorHAnsi"/>
        </w:rPr>
        <w:t xml:space="preserve"> for such projects have come from various directions, but a common theme is that impending resource depletion on earth </w:t>
      </w:r>
      <w:r w:rsidRPr="00CD1C5A">
        <w:rPr>
          <w:rStyle w:val="Emphasis"/>
          <w:rFonts w:asciiTheme="majorHAnsi" w:hAnsiTheme="majorHAnsi" w:cstheme="majorHAnsi"/>
          <w:highlight w:val="green"/>
        </w:rPr>
        <w:t>will</w:t>
      </w:r>
      <w:r w:rsidRPr="007517CE">
        <w:rPr>
          <w:rStyle w:val="Emphasis"/>
          <w:rFonts w:asciiTheme="majorHAnsi" w:hAnsiTheme="majorHAnsi" w:cstheme="majorHAnsi"/>
        </w:rPr>
        <w:t xml:space="preserve"> soon </w:t>
      </w:r>
      <w:r w:rsidRPr="00CD1C5A">
        <w:rPr>
          <w:rStyle w:val="Emphasis"/>
          <w:rFonts w:asciiTheme="majorHAnsi" w:hAnsiTheme="majorHAnsi" w:cstheme="majorHAnsi"/>
          <w:highlight w:val="green"/>
        </w:rPr>
        <w:t>bring</w:t>
      </w:r>
      <w:r w:rsidRPr="007517CE">
        <w:rPr>
          <w:rStyle w:val="Emphasis"/>
          <w:rFonts w:asciiTheme="majorHAnsi" w:hAnsiTheme="majorHAnsi" w:cstheme="majorHAnsi"/>
        </w:rPr>
        <w:t xml:space="preserve"> such resources within commercial and technological reach, and that outer space will therefore provide </w:t>
      </w:r>
      <w:r w:rsidRPr="00CD1C5A">
        <w:rPr>
          <w:rStyle w:val="Emphasis"/>
          <w:rFonts w:asciiTheme="majorHAnsi" w:hAnsiTheme="majorHAnsi" w:cstheme="majorHAnsi"/>
          <w:highlight w:val="green"/>
        </w:rPr>
        <w:t>a ‘spatial fix’</w:t>
      </w:r>
      <w:r w:rsidRPr="007517CE">
        <w:rPr>
          <w:rStyle w:val="Emphasis"/>
          <w:rFonts w:asciiTheme="majorHAnsi" w:hAnsiTheme="majorHAnsi" w:cstheme="majorHAnsi"/>
        </w:rPr>
        <w:t xml:space="preserve"> for a system of global capitalism that might otherwise run into the ground.141 </w:t>
      </w:r>
      <w:r w:rsidRPr="007517CE">
        <w:rPr>
          <w:rFonts w:asciiTheme="majorHAnsi" w:hAnsiTheme="majorHAnsi" w:cstheme="majorHAnsi"/>
          <w:sz w:val="16"/>
        </w:rPr>
        <w:t>There is, as Katarina Damjanov has noted,142 a deep parallelism here between the juridical opening of the seas (mare liberum), which served to stabilize the system of sovereignty within Europe in the 17th century by extroverting the site of conflict and competition,143</w:t>
      </w:r>
      <w:r w:rsidRPr="007517CE">
        <w:rPr>
          <w:rStyle w:val="Emphasis"/>
          <w:rFonts w:asciiTheme="majorHAnsi" w:hAnsiTheme="majorHAnsi" w:cstheme="majorHAnsi"/>
        </w:rPr>
        <w:t xml:space="preserve"> and the </w:t>
      </w:r>
      <w:r w:rsidRPr="00CD1C5A">
        <w:rPr>
          <w:rStyle w:val="Emphasis"/>
          <w:rFonts w:asciiTheme="majorHAnsi" w:hAnsiTheme="majorHAnsi" w:cstheme="majorHAnsi"/>
          <w:highlight w:val="green"/>
        </w:rPr>
        <w:t>opening of outer space</w:t>
      </w:r>
      <w:r w:rsidRPr="007517CE">
        <w:rPr>
          <w:rStyle w:val="Emphasis"/>
          <w:rFonts w:asciiTheme="majorHAnsi" w:hAnsiTheme="majorHAnsi" w:cstheme="majorHAnsi"/>
        </w:rPr>
        <w:t xml:space="preserve"> three centuries later as another prophylactic measure, even if, in this case, that which was to be guarded against </w:t>
      </w:r>
      <w:r w:rsidRPr="00CD1C5A">
        <w:rPr>
          <w:rStyle w:val="Emphasis"/>
          <w:rFonts w:asciiTheme="majorHAnsi" w:hAnsiTheme="majorHAnsi" w:cstheme="majorHAnsi"/>
          <w:highlight w:val="green"/>
        </w:rPr>
        <w:t>was a planetary-wide, environmental catastrophe.</w:t>
      </w:r>
      <w:r w:rsidRPr="007517CE">
        <w:rPr>
          <w:rStyle w:val="Emphasis"/>
          <w:rFonts w:asciiTheme="majorHAnsi" w:hAnsiTheme="majorHAnsi" w:cstheme="majorHAnsi"/>
        </w:rPr>
        <w:t xml:space="preserve"> Perhaps the deepest irony, here, is that </w:t>
      </w:r>
      <w:r w:rsidRPr="00CD1C5A">
        <w:rPr>
          <w:rStyle w:val="Emphasis"/>
          <w:rFonts w:asciiTheme="majorHAnsi" w:hAnsiTheme="majorHAnsi" w:cstheme="majorHAnsi"/>
          <w:highlight w:val="green"/>
        </w:rPr>
        <w:t>the mode of salvation</w:t>
      </w:r>
      <w:r w:rsidRPr="007517CE">
        <w:rPr>
          <w:rStyle w:val="Emphasis"/>
          <w:rFonts w:asciiTheme="majorHAnsi" w:hAnsiTheme="majorHAnsi" w:cstheme="majorHAnsi"/>
        </w:rPr>
        <w:t xml:space="preserve"> on offer </w:t>
      </w:r>
      <w:r w:rsidRPr="00CD1C5A">
        <w:rPr>
          <w:rStyle w:val="Emphasis"/>
          <w:rFonts w:asciiTheme="majorHAnsi" w:hAnsiTheme="majorHAnsi" w:cstheme="majorHAnsi"/>
          <w:highlight w:val="green"/>
        </w:rPr>
        <w:t>is</w:t>
      </w:r>
      <w:r w:rsidRPr="007517CE">
        <w:rPr>
          <w:rStyle w:val="Emphasis"/>
          <w:rFonts w:asciiTheme="majorHAnsi" w:hAnsiTheme="majorHAnsi" w:cstheme="majorHAnsi"/>
        </w:rPr>
        <w:t xml:space="preserve"> precisely the same as </w:t>
      </w:r>
      <w:r w:rsidRPr="00CD1C5A">
        <w:rPr>
          <w:rStyle w:val="Emphasis"/>
          <w:rFonts w:asciiTheme="majorHAnsi" w:hAnsiTheme="majorHAnsi" w:cstheme="majorHAnsi"/>
          <w:highlight w:val="green"/>
        </w:rPr>
        <w:t>that which</w:t>
      </w:r>
      <w:r w:rsidRPr="007517CE">
        <w:rPr>
          <w:rStyle w:val="Emphasis"/>
          <w:rFonts w:asciiTheme="majorHAnsi" w:hAnsiTheme="majorHAnsi" w:cstheme="majorHAnsi"/>
        </w:rPr>
        <w:t xml:space="preserve"> is the extant </w:t>
      </w:r>
      <w:r w:rsidRPr="00CD1C5A">
        <w:rPr>
          <w:rStyle w:val="Emphasis"/>
          <w:rFonts w:asciiTheme="majorHAnsi" w:hAnsiTheme="majorHAnsi" w:cstheme="majorHAnsi"/>
          <w:highlight w:val="green"/>
        </w:rPr>
        <w:t xml:space="preserve">cause </w:t>
      </w:r>
      <w:r w:rsidRPr="007517CE">
        <w:rPr>
          <w:rStyle w:val="Emphasis"/>
          <w:rFonts w:asciiTheme="majorHAnsi" w:hAnsiTheme="majorHAnsi" w:cstheme="majorHAnsi"/>
        </w:rPr>
        <w:t xml:space="preserve">of </w:t>
      </w:r>
      <w:r w:rsidRPr="00CD1C5A">
        <w:rPr>
          <w:rStyle w:val="Emphasis"/>
          <w:rFonts w:asciiTheme="majorHAnsi" w:hAnsiTheme="majorHAnsi" w:cstheme="majorHAnsi"/>
          <w:highlight w:val="green"/>
        </w:rPr>
        <w:t>crisis</w:t>
      </w:r>
      <w:r w:rsidRPr="007517CE">
        <w:rPr>
          <w:rStyle w:val="Emphasis"/>
          <w:rFonts w:asciiTheme="majorHAnsi" w:hAnsiTheme="majorHAnsi" w:cstheme="majorHAnsi"/>
        </w:rPr>
        <w:t xml:space="preserve">, </w:t>
      </w:r>
      <w:r w:rsidRPr="007517CE">
        <w:rPr>
          <w:rFonts w:asciiTheme="majorHAnsi" w:hAnsiTheme="majorHAnsi" w:cstheme="majorHAnsi"/>
          <w:sz w:val="16"/>
        </w:rPr>
        <w:t>which one may take to be a remorseless instrumentalization of nature.</w:t>
      </w:r>
    </w:p>
    <w:p w14:paraId="45EE6AEF" w14:textId="77777777"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The alternative is </w:t>
      </w:r>
      <w:r w:rsidRPr="007517CE">
        <w:rPr>
          <w:rFonts w:asciiTheme="majorHAnsi" w:hAnsiTheme="majorHAnsi" w:cstheme="majorHAnsi"/>
          <w:i/>
          <w:u w:val="single"/>
        </w:rPr>
        <w:t>Worldism</w:t>
      </w:r>
      <w:r w:rsidRPr="007517CE">
        <w:rPr>
          <w:rFonts w:asciiTheme="majorHAnsi" w:hAnsiTheme="majorHAnsi" w:cstheme="majorHAnsi"/>
        </w:rPr>
        <w:t xml:space="preserve"> – the refusal of international relations and specialization as dictated by militarism in favor of epistemological interventions into the exercise of Space as a carceral apparatus. </w:t>
      </w:r>
    </w:p>
    <w:p w14:paraId="6689314F" w14:textId="77777777" w:rsidR="007517CE" w:rsidRPr="007517CE" w:rsidRDefault="007517CE" w:rsidP="007517CE">
      <w:pPr>
        <w:rPr>
          <w:rFonts w:asciiTheme="majorHAnsi" w:hAnsiTheme="majorHAnsi" w:cstheme="majorHAnsi"/>
        </w:rPr>
      </w:pPr>
      <w:r w:rsidRPr="007517CE">
        <w:rPr>
          <w:rStyle w:val="Style13ptBold"/>
          <w:rFonts w:asciiTheme="majorHAnsi" w:hAnsiTheme="majorHAnsi" w:cstheme="majorHAnsi"/>
        </w:rPr>
        <w:t>Agathangelou and Ling 09</w:t>
      </w:r>
      <w:r w:rsidRPr="007517CE">
        <w:rPr>
          <w:rFonts w:asciiTheme="majorHAnsi" w:hAnsiTheme="majorHAnsi" w:cstheme="majorHAnsi"/>
        </w:rPr>
        <w:t xml:space="preserve"> Anna M. Agathangelou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38357F6A" w14:textId="77777777" w:rsidR="007517CE" w:rsidRPr="007517CE" w:rsidRDefault="007517CE" w:rsidP="007517CE">
      <w:pPr>
        <w:rPr>
          <w:rFonts w:asciiTheme="majorHAnsi" w:hAnsiTheme="majorHAnsi" w:cstheme="majorHAnsi"/>
          <w:sz w:val="16"/>
        </w:rPr>
      </w:pPr>
      <w:r w:rsidRPr="007517CE">
        <w:rPr>
          <w:rFonts w:asciiTheme="majorHAnsi" w:hAnsiTheme="majorHAnsi" w:cstheme="majorHAnsi"/>
          <w:sz w:val="16"/>
        </w:rPr>
        <w:t xml:space="preserve">MAIN ASPECTS </w:t>
      </w:r>
      <w:r w:rsidRPr="00CD1C5A">
        <w:rPr>
          <w:rStyle w:val="Emphasis"/>
          <w:rFonts w:asciiTheme="majorHAnsi" w:hAnsiTheme="majorHAnsi" w:cstheme="majorHAnsi"/>
          <w:highlight w:val="green"/>
        </w:rPr>
        <w:t>Worldism</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presents</w:t>
      </w:r>
      <w:r w:rsidRPr="007517CE">
        <w:rPr>
          <w:rStyle w:val="Emphasis"/>
          <w:rFonts w:asciiTheme="majorHAnsi" w:hAnsiTheme="majorHAnsi" w:cstheme="majorHAnsi"/>
        </w:rPr>
        <w:t xml:space="preserve"> world politics as </w:t>
      </w:r>
      <w:r w:rsidRPr="00CD1C5A">
        <w:rPr>
          <w:rStyle w:val="Emphasis"/>
          <w:rFonts w:asciiTheme="majorHAnsi" w:hAnsiTheme="majorHAnsi" w:cstheme="majorHAnsi"/>
          <w:highlight w:val="green"/>
        </w:rPr>
        <w:t>a site of multiple worlds</w:t>
      </w:r>
      <w:r w:rsidRPr="007517CE">
        <w:rPr>
          <w:rStyle w:val="Emphasis"/>
          <w:rFonts w:asciiTheme="majorHAnsi" w:hAnsiTheme="majorHAnsi" w:cstheme="majorHAnsi"/>
        </w:rPr>
        <w:t xml:space="preserve">. These refer to the various and </w:t>
      </w:r>
      <w:r w:rsidRPr="00CD1C5A">
        <w:rPr>
          <w:rStyle w:val="Emphasis"/>
          <w:rFonts w:asciiTheme="majorHAnsi" w:hAnsiTheme="majorHAnsi" w:cstheme="majorHAnsi"/>
          <w:highlight w:val="green"/>
        </w:rPr>
        <w:t>contending ways of being, knowing, and relating</w:t>
      </w:r>
      <w:r w:rsidRPr="007517CE">
        <w:rPr>
          <w:rStyle w:val="Emphasis"/>
          <w:rFonts w:asciiTheme="majorHAnsi" w:hAnsiTheme="majorHAnsi" w:cstheme="majorHAnsi"/>
        </w:rPr>
        <w:t xml:space="preserve"> that have been passed onto us from previous generations. </w:t>
      </w:r>
      <w:r w:rsidRPr="007517CE">
        <w:rPr>
          <w:rFonts w:asciiTheme="majorHAnsi" w:hAnsiTheme="majorHAnsi" w:cstheme="majorHAnsi"/>
          <w:sz w:val="16"/>
        </w:rPr>
        <w:t>Histories, languages, myths, and memories institutionalize and embody multiple worlds through simple daily acts like cooking and eating, singing and dancing, joking and playing but also through larger events like trade, development, conflict, and war. Worldism registers not only the “difference” that comes from multiple worlds (see Inayatullah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sidRPr="007517CE">
        <w:rPr>
          <w:rStyle w:val="Emphasis"/>
          <w:rFonts w:asciiTheme="majorHAnsi" w:hAnsiTheme="majorHAnsi" w:cstheme="majorHAnsi"/>
        </w:rPr>
        <w:t xml:space="preserve"> </w:t>
      </w:r>
      <w:r w:rsidRPr="007517CE">
        <w:rPr>
          <w:rFonts w:asciiTheme="majorHAnsi" w:hAnsiTheme="majorHAnsi" w:cstheme="majorHAnsi"/>
          <w:sz w:val="16"/>
        </w:rPr>
        <w:t>Worldism as everyday life enacts self–other reverberations and syncretic engagements, especially by communities at the margins. Worldism as an analytical framework theorizes about them. Both types of worldist activity expose the problematic of empire in practice and logics. Building on the postcolonial notion that all parties make history, albeit with unequal access to power, worldism leads to an undeniable conclusion:</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our mutual embeddedness makes us mutually accountable</w:t>
      </w:r>
      <w:r w:rsidRPr="007517CE">
        <w:rPr>
          <w:rStyle w:val="Emphasis"/>
          <w:rFonts w:asciiTheme="majorHAnsi" w:hAnsiTheme="majorHAnsi" w:cstheme="majorHAnsi"/>
        </w:rPr>
        <w:t xml:space="preserve">. </w:t>
      </w:r>
      <w:r w:rsidRPr="007517CE">
        <w:rPr>
          <w:rFonts w:asciiTheme="majorHAnsi" w:hAnsiTheme="majorHAnsi" w:cstheme="majorHAnsi"/>
          <w:sz w:val="16"/>
        </w:rPr>
        <w:lastRenderedPageBreak/>
        <w:t>One cannot escape from the other. Mutual accountability brings with it duties and responsibilities, to be sure, but also possibilities:</w:t>
      </w:r>
      <w:r w:rsidRPr="007517CE">
        <w:rPr>
          <w:rStyle w:val="Emphasis"/>
          <w:rFonts w:asciiTheme="majorHAnsi" w:hAnsiTheme="majorHAnsi" w:cstheme="majorHAnsi"/>
        </w:rPr>
        <w:t xml:space="preserve"> that is, (a) an </w:t>
      </w:r>
      <w:r w:rsidRPr="00CD1C5A">
        <w:rPr>
          <w:rStyle w:val="Emphasis"/>
          <w:rFonts w:asciiTheme="majorHAnsi" w:hAnsiTheme="majorHAnsi" w:cstheme="majorHAnsi"/>
          <w:highlight w:val="green"/>
        </w:rPr>
        <w:t>internal dialectic</w:t>
      </w:r>
      <w:r w:rsidRPr="007517CE">
        <w:rPr>
          <w:rStyle w:val="Emphasis"/>
          <w:rFonts w:asciiTheme="majorHAnsi" w:hAnsiTheme="majorHAnsi" w:cstheme="majorHAnsi"/>
        </w:rPr>
        <w:t xml:space="preserve"> of constant questioning </w:t>
      </w:r>
      <w:r w:rsidRPr="00CD1C5A">
        <w:rPr>
          <w:rStyle w:val="Emphasis"/>
          <w:rFonts w:asciiTheme="majorHAnsi" w:hAnsiTheme="majorHAnsi" w:cstheme="majorHAnsi"/>
          <w:highlight w:val="green"/>
        </w:rPr>
        <w:t>to</w:t>
      </w:r>
      <w:r w:rsidRPr="007517CE">
        <w:rPr>
          <w:rStyle w:val="Emphasis"/>
          <w:rFonts w:asciiTheme="majorHAnsi" w:hAnsiTheme="majorHAnsi" w:cstheme="majorHAnsi"/>
        </w:rPr>
        <w:t xml:space="preserve"> check and </w:t>
      </w:r>
      <w:r w:rsidRPr="00CD1C5A">
        <w:rPr>
          <w:rStyle w:val="Emphasis"/>
          <w:rFonts w:asciiTheme="majorHAnsi" w:hAnsiTheme="majorHAnsi" w:cstheme="majorHAnsi"/>
          <w:highlight w:val="green"/>
        </w:rPr>
        <w:t>problematize heg</w:t>
      </w:r>
      <w:r w:rsidRPr="007517CE">
        <w:rPr>
          <w:rStyle w:val="Emphasis"/>
          <w:rFonts w:asciiTheme="majorHAnsi" w:hAnsiTheme="majorHAnsi" w:cstheme="majorHAnsi"/>
        </w:rPr>
        <w:t xml:space="preserve">emony, so that (b) we can </w:t>
      </w:r>
      <w:r w:rsidRPr="00CD1C5A">
        <w:rPr>
          <w:rStyle w:val="Emphasis"/>
          <w:rFonts w:asciiTheme="majorHAnsi" w:hAnsiTheme="majorHAnsi" w:cstheme="majorHAnsi"/>
          <w:highlight w:val="green"/>
        </w:rPr>
        <w:t>expand</w:t>
      </w:r>
      <w:r w:rsidRPr="007517CE">
        <w:rPr>
          <w:rStyle w:val="Emphasis"/>
          <w:rFonts w:asciiTheme="majorHAnsi" w:hAnsiTheme="majorHAnsi" w:cstheme="majorHAnsi"/>
        </w:rPr>
        <w:t xml:space="preserve"> our visions, strategies, and </w:t>
      </w:r>
      <w:r w:rsidRPr="00CD1C5A">
        <w:rPr>
          <w:rStyle w:val="Emphasis"/>
          <w:rFonts w:asciiTheme="majorHAnsi" w:hAnsiTheme="majorHAnsi" w:cstheme="majorHAnsi"/>
          <w:highlight w:val="green"/>
        </w:rPr>
        <w:t>approaches</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beyond</w:t>
      </w:r>
      <w:r w:rsidRPr="007517CE">
        <w:rPr>
          <w:rStyle w:val="Emphasis"/>
          <w:rFonts w:asciiTheme="majorHAnsi" w:hAnsiTheme="majorHAnsi" w:cstheme="majorHAnsi"/>
        </w:rPr>
        <w:t xml:space="preserve"> the narrow, hegemonic </w:t>
      </w:r>
      <w:r w:rsidRPr="00CD1C5A">
        <w:rPr>
          <w:rStyle w:val="Emphasis"/>
          <w:rFonts w:asciiTheme="majorHAnsi" w:hAnsiTheme="majorHAnsi" w:cstheme="majorHAnsi"/>
          <w:highlight w:val="green"/>
        </w:rPr>
        <w:t>confines of realism</w:t>
      </w:r>
      <w:r w:rsidRPr="007517CE">
        <w:rPr>
          <w:rStyle w:val="Emphasis"/>
          <w:rFonts w:asciiTheme="majorHAnsi" w:hAnsiTheme="majorHAnsi" w:cstheme="majorHAnsi"/>
        </w:rPr>
        <w:t xml:space="preserve">/liberal internationalism, in order to (c) arrive at a more inclusive, conciliatory, and democratic world politics. </w:t>
      </w:r>
      <w:r w:rsidRPr="007517CE">
        <w:rPr>
          <w:rFonts w:asciiTheme="majorHAnsi" w:hAnsiTheme="majorHAnsi" w:cstheme="majorHAnsi"/>
          <w:sz w:val="16"/>
        </w:rPr>
        <w:t>In brief, worldism consists of two simultaneous processes: descriptive and analytical.</w:t>
      </w:r>
      <w:r w:rsidRPr="007517CE">
        <w:rPr>
          <w:rStyle w:val="Emphasis"/>
          <w:rFonts w:asciiTheme="majorHAnsi" w:hAnsiTheme="majorHAnsi" w:cstheme="majorHAnsi"/>
        </w:rPr>
        <w:t xml:space="preserve"> Worldism-as-</w:t>
      </w:r>
      <w:r w:rsidRPr="00CD1C5A">
        <w:rPr>
          <w:rStyle w:val="Emphasis"/>
          <w:rFonts w:asciiTheme="majorHAnsi" w:hAnsiTheme="majorHAnsi" w:cstheme="majorHAnsi"/>
          <w:highlight w:val="green"/>
        </w:rPr>
        <w:t>description</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features</w:t>
      </w:r>
      <w:r w:rsidRPr="007517CE">
        <w:rPr>
          <w:rStyle w:val="Emphasis"/>
          <w:rFonts w:asciiTheme="majorHAnsi" w:hAnsiTheme="majorHAnsi" w:cstheme="majorHAnsi"/>
        </w:rPr>
        <w:t xml:space="preserve"> the following: </w:t>
      </w:r>
      <w:r w:rsidRPr="007517CE">
        <w:rPr>
          <w:rFonts w:asciiTheme="majorHAnsi" w:hAnsiTheme="majorHAnsi" w:cstheme="majorHAnsi"/>
          <w:sz w:val="16"/>
        </w:rPr>
        <w:t>(a) multi- and trans-subjectivities that institutionalize the social and structural reverberations between selves and others; (b) the agency of all parties, despite inequities and injustices, to create, build, and articulate multiple worlds;</w:t>
      </w:r>
      <w:r w:rsidRPr="007517CE">
        <w:rPr>
          <w:rStyle w:val="Emphasis"/>
          <w:rFonts w:asciiTheme="majorHAnsi" w:hAnsiTheme="majorHAnsi" w:cstheme="majorHAnsi"/>
        </w:rPr>
        <w:t xml:space="preserve"> (c) </w:t>
      </w:r>
      <w:r w:rsidRPr="00CD1C5A">
        <w:rPr>
          <w:rStyle w:val="Emphasis"/>
          <w:rFonts w:asciiTheme="majorHAnsi" w:hAnsiTheme="majorHAnsi" w:cstheme="majorHAnsi"/>
          <w:highlight w:val="green"/>
        </w:rPr>
        <w:t>syncretic engagements that consolidate</w:t>
      </w:r>
      <w:r w:rsidRPr="007517CE">
        <w:rPr>
          <w:rStyle w:val="Emphasis"/>
          <w:rFonts w:asciiTheme="majorHAnsi" w:hAnsiTheme="majorHAnsi" w:cstheme="majorHAnsi"/>
        </w:rPr>
        <w:t xml:space="preserve"> the entwinements of </w:t>
      </w:r>
      <w:r w:rsidRPr="00CD1C5A">
        <w:rPr>
          <w:rStyle w:val="Emphasis"/>
          <w:rFonts w:asciiTheme="majorHAnsi" w:hAnsiTheme="majorHAnsi" w:cstheme="majorHAnsi"/>
          <w:highlight w:val="green"/>
        </w:rPr>
        <w:t>multiple worlds into concrete strategies</w:t>
      </w:r>
      <w:r w:rsidRPr="007517CE">
        <w:rPr>
          <w:rStyle w:val="Emphasis"/>
          <w:rFonts w:asciiTheme="majorHAnsi" w:hAnsiTheme="majorHAnsi" w:cstheme="majorHAnsi"/>
        </w:rPr>
        <w:t xml:space="preserve"> for change, adjustment, adaptation, refor- mulation, and transformation; and </w:t>
      </w:r>
      <w:r w:rsidRPr="007517CE">
        <w:rPr>
          <w:rFonts w:asciiTheme="majorHAnsi" w:hAnsiTheme="majorHAnsi" w:cstheme="majorHAnsi"/>
          <w:sz w:val="16"/>
        </w:rPr>
        <w:t>(d) community-building that integrates and accretes these syncretic engagements despite denials of such efforts from hegemonic elites and their ideologies.</w:t>
      </w:r>
      <w:r w:rsidRPr="007517CE">
        <w:rPr>
          <w:rStyle w:val="Emphasis"/>
          <w:rFonts w:asciiTheme="majorHAnsi" w:hAnsiTheme="majorHAnsi" w:cstheme="majorHAnsi"/>
        </w:rPr>
        <w:t xml:space="preserve"> Worldism-as-</w:t>
      </w:r>
      <w:r w:rsidRPr="00CD1C5A">
        <w:rPr>
          <w:rStyle w:val="Emphasis"/>
          <w:rFonts w:asciiTheme="majorHAnsi" w:hAnsiTheme="majorHAnsi" w:cstheme="majorHAnsi"/>
          <w:highlight w:val="green"/>
        </w:rPr>
        <w:t>analysis</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draws on</w:t>
      </w:r>
      <w:r w:rsidRPr="007517CE">
        <w:rPr>
          <w:rStyle w:val="Emphasis"/>
          <w:rFonts w:asciiTheme="majorHAnsi" w:hAnsiTheme="majorHAnsi" w:cstheme="majorHAnsi"/>
        </w:rPr>
        <w:t xml:space="preserve"> the </w:t>
      </w:r>
      <w:r w:rsidRPr="00CD1C5A">
        <w:rPr>
          <w:rStyle w:val="Emphasis"/>
          <w:rFonts w:asciiTheme="majorHAnsi" w:hAnsiTheme="majorHAnsi" w:cstheme="majorHAnsi"/>
          <w:highlight w:val="green"/>
        </w:rPr>
        <w:t>struggles</w:t>
      </w:r>
      <w:r w:rsidRPr="007517CE">
        <w:rPr>
          <w:rStyle w:val="Emphasis"/>
          <w:rFonts w:asciiTheme="majorHAnsi" w:hAnsiTheme="majorHAnsi" w:cstheme="majorHAnsi"/>
        </w:rPr>
        <w:t xml:space="preserve"> and learning </w:t>
      </w:r>
      <w:r w:rsidRPr="00CD1C5A">
        <w:rPr>
          <w:rStyle w:val="Emphasis"/>
          <w:rFonts w:asciiTheme="majorHAnsi" w:hAnsiTheme="majorHAnsi" w:cstheme="majorHAnsi"/>
          <w:highlight w:val="green"/>
        </w:rPr>
        <w:t xml:space="preserve">undertaken </w:t>
      </w:r>
      <w:r w:rsidRPr="007517CE">
        <w:rPr>
          <w:rStyle w:val="Emphasis"/>
          <w:rFonts w:asciiTheme="majorHAnsi" w:hAnsiTheme="majorHAnsi" w:cstheme="majorHAnsi"/>
        </w:rPr>
        <w:t xml:space="preserve">in worldist daily life </w:t>
      </w:r>
      <w:r w:rsidRPr="00CD1C5A">
        <w:rPr>
          <w:rStyle w:val="Emphasis"/>
          <w:rFonts w:asciiTheme="majorHAnsi" w:hAnsiTheme="majorHAnsi" w:cstheme="majorHAnsi"/>
          <w:highlight w:val="green"/>
        </w:rPr>
        <w:t>to</w:t>
      </w:r>
      <w:r w:rsidRPr="007517CE">
        <w:rPr>
          <w:rStyle w:val="Emphasis"/>
          <w:rFonts w:asciiTheme="majorHAnsi" w:hAnsiTheme="majorHAnsi" w:cstheme="majorHAnsi"/>
        </w:rPr>
        <w:t xml:space="preserve"> emphasize: (a) accountability as a hallmark of worldist inquiry that ensures (b) an internal criticality to question, contest, and </w:t>
      </w:r>
      <w:r w:rsidRPr="00CD1C5A">
        <w:rPr>
          <w:rStyle w:val="Emphasis"/>
          <w:rFonts w:asciiTheme="majorHAnsi" w:hAnsiTheme="majorHAnsi" w:cstheme="majorHAnsi"/>
          <w:highlight w:val="green"/>
        </w:rPr>
        <w:t>challenge hegemony</w:t>
      </w:r>
      <w:r w:rsidRPr="007517CE">
        <w:rPr>
          <w:rStyle w:val="Emphasis"/>
          <w:rFonts w:asciiTheme="majorHAnsi" w:hAnsiTheme="majorHAnsi" w:cstheme="majorHAnsi"/>
        </w:rPr>
        <w:t xml:space="preserve">, so that we may </w:t>
      </w:r>
      <w:r w:rsidRPr="007517CE">
        <w:rPr>
          <w:rFonts w:asciiTheme="majorHAnsi" w:hAnsiTheme="majorHAnsi" w:cstheme="majorHAnsi"/>
          <w:sz w:val="16"/>
        </w:rPr>
        <w:t>(c) arrive at emancipatory construction even as we critique and resist. The critical reader may interject: Couldn’t “agency” and “accountabil- ity” in worldism be taken as a fancy way of blaming the victim? Are Jews, for example, responsible for the Holocaust; slaves for their enslavement; or any oppressed people for their oppression? Worldism as a politics of multiple relations subsumes this liberal, individualist understanding of responsibility. Multiple relations produce a web of effects and consequences to any kind of decisions and/or set of practices. Accountability in worldism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7517CE">
        <w:rPr>
          <w:rStyle w:val="Emphasis"/>
          <w:rFonts w:asciiTheme="majorHAnsi" w:hAnsiTheme="majorHAnsi" w:cstheme="majorHAnsi"/>
        </w:rPr>
        <w:t xml:space="preserve"> Worldist agency and accountability </w:t>
      </w:r>
      <w:r w:rsidRPr="00CD1C5A">
        <w:rPr>
          <w:rStyle w:val="Emphasis"/>
          <w:rFonts w:asciiTheme="majorHAnsi" w:hAnsiTheme="majorHAnsi" w:cstheme="majorHAnsi"/>
          <w:highlight w:val="green"/>
        </w:rPr>
        <w:t>compel us to face</w:t>
      </w:r>
      <w:r w:rsidRPr="007517CE">
        <w:rPr>
          <w:rStyle w:val="Emphasis"/>
          <w:rFonts w:asciiTheme="majorHAnsi" w:hAnsiTheme="majorHAnsi" w:cstheme="majorHAnsi"/>
        </w:rPr>
        <w:t xml:space="preserve"> the </w:t>
      </w:r>
      <w:r w:rsidRPr="00CD1C5A">
        <w:rPr>
          <w:rStyle w:val="Emphasis"/>
          <w:rFonts w:asciiTheme="majorHAnsi" w:hAnsiTheme="majorHAnsi" w:cstheme="majorHAnsi"/>
          <w:highlight w:val="green"/>
        </w:rPr>
        <w:t>complicities</w:t>
      </w:r>
      <w:r w:rsidRPr="007517CE">
        <w:rPr>
          <w:rStyle w:val="Emphasis"/>
          <w:rFonts w:asciiTheme="majorHAnsi" w:hAnsiTheme="majorHAnsi" w:cstheme="majorHAnsi"/>
        </w:rPr>
        <w:t xml:space="preserve"> (including our own) </w:t>
      </w:r>
      <w:r w:rsidRPr="00CD1C5A">
        <w:rPr>
          <w:rStyle w:val="Emphasis"/>
          <w:rFonts w:asciiTheme="majorHAnsi" w:hAnsiTheme="majorHAnsi" w:cstheme="majorHAnsi"/>
          <w:highlight w:val="green"/>
        </w:rPr>
        <w:t>that sustain violence</w:t>
      </w:r>
      <w:r w:rsidRPr="007517CE">
        <w:rPr>
          <w:rStyle w:val="Emphasis"/>
          <w:rFonts w:asciiTheme="majorHAnsi" w:hAnsiTheme="majorHAnsi" w:cstheme="majorHAnsi"/>
        </w:rPr>
        <w:t xml:space="preserve"> in the making of history, so that we may, </w:t>
      </w:r>
      <w:r w:rsidRPr="007517CE">
        <w:rPr>
          <w:rFonts w:asciiTheme="majorHAnsi" w:hAnsiTheme="majorHAnsi" w:cstheme="majorHAnsi"/>
          <w:sz w:val="16"/>
        </w:rPr>
        <w:t>as Marx exhorted, change it. Where do these ideas come from?, our reader may ask. Let us delineate the intellectual precedents to worldism.</w:t>
      </w:r>
      <w:r w:rsidRPr="007517CE">
        <w:rPr>
          <w:rStyle w:val="Emphasis"/>
          <w:rFonts w:asciiTheme="majorHAnsi" w:hAnsiTheme="majorHAnsi" w:cstheme="majorHAnsi"/>
        </w:rPr>
        <w:t xml:space="preserve"> </w:t>
      </w:r>
      <w:r w:rsidRPr="007517CE">
        <w:rPr>
          <w:rFonts w:asciiTheme="majorHAnsi" w:hAnsiTheme="majorHAnsi" w:cstheme="majorHAnsi"/>
          <w:sz w:val="16"/>
        </w:rPr>
        <w:t xml:space="preserve">INTELLECTUAL PRECEDENTS Worldism draws on constructivism and postmodernism but also differs from them. Worldism shares with constructivism its emphasis on intersubject- ivity,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worldism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worldism, effectively erases the power politics of meaning, including the political economy behind such constructions. And unlike postmodernism, worldism distinguishes power from the resistance it induces. Contra Foucault (1994), we differentiate between the colonizer and colonized in their experiences of colonial power (see Stoler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Palan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structivism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Worldism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w:t>
      </w:r>
      <w:r w:rsidRPr="007517CE">
        <w:rPr>
          <w:rFonts w:asciiTheme="majorHAnsi" w:hAnsiTheme="majorHAnsi" w:cstheme="majorHAnsi"/>
          <w:sz w:val="16"/>
        </w:rPr>
        <w:lastRenderedPageBreak/>
        <w:t xml:space="preserve">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mélange cultures that, nonethe- less, contested these categories constantly (Ashcroft, Griffiths, and Tiffin 1995; Lewis and Mills 2003). In recognizing that colonizer and colonized mutually construct their sub- jectivities, postcolonial studies attribute to both the legacies of power that we face today. </w:t>
      </w:r>
      <w:r w:rsidRPr="007517CE">
        <w:rPr>
          <w:rStyle w:val="Emphasis"/>
          <w:rFonts w:asciiTheme="majorHAnsi" w:hAnsiTheme="majorHAnsi" w:cstheme="majorHAnsi"/>
        </w:rPr>
        <w:t xml:space="preserve">Note, for example, Britain’s principal instrument of colonial and imperial power: </w:t>
      </w:r>
      <w:r w:rsidRPr="00CD1C5A">
        <w:rPr>
          <w:rStyle w:val="Emphasis"/>
          <w:rFonts w:asciiTheme="majorHAnsi" w:hAnsiTheme="majorHAnsi" w:cstheme="majorHAnsi"/>
          <w:highlight w:val="green"/>
        </w:rPr>
        <w:t>the East India Company</w:t>
      </w:r>
      <w:r w:rsidRPr="007517CE">
        <w:rPr>
          <w:rStyle w:val="Emphasis"/>
          <w:rFonts w:asciiTheme="majorHAnsi" w:hAnsiTheme="majorHAnsi" w:cstheme="majorHAnsi"/>
        </w:rPr>
        <w:t xml:space="preserve">. Sudipta Sen (1998) shows that, contrary to claims that the British brought capitalism to India, the East India Company </w:t>
      </w:r>
      <w:r w:rsidRPr="00CD1C5A">
        <w:rPr>
          <w:rStyle w:val="Emphasis"/>
          <w:rFonts w:asciiTheme="majorHAnsi" w:hAnsiTheme="majorHAnsi" w:cstheme="majorHAnsi"/>
          <w:highlight w:val="green"/>
        </w:rPr>
        <w:t>had to adjust</w:t>
      </w:r>
      <w:r w:rsidRPr="007517CE">
        <w:rPr>
          <w:rStyle w:val="Emphasis"/>
          <w:rFonts w:asciiTheme="majorHAnsi" w:hAnsiTheme="majorHAnsi" w:cstheme="majorHAnsi"/>
        </w:rPr>
        <w:t xml:space="preserve"> to </w:t>
      </w:r>
      <w:r w:rsidRPr="00CD1C5A">
        <w:rPr>
          <w:rStyle w:val="Emphasis"/>
          <w:rFonts w:asciiTheme="majorHAnsi" w:hAnsiTheme="majorHAnsi" w:cstheme="majorHAnsi"/>
          <w:highlight w:val="green"/>
        </w:rPr>
        <w:t>pre-existing</w:t>
      </w:r>
      <w:r w:rsidRPr="007517CE">
        <w:rPr>
          <w:rStyle w:val="Emphasis"/>
          <w:rFonts w:asciiTheme="majorHAnsi" w:hAnsiTheme="majorHAnsi" w:cstheme="majorHAnsi"/>
        </w:rPr>
        <w:t xml:space="preserve"> market structures and political </w:t>
      </w:r>
      <w:r w:rsidRPr="00CD1C5A">
        <w:rPr>
          <w:rStyle w:val="Emphasis"/>
          <w:rFonts w:asciiTheme="majorHAnsi" w:hAnsiTheme="majorHAnsi" w:cstheme="majorHAnsi"/>
          <w:highlight w:val="green"/>
        </w:rPr>
        <w:t>relations</w:t>
      </w:r>
      <w:r w:rsidRPr="007517CE">
        <w:rPr>
          <w:rStyle w:val="Emphasis"/>
          <w:rFonts w:asciiTheme="majorHAnsi" w:hAnsiTheme="majorHAnsi" w:cstheme="majorHAnsi"/>
        </w:rPr>
        <w:t xml:space="preserve"> </w:t>
      </w:r>
      <w:r w:rsidRPr="00CD1C5A">
        <w:rPr>
          <w:rStyle w:val="Emphasis"/>
          <w:rFonts w:asciiTheme="majorHAnsi" w:hAnsiTheme="majorHAnsi" w:cstheme="majorHAnsi"/>
          <w:highlight w:val="green"/>
        </w:rPr>
        <w:t>to gain access to</w:t>
      </w:r>
      <w:r w:rsidRPr="007517CE">
        <w:rPr>
          <w:rStyle w:val="Emphasis"/>
          <w:rFonts w:asciiTheme="majorHAnsi" w:hAnsiTheme="majorHAnsi" w:cstheme="majorHAnsi"/>
        </w:rPr>
        <w:t xml:space="preserve"> the thriving </w:t>
      </w:r>
      <w:r w:rsidRPr="00CD1C5A">
        <w:rPr>
          <w:rStyle w:val="Emphasis"/>
          <w:rFonts w:asciiTheme="majorHAnsi" w:hAnsiTheme="majorHAnsi" w:cstheme="majorHAnsi"/>
          <w:highlight w:val="green"/>
        </w:rPr>
        <w:t>trade</w:t>
      </w:r>
      <w:r w:rsidRPr="007517CE">
        <w:rPr>
          <w:rStyle w:val="Emphasis"/>
          <w:rFonts w:asciiTheme="majorHAnsi" w:hAnsiTheme="majorHAnsi" w:cstheme="majorHAnsi"/>
        </w:rPr>
        <w:t xml:space="preserve"> already in place in northern India.4</w:t>
      </w:r>
      <w:r w:rsidRPr="007517CE">
        <w:rPr>
          <w:rFonts w:asciiTheme="majorHAnsi" w:hAnsiTheme="majorHAnsi" w:cstheme="majorHAnsi"/>
          <w:sz w:val="16"/>
        </w:rPr>
        <w:t xml:space="preserve"> Only through this kind of entry could the East India Company later redirect the trade to its favor. L.H.M. Ling (2002b) traces how institutional elites in East Asia learned syncretically and “interstitially” between two world orders – the agrarian-based, cosmo-moral universe of Confucian governance and the Westphalian inter-state system of commerce and trade – to cumulate into what we know as Asian capitalism today. Walter Mignolo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7517CE">
        <w:rPr>
          <w:rStyle w:val="Emphasis"/>
          <w:rFonts w:asciiTheme="majorHAnsi" w:hAnsiTheme="majorHAnsi" w:cstheme="majorHAnsi"/>
        </w:rPr>
        <w:t xml:space="preserve"> Yet hegemony’s very asymmetry highlights the resilience and creativity of the marginalized. </w:t>
      </w:r>
      <w:r w:rsidRPr="00CD1C5A">
        <w:rPr>
          <w:rStyle w:val="Emphasis"/>
          <w:rFonts w:asciiTheme="majorHAnsi" w:hAnsiTheme="majorHAnsi" w:cstheme="majorHAnsi"/>
          <w:highlight w:val="green"/>
        </w:rPr>
        <w:t>Ordinary people</w:t>
      </w:r>
      <w:r w:rsidRPr="007517CE">
        <w:rPr>
          <w:rStyle w:val="Emphasis"/>
          <w:rFonts w:asciiTheme="majorHAnsi" w:hAnsiTheme="majorHAnsi" w:cstheme="majorHAnsi"/>
        </w:rPr>
        <w:t xml:space="preserve"> can </w:t>
      </w:r>
      <w:r w:rsidRPr="00CD1C5A">
        <w:rPr>
          <w:rStyle w:val="Emphasis"/>
          <w:rFonts w:asciiTheme="majorHAnsi" w:hAnsiTheme="majorHAnsi" w:cstheme="majorHAnsi"/>
          <w:highlight w:val="green"/>
        </w:rPr>
        <w:t>journey across subjectivities to engage syncretically</w:t>
      </w:r>
      <w:r w:rsidRPr="007517CE">
        <w:rPr>
          <w:rStyle w:val="Emphasis"/>
          <w:rFonts w:asciiTheme="majorHAnsi" w:hAnsiTheme="majorHAnsi" w:cstheme="majorHAnsi"/>
        </w:rPr>
        <w:t xml:space="preserve"> with others, even under conditions of poverty and inequality, </w:t>
      </w:r>
      <w:r w:rsidRPr="00CD1C5A">
        <w:rPr>
          <w:rStyle w:val="Emphasis"/>
          <w:rFonts w:asciiTheme="majorHAnsi" w:hAnsiTheme="majorHAnsi" w:cstheme="majorHAnsi"/>
          <w:highlight w:val="green"/>
        </w:rPr>
        <w:t>to</w:t>
      </w:r>
      <w:r w:rsidRPr="007517CE">
        <w:rPr>
          <w:rStyle w:val="Emphasis"/>
          <w:rFonts w:asciiTheme="majorHAnsi" w:hAnsiTheme="majorHAnsi" w:cstheme="majorHAnsi"/>
        </w:rPr>
        <w:t xml:space="preserve"> rebuild, </w:t>
      </w:r>
      <w:r w:rsidRPr="00CD1C5A">
        <w:rPr>
          <w:rStyle w:val="Emphasis"/>
          <w:rFonts w:asciiTheme="majorHAnsi" w:hAnsiTheme="majorHAnsi" w:cstheme="majorHAnsi"/>
          <w:highlight w:val="green"/>
        </w:rPr>
        <w:t>reconstruct</w:t>
      </w:r>
      <w:r w:rsidRPr="007517CE">
        <w:rPr>
          <w:rStyle w:val="Emphasis"/>
          <w:rFonts w:asciiTheme="majorHAnsi" w:hAnsiTheme="majorHAnsi" w:cstheme="majorHAnsi"/>
        </w:rPr>
        <w:t xml:space="preserve">, and reorganize </w:t>
      </w:r>
      <w:r w:rsidRPr="00CD1C5A">
        <w:rPr>
          <w:rStyle w:val="Emphasis"/>
          <w:rFonts w:asciiTheme="majorHAnsi" w:hAnsiTheme="majorHAnsi" w:cstheme="majorHAnsi"/>
          <w:highlight w:val="green"/>
        </w:rPr>
        <w:t>communities</w:t>
      </w:r>
      <w:r w:rsidRPr="007517CE">
        <w:rPr>
          <w:rStyle w:val="Emphasis"/>
          <w:rFonts w:asciiTheme="majorHAnsi" w:hAnsiTheme="majorHAnsi" w:cstheme="majorHAnsi"/>
        </w:rPr>
        <w:t xml:space="preserve">. Cherrie Moraga and Gloria Anzaldua (1983) characterize their straddling of multiple worlds as life on the “borderlands.” </w:t>
      </w:r>
      <w:r w:rsidRPr="007517CE">
        <w:rPr>
          <w:rFonts w:asciiTheme="majorHAnsi" w:hAnsiTheme="majorHAnsi" w:cstheme="majorHAnsi"/>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(Shilliam 2008).</w:t>
      </w:r>
    </w:p>
    <w:p w14:paraId="157D1A55" w14:textId="77777777"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Interp – the 1AC is a research artifact and its reps come before the passing of the plan. </w:t>
      </w:r>
    </w:p>
    <w:p w14:paraId="7B67E25A" w14:textId="383CD5D9"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1] Sanitization – militaristic discourse is a </w:t>
      </w:r>
      <w:r w:rsidRPr="007517CE">
        <w:rPr>
          <w:rFonts w:asciiTheme="majorHAnsi" w:hAnsiTheme="majorHAnsi" w:cstheme="majorHAnsi"/>
          <w:u w:val="single"/>
        </w:rPr>
        <w:t>self-fulfilling prophecy</w:t>
      </w:r>
      <w:r w:rsidRPr="007517CE">
        <w:rPr>
          <w:rFonts w:asciiTheme="majorHAnsi" w:hAnsiTheme="majorHAnsi" w:cstheme="majorHAnsi"/>
        </w:rPr>
        <w:t xml:space="preserve">, which proves reps are </w:t>
      </w:r>
      <w:r w:rsidRPr="007517CE">
        <w:rPr>
          <w:rFonts w:asciiTheme="majorHAnsi" w:hAnsiTheme="majorHAnsi" w:cstheme="majorHAnsi"/>
          <w:u w:val="single"/>
        </w:rPr>
        <w:t>necessary</w:t>
      </w:r>
      <w:r w:rsidRPr="007517CE">
        <w:rPr>
          <w:rFonts w:asciiTheme="majorHAnsi" w:hAnsiTheme="majorHAnsi" w:cstheme="majorHAnsi"/>
        </w:rPr>
        <w:t xml:space="preserve"> and absent critique their epistemology should be assumed </w:t>
      </w:r>
      <w:r w:rsidRPr="007517CE">
        <w:rPr>
          <w:rFonts w:asciiTheme="majorHAnsi" w:hAnsiTheme="majorHAnsi" w:cstheme="majorHAnsi"/>
          <w:u w:val="single"/>
        </w:rPr>
        <w:t>incorrect</w:t>
      </w:r>
      <w:r w:rsidRPr="007517CE">
        <w:rPr>
          <w:rFonts w:asciiTheme="majorHAnsi" w:hAnsiTheme="majorHAnsi" w:cstheme="majorHAnsi"/>
        </w:rPr>
        <w:t>.</w:t>
      </w:r>
    </w:p>
    <w:p w14:paraId="5B638EBB" w14:textId="77777777" w:rsidR="007517CE" w:rsidRPr="007517CE" w:rsidRDefault="007517CE" w:rsidP="007517CE">
      <w:pPr>
        <w:pStyle w:val="Heading4"/>
        <w:rPr>
          <w:rFonts w:asciiTheme="majorHAnsi" w:hAnsiTheme="majorHAnsi" w:cstheme="majorHAnsi"/>
        </w:rPr>
      </w:pPr>
      <w:r w:rsidRPr="007517CE">
        <w:rPr>
          <w:rFonts w:asciiTheme="majorHAnsi" w:hAnsiTheme="majorHAnsi" w:cstheme="majorHAnsi"/>
        </w:rPr>
        <w:t xml:space="preserve">2] Spillover – voting aff doesn’t pass the plan but the scholastic endeavors in are deployed in debate impact our subjectivity. </w:t>
      </w:r>
    </w:p>
    <w:p w14:paraId="4DB67F3B" w14:textId="695E5FA5" w:rsidR="004018ED" w:rsidRDefault="004018ED" w:rsidP="004018ED">
      <w:pPr>
        <w:rPr>
          <w:rFonts w:asciiTheme="majorHAnsi" w:hAnsiTheme="majorHAnsi" w:cstheme="majorHAnsi"/>
        </w:rPr>
      </w:pPr>
    </w:p>
    <w:p w14:paraId="64882697" w14:textId="289B2E49" w:rsidR="00E27545" w:rsidRDefault="00E27545" w:rsidP="00E27545">
      <w:pPr>
        <w:pStyle w:val="Heading2"/>
      </w:pPr>
      <w:r>
        <w:lastRenderedPageBreak/>
        <w:t>Case</w:t>
      </w:r>
    </w:p>
    <w:p w14:paraId="3C2F81A2" w14:textId="77777777" w:rsidR="00D426EA" w:rsidRDefault="00D426EA" w:rsidP="00D426EA">
      <w:pPr>
        <w:pStyle w:val="Heading4"/>
      </w:pPr>
      <w:r>
        <w:t xml:space="preserve">Reasonability on 1AR shells – 1AR theory is very aff-biased because the 2AR gets to line-by-line every 2NR standard with new answers that never get responded to </w:t>
      </w:r>
    </w:p>
    <w:p w14:paraId="644B6A07" w14:textId="5C99CDB3" w:rsidR="00D426EA" w:rsidRDefault="00D426EA" w:rsidP="00D426EA">
      <w:pPr>
        <w:pStyle w:val="Heading4"/>
      </w:pPr>
      <w:r>
        <w:t>DTA on 1AR shells - They can blow up blippy 20 second shells in the 2AR but I have to split my time and can’t preempt 2AR spin which necessitates judge intervention</w:t>
      </w:r>
    </w:p>
    <w:p w14:paraId="11823895" w14:textId="77777777" w:rsidR="00D426EA" w:rsidRDefault="00D426EA" w:rsidP="00D426EA">
      <w:pPr>
        <w:pStyle w:val="Heading4"/>
      </w:pPr>
      <w:r>
        <w:t xml:space="preserve">No new 1ar theory paradigm issues- A] New 1ar paradigms moot any 1NC theoretical offense B] introducing them in the aff allows for them to be more rigorously tested </w:t>
      </w:r>
    </w:p>
    <w:p w14:paraId="13752E69" w14:textId="77777777" w:rsidR="00D426EA" w:rsidRPr="00D426EA" w:rsidRDefault="00D426EA" w:rsidP="00D426EA"/>
    <w:p w14:paraId="772EF0FC" w14:textId="7754E209" w:rsidR="00A91F5F" w:rsidRDefault="00A91F5F" w:rsidP="00A91F5F">
      <w:pPr>
        <w:pStyle w:val="Heading4"/>
      </w:pPr>
      <w:r>
        <w:t xml:space="preserve">On khan – a] this is </w:t>
      </w:r>
      <w:r w:rsidRPr="00D8661F">
        <w:t xml:space="preserve">all-lives matter framing that denies ongoing genocide in favor of an always short-term extinction threat </w:t>
      </w:r>
      <w:r>
        <w:t xml:space="preserve">b] </w:t>
      </w:r>
      <w:r w:rsidR="008D17DE" w:rsidRPr="008D17DE">
        <w:t>VTL o/w since extinction only matters if there is smth to live for but we have won the thesis claim that there is nothing in humanist logic for racialized bodies so their attempt to preserve [institution] only causes psychological violence through the cruelly optimisic claim that racialized bodies can have it better</w:t>
      </w:r>
    </w:p>
    <w:p w14:paraId="51A0DB6D" w14:textId="230EB6A5" w:rsidR="00CD1C5A" w:rsidRDefault="00CD1C5A" w:rsidP="00CD1C5A"/>
    <w:p w14:paraId="0681ADD0" w14:textId="3ADA8ADD" w:rsidR="00CD1C5A" w:rsidRDefault="00CD1C5A" w:rsidP="00CD1C5A">
      <w:pPr>
        <w:pStyle w:val="Heading4"/>
      </w:pPr>
      <w:r>
        <w:t xml:space="preserve">Group 2 and 3 – a] these are kant pre empts which we didn’t read b] greene doesn’t say util j that consequences matter </w:t>
      </w:r>
    </w:p>
    <w:p w14:paraId="6D0E0EF5" w14:textId="4F60C291" w:rsidR="00000B64" w:rsidRDefault="00000B64" w:rsidP="00000B64"/>
    <w:p w14:paraId="4E150E5D" w14:textId="77777777" w:rsidR="00000B64" w:rsidRPr="00000B64" w:rsidRDefault="00000B64" w:rsidP="00000B64"/>
    <w:p w14:paraId="7E48C78F" w14:textId="5A22CF82" w:rsidR="00440799" w:rsidRDefault="00440799" w:rsidP="00440799">
      <w:pPr>
        <w:pStyle w:val="Heading4"/>
      </w:pPr>
      <w:r>
        <w:t>Testing occurs now and Russia doesn’t see a problem, November testing has 40000predicted collision risks</w:t>
      </w:r>
    </w:p>
    <w:p w14:paraId="491CAA64" w14:textId="77777777" w:rsidR="00440799" w:rsidRPr="00A94C0D" w:rsidRDefault="00440799" w:rsidP="00440799">
      <w:r w:rsidRPr="00A94C0D">
        <w:rPr>
          <w:rStyle w:val="Style13ptBold"/>
        </w:rPr>
        <w:t>Swinhoe 2022</w:t>
      </w:r>
      <w:r>
        <w:t xml:space="preserve">. February 21, 2022. Dan Swinhoe. Russian ASAT test creating thousands of conjunction alerts for satellite operators. </w:t>
      </w:r>
      <w:r w:rsidRPr="00A94C0D">
        <w:t xml:space="preserve">https://www.datacenterdynamics.com/en/news/russian-asat-test-creating-thousands-of-conjunction-alerts-for-satellite-operators/ </w:t>
      </w:r>
    </w:p>
    <w:p w14:paraId="6BC19877" w14:textId="77777777" w:rsidR="00440799" w:rsidRPr="00A94C0D" w:rsidRDefault="00440799" w:rsidP="00440799">
      <w:pPr>
        <w:rPr>
          <w:rStyle w:val="Emphasis"/>
        </w:rPr>
      </w:pPr>
      <w:r w:rsidRPr="00A94C0D">
        <w:rPr>
          <w:rStyle w:val="StyleUnderline"/>
          <w:highlight w:val="cyan"/>
        </w:rPr>
        <w:t>Russia’s</w:t>
      </w:r>
      <w:r w:rsidRPr="00A94C0D">
        <w:rPr>
          <w:rStyle w:val="StyleUnderline"/>
        </w:rPr>
        <w:t xml:space="preserve"> </w:t>
      </w:r>
      <w:r w:rsidRPr="00F20245">
        <w:rPr>
          <w:rStyle w:val="StyleUnderline"/>
        </w:rPr>
        <w:t xml:space="preserve">2021 </w:t>
      </w:r>
      <w:r w:rsidRPr="00A94C0D">
        <w:rPr>
          <w:rStyle w:val="StyleUnderline"/>
          <w:highlight w:val="cyan"/>
        </w:rPr>
        <w:t>antisat</w:t>
      </w:r>
      <w:r w:rsidRPr="00A94C0D">
        <w:rPr>
          <w:rStyle w:val="StyleUnderline"/>
        </w:rPr>
        <w:t xml:space="preserve">ellite weapon </w:t>
      </w:r>
      <w:r w:rsidRPr="00A94C0D">
        <w:rPr>
          <w:rStyle w:val="StyleUnderline"/>
          <w:highlight w:val="cyan"/>
        </w:rPr>
        <w:t>test</w:t>
      </w:r>
      <w:r w:rsidRPr="00A94C0D">
        <w:rPr>
          <w:rStyle w:val="StyleUnderline"/>
        </w:rPr>
        <w:t xml:space="preserve"> is </w:t>
      </w:r>
      <w:r w:rsidRPr="00A94C0D">
        <w:rPr>
          <w:rStyle w:val="StyleUnderline"/>
          <w:highlight w:val="cyan"/>
        </w:rPr>
        <w:t>creating</w:t>
      </w:r>
      <w:r w:rsidRPr="00A94C0D">
        <w:rPr>
          <w:rStyle w:val="StyleUnderline"/>
        </w:rPr>
        <w:t xml:space="preserve"> a </w:t>
      </w:r>
      <w:r w:rsidRPr="00A94C0D">
        <w:rPr>
          <w:rStyle w:val="Emphasis"/>
          <w:highlight w:val="cyan"/>
        </w:rPr>
        <w:t xml:space="preserve">huge </w:t>
      </w:r>
      <w:r w:rsidRPr="00F20245">
        <w:rPr>
          <w:rStyle w:val="Emphasis"/>
        </w:rPr>
        <w:t xml:space="preserve">number of </w:t>
      </w:r>
      <w:r w:rsidRPr="00A94C0D">
        <w:rPr>
          <w:rStyle w:val="Emphasis"/>
          <w:highlight w:val="cyan"/>
        </w:rPr>
        <w:t xml:space="preserve">near-misses between </w:t>
      </w:r>
      <w:r w:rsidRPr="00F20245">
        <w:rPr>
          <w:rStyle w:val="Emphasis"/>
        </w:rPr>
        <w:t xml:space="preserve">space </w:t>
      </w:r>
      <w:r w:rsidRPr="00A94C0D">
        <w:rPr>
          <w:rStyle w:val="Emphasis"/>
          <w:highlight w:val="cyan"/>
        </w:rPr>
        <w:t xml:space="preserve">debris and </w:t>
      </w:r>
      <w:r w:rsidRPr="00F20245">
        <w:rPr>
          <w:rStyle w:val="Emphasis"/>
        </w:rPr>
        <w:t xml:space="preserve">active </w:t>
      </w:r>
      <w:r w:rsidRPr="00A94C0D">
        <w:rPr>
          <w:rStyle w:val="Emphasis"/>
          <w:highlight w:val="cyan"/>
        </w:rPr>
        <w:t>sat</w:t>
      </w:r>
      <w:r w:rsidRPr="00F20245">
        <w:rPr>
          <w:rStyle w:val="Emphasis"/>
        </w:rPr>
        <w:t>ellite</w:t>
      </w:r>
      <w:r w:rsidRPr="00A94C0D">
        <w:rPr>
          <w:rStyle w:val="Emphasis"/>
          <w:highlight w:val="cyan"/>
        </w:rPr>
        <w:t>s</w:t>
      </w:r>
      <w:r w:rsidRPr="00A94C0D">
        <w:rPr>
          <w:rStyle w:val="StyleUnderline"/>
        </w:rPr>
        <w:t xml:space="preserve">. The satellite was destroyed by a surface-launched ASAT missile in November, creating a debris cloud eventually thought to be made up of </w:t>
      </w:r>
      <w:r w:rsidRPr="00A94C0D">
        <w:rPr>
          <w:rStyle w:val="StyleUnderline"/>
          <w:highlight w:val="cyan"/>
        </w:rPr>
        <w:t>1,500 pieces</w:t>
      </w:r>
      <w:r w:rsidRPr="00A94C0D">
        <w:rPr>
          <w:sz w:val="16"/>
        </w:rPr>
        <w:t>. SpaceNews reports, according to space situational awareness company COMSPOC, that the November test is causing so-called “</w:t>
      </w:r>
      <w:r w:rsidRPr="00A94C0D">
        <w:rPr>
          <w:rStyle w:val="Emphasis"/>
        </w:rPr>
        <w:t xml:space="preserve">conjunction squalls” of </w:t>
      </w:r>
      <w:r w:rsidRPr="00A94C0D">
        <w:rPr>
          <w:rStyle w:val="Emphasis"/>
          <w:highlight w:val="cyan"/>
        </w:rPr>
        <w:t>thousands of close approaches</w:t>
      </w:r>
      <w:r w:rsidRPr="00A94C0D">
        <w:rPr>
          <w:rStyle w:val="Emphasis"/>
        </w:rPr>
        <w:t xml:space="preserve">, or conjunctions, with satellites over just a </w:t>
      </w:r>
      <w:r w:rsidRPr="00F20245">
        <w:rPr>
          <w:rStyle w:val="Emphasis"/>
        </w:rPr>
        <w:t>few days. “In the</w:t>
      </w:r>
      <w:r w:rsidRPr="00A94C0D">
        <w:rPr>
          <w:rStyle w:val="Emphasis"/>
        </w:rPr>
        <w:t xml:space="preserve"> </w:t>
      </w:r>
      <w:r w:rsidRPr="00A94C0D">
        <w:rPr>
          <w:rStyle w:val="Emphasis"/>
          <w:highlight w:val="cyan"/>
        </w:rPr>
        <w:t>first week of April,</w:t>
      </w:r>
      <w:r w:rsidRPr="00A94C0D">
        <w:rPr>
          <w:rStyle w:val="Emphasis"/>
        </w:rPr>
        <w:t xml:space="preserve"> in that week alone, there will be </w:t>
      </w:r>
      <w:r w:rsidRPr="00A94C0D">
        <w:rPr>
          <w:rStyle w:val="Emphasis"/>
          <w:highlight w:val="cyan"/>
        </w:rPr>
        <w:t>40,000 conjunctions</w:t>
      </w:r>
      <w:r w:rsidRPr="00A94C0D">
        <w:rPr>
          <w:rStyle w:val="Emphasis"/>
        </w:rPr>
        <w:t xml:space="preserve"> that we predict purely from that one event,” said Travis Langster, vice president and general manager of COMSPOC, during a panel at the 24th annual FAA Commercial Space Transportation Conference Feb. 17.</w:t>
      </w:r>
      <w:r w:rsidRPr="00A94C0D">
        <w:rPr>
          <w:sz w:val="16"/>
        </w:rPr>
        <w:t xml:space="preserve"> November saw Russia destroy the defunct Cosmos-1408 satellite, which was </w:t>
      </w:r>
      <w:r w:rsidRPr="00A94C0D">
        <w:rPr>
          <w:sz w:val="16"/>
        </w:rPr>
        <w:lastRenderedPageBreak/>
        <w:t xml:space="preserve">previously orbiting at an altitude of approximately 485 kilometers According to COMSPOC, as the debris orbits precess, they overlap the orbits of remote sensing satellites going in the opposite direction. “When they sync up, you have the perfect storm: they’re in the same orbit plane but counter-rotating, crossing each other twice an orbit, again and again,” said Dan Oltrogge, director of integrated operations and research at COMSPOC. Those squalls last for several days until the orbits precess out of sync. The company said it had noticed thousands of conjunctions – approaches within 10 kilometers – in January as the debris cloud passed by a series of satellites operated by Planet. It </w:t>
      </w:r>
      <w:r w:rsidRPr="00A94C0D">
        <w:rPr>
          <w:rStyle w:val="Emphasis"/>
        </w:rPr>
        <w:t xml:space="preserve">is predicting </w:t>
      </w:r>
      <w:r w:rsidRPr="00F20245">
        <w:rPr>
          <w:rStyle w:val="Emphasis"/>
        </w:rPr>
        <w:t xml:space="preserve">a peak of </w:t>
      </w:r>
      <w:r w:rsidRPr="00A94C0D">
        <w:rPr>
          <w:rStyle w:val="Emphasis"/>
          <w:highlight w:val="cyan"/>
        </w:rPr>
        <w:t xml:space="preserve">14,000 a day </w:t>
      </w:r>
      <w:r w:rsidRPr="00F20245">
        <w:rPr>
          <w:rStyle w:val="Emphasis"/>
        </w:rPr>
        <w:t>in April</w:t>
      </w:r>
      <w:r w:rsidRPr="00A94C0D">
        <w:rPr>
          <w:rStyle w:val="Emphasis"/>
        </w:rPr>
        <w:t xml:space="preserve"> and another “conjunction squalls” six months later. </w:t>
      </w:r>
      <w:r w:rsidRPr="00A94C0D">
        <w:rPr>
          <w:sz w:val="16"/>
        </w:rPr>
        <w:t xml:space="preserve">Other companies including SpaceX’s Starlink constellation are likely to see a large increase in conjunction alerts as well. Oltrogge warned that the conjunction squalls </w:t>
      </w:r>
      <w:r w:rsidRPr="00F20245">
        <w:rPr>
          <w:rStyle w:val="Emphasis"/>
        </w:rPr>
        <w:t xml:space="preserve">may </w:t>
      </w:r>
      <w:r w:rsidRPr="00A94C0D">
        <w:rPr>
          <w:rStyle w:val="Emphasis"/>
          <w:highlight w:val="cyan"/>
        </w:rPr>
        <w:t>overwhelm</w:t>
      </w:r>
      <w:r w:rsidRPr="00A94C0D">
        <w:rPr>
          <w:rStyle w:val="Emphasis"/>
        </w:rPr>
        <w:t xml:space="preserve"> space situational awareness (</w:t>
      </w:r>
      <w:r w:rsidRPr="00A94C0D">
        <w:rPr>
          <w:rStyle w:val="Emphasis"/>
          <w:highlight w:val="cyan"/>
        </w:rPr>
        <w:t>SSA</w:t>
      </w:r>
      <w:r w:rsidRPr="00A94C0D">
        <w:rPr>
          <w:rStyle w:val="Emphasis"/>
        </w:rPr>
        <w:t xml:space="preserve">) </w:t>
      </w:r>
      <w:r w:rsidRPr="00A94C0D">
        <w:rPr>
          <w:rStyle w:val="Emphasis"/>
          <w:highlight w:val="cyan"/>
        </w:rPr>
        <w:t>systems</w:t>
      </w:r>
      <w:r w:rsidRPr="00A94C0D">
        <w:rPr>
          <w:rStyle w:val="Emphasis"/>
        </w:rPr>
        <w:t xml:space="preserve"> and make it difficult for operators to identify other potential collisions</w:t>
      </w:r>
      <w:r w:rsidRPr="00A94C0D">
        <w:rPr>
          <w:sz w:val="16"/>
        </w:rPr>
        <w:t xml:space="preserve">. “The SSA systems, legacy, and commercial, are all going to get hammered by this,” he said. “If you want to find a needle in a haystack, get rid of the hay. This is adding a lot of hay.” Cosmos 1408 was a Soviet ELINT (Electronic and Signals Intelligence) satellite launched in 1982 and had a mass of 2,200kg. </w:t>
      </w:r>
      <w:r w:rsidRPr="00A94C0D">
        <w:rPr>
          <w:rStyle w:val="Emphasis"/>
        </w:rPr>
        <w:t xml:space="preserve">The </w:t>
      </w:r>
      <w:r w:rsidRPr="00A94C0D">
        <w:rPr>
          <w:rStyle w:val="Emphasis"/>
          <w:highlight w:val="cyan"/>
        </w:rPr>
        <w:t xml:space="preserve">Russian Military </w:t>
      </w:r>
      <w:r w:rsidRPr="00F20245">
        <w:rPr>
          <w:rStyle w:val="Emphasis"/>
        </w:rPr>
        <w:t xml:space="preserve">acknowledged the ASAT test: "On November 15, the Defense Ministry of Russia successfully conducted a test, in which the Russian defunct Tselina-D satellite in orbit since 1982 was struck," it said in a statement. Despite rebuke from the US government and others, Russia </w:t>
      </w:r>
      <w:r w:rsidRPr="00A94C0D">
        <w:rPr>
          <w:rStyle w:val="Emphasis"/>
          <w:highlight w:val="cyan"/>
        </w:rPr>
        <w:t xml:space="preserve">said </w:t>
      </w:r>
      <w:r w:rsidRPr="00F20245">
        <w:rPr>
          <w:rStyle w:val="Emphasis"/>
        </w:rPr>
        <w:t xml:space="preserve">the </w:t>
      </w:r>
      <w:r w:rsidRPr="00F20245">
        <w:rPr>
          <w:rStyle w:val="Emphasis"/>
          <w:highlight w:val="cyan"/>
        </w:rPr>
        <w:t>test</w:t>
      </w:r>
      <w:r w:rsidRPr="00F20245">
        <w:rPr>
          <w:rStyle w:val="Emphasis"/>
        </w:rPr>
        <w:t xml:space="preserve"> </w:t>
      </w:r>
      <w:r w:rsidRPr="00F20245">
        <w:rPr>
          <w:rStyle w:val="Emphasis"/>
          <w:highlight w:val="cyan"/>
        </w:rPr>
        <w:t>and</w:t>
      </w:r>
      <w:r w:rsidRPr="00F20245">
        <w:rPr>
          <w:rStyle w:val="Emphasis"/>
        </w:rPr>
        <w:t xml:space="preserve"> subsequent </w:t>
      </w:r>
      <w:r w:rsidRPr="00F20245">
        <w:rPr>
          <w:rStyle w:val="Emphasis"/>
          <w:highlight w:val="cyan"/>
        </w:rPr>
        <w:t>debris</w:t>
      </w:r>
      <w:r w:rsidRPr="00F20245">
        <w:rPr>
          <w:rStyle w:val="Emphasis"/>
        </w:rPr>
        <w:t xml:space="preserve"> </w:t>
      </w:r>
      <w:r w:rsidRPr="00A94C0D">
        <w:rPr>
          <w:rStyle w:val="Emphasis"/>
          <w:highlight w:val="cyan"/>
        </w:rPr>
        <w:t>"did not and will not pose any threat to orbital stations, satellites and space activity.”</w:t>
      </w:r>
    </w:p>
    <w:p w14:paraId="0004EEE7" w14:textId="1387F44A" w:rsidR="00B1311B" w:rsidRPr="001A5DE2" w:rsidRDefault="00B1311B" w:rsidP="00B1311B">
      <w:pPr>
        <w:pStyle w:val="Heading4"/>
        <w:rPr>
          <w:rFonts w:cs="Arial"/>
        </w:rPr>
      </w:pPr>
      <w:r>
        <w:rPr>
          <w:rFonts w:cs="Arial"/>
        </w:rPr>
        <w:t>No Escalation over Satellites</w:t>
      </w:r>
      <w:r>
        <w:t xml:space="preserve"> </w:t>
      </w:r>
      <w:r>
        <w:rPr>
          <w:u w:val="single"/>
        </w:rPr>
        <w:t>Military Precedent</w:t>
      </w:r>
    </w:p>
    <w:p w14:paraId="584DC1B3" w14:textId="77777777" w:rsidR="00B1311B" w:rsidRPr="00470926" w:rsidRDefault="00B1311B" w:rsidP="00B1311B">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A0CC932" w14:textId="77777777" w:rsidR="00B1311B" w:rsidRDefault="00B1311B" w:rsidP="00B1311B">
      <w:pPr>
        <w:rPr>
          <w:sz w:val="14"/>
        </w:rPr>
      </w:pPr>
      <w:r w:rsidRPr="00CD1C5A">
        <w:rPr>
          <w:rStyle w:val="Emphasis"/>
          <w:highlight w:val="green"/>
        </w:rPr>
        <w:t>PREVENTING AGGRESSION IN SPACE</w:t>
      </w:r>
      <w:r w:rsidRPr="00CD1C5A">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CD1C5A">
        <w:rPr>
          <w:rStyle w:val="StyleUnderline"/>
          <w:highlight w:val="green"/>
        </w:rPr>
        <w:t>during the Cold War</w:t>
      </w:r>
      <w:r w:rsidRPr="00CA1778">
        <w:rPr>
          <w:sz w:val="14"/>
        </w:rPr>
        <w:t xml:space="preserve"> because </w:t>
      </w:r>
      <w:r w:rsidRPr="00CD1C5A">
        <w:rPr>
          <w:rStyle w:val="StyleUnderline"/>
          <w:highlight w:val="green"/>
        </w:rPr>
        <w:t>both sides viewed</w:t>
      </w:r>
      <w:r w:rsidRPr="00CA1778">
        <w:rPr>
          <w:sz w:val="14"/>
        </w:rPr>
        <w:t xml:space="preserve"> an </w:t>
      </w:r>
      <w:r w:rsidRPr="00CD1C5A">
        <w:rPr>
          <w:rStyle w:val="StyleUnderline"/>
          <w:highlight w:val="green"/>
        </w:rPr>
        <w:t>attack on</w:t>
      </w:r>
      <w:r w:rsidRPr="00CA1778">
        <w:rPr>
          <w:sz w:val="14"/>
        </w:rPr>
        <w:t xml:space="preserve"> military </w:t>
      </w:r>
      <w:r w:rsidRPr="00CD1C5A">
        <w:rPr>
          <w:rStyle w:val="Emphasis"/>
          <w:highlight w:val="green"/>
        </w:rPr>
        <w:t>sat</w:t>
      </w:r>
      <w:r w:rsidRPr="00CA1778">
        <w:rPr>
          <w:sz w:val="14"/>
        </w:rPr>
        <w:t>ellite</w:t>
      </w:r>
      <w:r w:rsidRPr="00CD1C5A">
        <w:rPr>
          <w:rStyle w:val="Emphasis"/>
          <w:highlight w:val="green"/>
        </w:rPr>
        <w:t>s</w:t>
      </w:r>
      <w:r w:rsidRPr="00F47ACC">
        <w:rPr>
          <w:rStyle w:val="StyleUnderline"/>
        </w:rPr>
        <w:t xml:space="preserve"> </w:t>
      </w:r>
      <w:r w:rsidRPr="00CD1C5A">
        <w:rPr>
          <w:rStyle w:val="StyleUnderline"/>
          <w:highlight w:val="green"/>
        </w:rPr>
        <w:t>as</w:t>
      </w:r>
      <w:r w:rsidRPr="00CA1778">
        <w:rPr>
          <w:sz w:val="14"/>
        </w:rPr>
        <w:t xml:space="preserve"> highly </w:t>
      </w:r>
      <w:r w:rsidRPr="00CD1C5A">
        <w:rPr>
          <w:rStyle w:val="StyleUnderline"/>
          <w:highlight w:val="green"/>
        </w:rPr>
        <w:t>escalatory</w:t>
      </w:r>
      <w:r w:rsidRPr="00CA1778">
        <w:rPr>
          <w:sz w:val="14"/>
        </w:rPr>
        <w:t xml:space="preserve">, and such an action would likely result in general nuclear war.7F 7 </w:t>
      </w:r>
      <w:r w:rsidRPr="00CD1C5A">
        <w:rPr>
          <w:highlight w:val="green"/>
          <w:u w:val="single"/>
        </w:rPr>
        <w:t>In today’s</w:t>
      </w:r>
      <w:r w:rsidRPr="00F47ACC">
        <w:rPr>
          <w:u w:val="single"/>
        </w:rPr>
        <w:t xml:space="preserve"> more </w:t>
      </w:r>
      <w:r w:rsidRPr="00CD1C5A">
        <w:rPr>
          <w:rStyle w:val="Emphasis"/>
          <w:highlight w:val="green"/>
        </w:rPr>
        <w:t>nuanced world</w:t>
      </w:r>
      <w:r w:rsidRPr="00CA1778">
        <w:rPr>
          <w:sz w:val="14"/>
        </w:rPr>
        <w:t xml:space="preserve">, </w:t>
      </w:r>
      <w:r w:rsidRPr="00CD1C5A">
        <w:rPr>
          <w:rStyle w:val="Emphasis"/>
          <w:highlight w:val="green"/>
        </w:rPr>
        <w:t>attacking</w:t>
      </w:r>
      <w:r w:rsidRPr="00CA1778">
        <w:rPr>
          <w:sz w:val="14"/>
        </w:rPr>
        <w:t xml:space="preserve"> satellites, including </w:t>
      </w:r>
      <w:r w:rsidRPr="00CD1C5A">
        <w:rPr>
          <w:rStyle w:val="Emphasis"/>
          <w:highlight w:val="green"/>
        </w:rPr>
        <w:t>military</w:t>
      </w:r>
      <w:r w:rsidRPr="00CA1778">
        <w:rPr>
          <w:sz w:val="14"/>
        </w:rPr>
        <w:t xml:space="preserve"> </w:t>
      </w:r>
      <w:r w:rsidRPr="00CD1C5A">
        <w:rPr>
          <w:rStyle w:val="Emphasis"/>
          <w:highlight w:val="green"/>
        </w:rPr>
        <w:t>sat</w:t>
      </w:r>
      <w:r w:rsidRPr="00CA1778">
        <w:rPr>
          <w:sz w:val="14"/>
        </w:rPr>
        <w:t>ellite</w:t>
      </w:r>
      <w:r w:rsidRPr="00CD1C5A">
        <w:rPr>
          <w:rStyle w:val="Emphasis"/>
          <w:highlight w:val="green"/>
        </w:rPr>
        <w:t>s</w:t>
      </w:r>
      <w:r w:rsidRPr="00CA1778">
        <w:rPr>
          <w:sz w:val="14"/>
        </w:rPr>
        <w:t xml:space="preserve">, </w:t>
      </w:r>
      <w:r w:rsidRPr="00CD1C5A">
        <w:rPr>
          <w:rStyle w:val="Emphasis"/>
          <w:highlight w:val="green"/>
        </w:rPr>
        <w:t>does not</w:t>
      </w:r>
      <w:r w:rsidRPr="00CA1778">
        <w:rPr>
          <w:sz w:val="14"/>
        </w:rPr>
        <w:t xml:space="preserve"> </w:t>
      </w:r>
      <w:r w:rsidRPr="00CD1C5A">
        <w:rPr>
          <w:rStyle w:val="Emphasis"/>
          <w:highlight w:val="green"/>
        </w:rPr>
        <w:t>necessarily</w:t>
      </w:r>
      <w:r w:rsidRPr="00CD1C5A">
        <w:rPr>
          <w:sz w:val="14"/>
          <w:highlight w:val="green"/>
        </w:rPr>
        <w:t xml:space="preserve"> </w:t>
      </w:r>
      <w:r w:rsidRPr="00CD1C5A">
        <w:rPr>
          <w:rStyle w:val="Emphasis"/>
          <w:highlight w:val="green"/>
          <w:bdr w:val="single" w:sz="18" w:space="0" w:color="auto"/>
        </w:rPr>
        <w:t>result in nuclear war</w:t>
      </w:r>
      <w:r w:rsidRPr="00CA1778">
        <w:rPr>
          <w:sz w:val="14"/>
        </w:rPr>
        <w:t xml:space="preserve">. For instance, </w:t>
      </w:r>
      <w:r w:rsidRPr="00CD1C5A">
        <w:rPr>
          <w:rStyle w:val="StyleUnderline"/>
          <w:highlight w:val="green"/>
        </w:rPr>
        <w:t>foreign countries</w:t>
      </w:r>
      <w:r w:rsidRPr="00CA1778">
        <w:rPr>
          <w:sz w:val="14"/>
        </w:rPr>
        <w:t xml:space="preserve"> have </w:t>
      </w:r>
      <w:r w:rsidRPr="00CD1C5A">
        <w:rPr>
          <w:rStyle w:val="StyleUnderline"/>
          <w:highlight w:val="green"/>
        </w:rPr>
        <w:t>used</w:t>
      </w:r>
      <w:r w:rsidRPr="00F47ACC">
        <w:rPr>
          <w:rStyle w:val="StyleUnderline"/>
        </w:rPr>
        <w:t xml:space="preserve"> highpowered </w:t>
      </w:r>
      <w:r w:rsidRPr="00CD1C5A">
        <w:rPr>
          <w:rStyle w:val="StyleUnderline"/>
          <w:highlight w:val="green"/>
        </w:rPr>
        <w:t>lasers against American</w:t>
      </w:r>
      <w:r w:rsidRPr="00F47ACC">
        <w:rPr>
          <w:rStyle w:val="StyleUnderline"/>
        </w:rPr>
        <w:t xml:space="preserve"> </w:t>
      </w:r>
      <w:r w:rsidRPr="00CD1C5A">
        <w:rPr>
          <w:rStyle w:val="Emphasis"/>
          <w:highlight w:val="green"/>
        </w:rPr>
        <w:t>intelligence-gathering</w:t>
      </w:r>
      <w:r w:rsidRPr="00CD1C5A">
        <w:rPr>
          <w:rStyle w:val="StyleUnderline"/>
          <w:highlight w:val="green"/>
        </w:rPr>
        <w:t xml:space="preserve"> </w:t>
      </w:r>
      <w:r w:rsidRPr="00CD1C5A">
        <w:rPr>
          <w:rStyle w:val="Emphasis"/>
          <w:highlight w:val="green"/>
        </w:rPr>
        <w:t>satellites8F</w:t>
      </w:r>
      <w:r w:rsidRPr="00CD1C5A">
        <w:rPr>
          <w:sz w:val="14"/>
          <w:highlight w:val="green"/>
        </w:rPr>
        <w:t xml:space="preserve"> </w:t>
      </w:r>
      <w:r w:rsidRPr="00CA1778">
        <w:rPr>
          <w:sz w:val="14"/>
        </w:rPr>
        <w:t xml:space="preserve">8 </w:t>
      </w:r>
      <w:r w:rsidRPr="00F47ACC">
        <w:rPr>
          <w:rStyle w:val="StyleUnderline"/>
        </w:rPr>
        <w:t xml:space="preserve">and </w:t>
      </w:r>
      <w:r w:rsidRPr="00CD1C5A">
        <w:rPr>
          <w:rStyle w:val="Emphasis"/>
          <w:highlight w:val="green"/>
        </w:rPr>
        <w:t>the United States</w:t>
      </w:r>
      <w:r w:rsidRPr="00CD1C5A">
        <w:rPr>
          <w:sz w:val="14"/>
          <w:highlight w:val="green"/>
        </w:rPr>
        <w:t xml:space="preserve"> </w:t>
      </w:r>
      <w:r w:rsidRPr="00CD1C5A">
        <w:rPr>
          <w:highlight w:val="green"/>
          <w:u w:val="single"/>
        </w:rPr>
        <w:t xml:space="preserve">has been </w:t>
      </w:r>
      <w:r w:rsidRPr="00CD1C5A">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05B2EDB6" w14:textId="263A860E" w:rsidR="00B1311B" w:rsidRDefault="00B1311B" w:rsidP="00B1311B">
      <w:pPr>
        <w:pStyle w:val="Heading4"/>
      </w:pPr>
      <w:r>
        <w:t>AT Xu – 1] Plan doesn’t solve it either since you don’t actively establish any “coordinating rules”. 2] The PIC solves it creates a clear norm on what exact use deflection can be used for</w:t>
      </w:r>
    </w:p>
    <w:p w14:paraId="2E358DD2" w14:textId="77777777" w:rsidR="00B1311B" w:rsidRPr="00B1311B" w:rsidRDefault="00B1311B" w:rsidP="00B1311B"/>
    <w:p w14:paraId="37A7E21C" w14:textId="1A77BD19" w:rsidR="00E27545" w:rsidRDefault="004649DB" w:rsidP="004649DB">
      <w:pPr>
        <w:pStyle w:val="Heading4"/>
      </w:pPr>
      <w:r>
        <w:t>Group fickling and koubi – 1] didn’t read any resource wars scenario in the 1nc 2] star on this on your flow this is the exact same logic of militarism that seek to squash out problems before they even exist in an effort to reassert control</w:t>
      </w:r>
    </w:p>
    <w:p w14:paraId="7E9E21A0" w14:textId="137CE426" w:rsidR="004649DB" w:rsidRDefault="004649DB" w:rsidP="004649DB"/>
    <w:p w14:paraId="3949445F" w14:textId="13DCAB14" w:rsidR="004649DB" w:rsidRDefault="004649DB" w:rsidP="004649DB">
      <w:pPr>
        <w:pStyle w:val="Heading4"/>
      </w:pPr>
      <w:r>
        <w:t xml:space="preserve">AT David </w:t>
      </w:r>
      <w:r w:rsidR="006D7312">
        <w:t>–</w:t>
      </w:r>
      <w:r>
        <w:t xml:space="preserve"> </w:t>
      </w:r>
      <w:r w:rsidR="006D7312">
        <w:t xml:space="preserve">1] squo thumps theyre doing debris removal now b] other tech thumps that isn’t asteroid defelction </w:t>
      </w:r>
    </w:p>
    <w:p w14:paraId="139BD112" w14:textId="5BB058DC" w:rsidR="006D7312" w:rsidRDefault="006D7312" w:rsidP="006D7312"/>
    <w:p w14:paraId="174DC80A" w14:textId="1DFFF27D" w:rsidR="006D7312" w:rsidRDefault="006D7312" w:rsidP="006D7312"/>
    <w:p w14:paraId="45F67FBB" w14:textId="1C8EFF2E" w:rsidR="006D7312" w:rsidRDefault="006D7312" w:rsidP="006D7312"/>
    <w:p w14:paraId="379CBCAE" w14:textId="77777777" w:rsidR="006D7312" w:rsidRDefault="006D7312" w:rsidP="006D7312">
      <w:pPr>
        <w:pStyle w:val="Heading4"/>
      </w:pPr>
      <w:r>
        <w:t xml:space="preserve">Public Sector Thumps Deflection Technology: </w:t>
      </w:r>
    </w:p>
    <w:p w14:paraId="12FF360E" w14:textId="77777777" w:rsidR="006D7312" w:rsidRDefault="006D7312" w:rsidP="006D7312">
      <w:pPr>
        <w:pStyle w:val="Heading4"/>
      </w:pPr>
      <w:r>
        <w:t xml:space="preserve">a] </w:t>
      </w:r>
      <w:r w:rsidRPr="0052170C">
        <w:rPr>
          <w:u w:val="single"/>
        </w:rPr>
        <w:t>NASA</w:t>
      </w:r>
    </w:p>
    <w:p w14:paraId="63C97E91" w14:textId="77777777" w:rsidR="006D7312" w:rsidRPr="00591B4F" w:rsidRDefault="006D7312" w:rsidP="006D7312">
      <w:r w:rsidRPr="00591B4F">
        <w:rPr>
          <w:rStyle w:val="Style13ptBold"/>
        </w:rPr>
        <w:t>Koren 21</w:t>
      </w:r>
      <w:r w:rsidRPr="00591B4F">
        <w:t xml:space="preserve"> Marina Koren 11-30-2021 "NASA Is Practicing Asteroid Deflection. You Know, Just in Case."</w:t>
      </w:r>
      <w:r>
        <w:t xml:space="preserve"> </w:t>
      </w:r>
      <w:hyperlink r:id="rId25"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44096574" w14:textId="77777777" w:rsidR="006D7312" w:rsidRPr="0052170C" w:rsidRDefault="006D7312" w:rsidP="006D7312">
      <w:pPr>
        <w:rPr>
          <w:sz w:val="16"/>
        </w:rPr>
      </w:pPr>
      <w:r w:rsidRPr="00591B4F">
        <w:rPr>
          <w:sz w:val="16"/>
        </w:rPr>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CD1C5A">
        <w:rPr>
          <w:rStyle w:val="Emphasis"/>
          <w:highlight w:val="green"/>
        </w:rPr>
        <w:t>NASA launched a space mission to test technology that could</w:t>
      </w:r>
      <w:r w:rsidRPr="00591B4F">
        <w:rPr>
          <w:sz w:val="16"/>
        </w:rPr>
        <w:t xml:space="preserve">, </w:t>
      </w:r>
      <w:r w:rsidRPr="00591B4F">
        <w:rPr>
          <w:rStyle w:val="StyleUnderline"/>
        </w:rPr>
        <w:t>someday,</w:t>
      </w:r>
      <w:r w:rsidRPr="00591B4F">
        <w:rPr>
          <w:sz w:val="16"/>
        </w:rPr>
        <w:t xml:space="preserve"> </w:t>
      </w:r>
      <w:r w:rsidRPr="00CD1C5A">
        <w:rPr>
          <w:rStyle w:val="Emphasis"/>
          <w:highlight w:val="green"/>
          <w:bdr w:val="single" w:sz="18" w:space="0" w:color="auto"/>
        </w:rPr>
        <w:t>help humanity deflect a dangerous asteroid</w:t>
      </w:r>
      <w:r w:rsidRPr="00CD1C5A">
        <w:rPr>
          <w:sz w:val="16"/>
          <w:highlight w:val="green"/>
        </w:rPr>
        <w:t xml:space="preserve"> </w:t>
      </w:r>
      <w:r w:rsidRPr="00591B4F">
        <w:rPr>
          <w:rStyle w:val="StyleUnderline"/>
        </w:rPr>
        <w:t xml:space="preserve">barreling its way. The spacecraft will now spend months zooming toward an asteroid several hundred million miles from Earth. </w:t>
      </w:r>
      <w:r w:rsidRPr="00591B4F">
        <w:rPr>
          <w:sz w:val="16"/>
        </w:rPr>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rPr>
          <w:sz w:val="16"/>
        </w:rPr>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w:t>
      </w:r>
      <w:r w:rsidRPr="00CD1C5A">
        <w:rPr>
          <w:rStyle w:val="Emphasis"/>
          <w:highlight w:val="green"/>
        </w:rPr>
        <w:t>new mission</w:t>
      </w:r>
      <w:r w:rsidRPr="00CD1C5A">
        <w:rPr>
          <w:sz w:val="16"/>
          <w:highlight w:val="green"/>
        </w:rPr>
        <w:t xml:space="preserve"> </w:t>
      </w:r>
      <w:r w:rsidRPr="00591B4F">
        <w:rPr>
          <w:rStyle w:val="StyleUnderline"/>
        </w:rPr>
        <w:t>is</w:t>
      </w:r>
      <w:r w:rsidRPr="00591B4F">
        <w:rPr>
          <w:sz w:val="16"/>
        </w:rPr>
        <w:t xml:space="preserve"> </w:t>
      </w:r>
      <w:r w:rsidRPr="00CD1C5A">
        <w:rPr>
          <w:rStyle w:val="Emphasis"/>
          <w:highlight w:val="green"/>
        </w:rPr>
        <w:t>about survival</w:t>
      </w:r>
      <w:r w:rsidRPr="00591B4F">
        <w:rPr>
          <w:sz w:val="16"/>
        </w:rPr>
        <w:t xml:space="preserve">. </w:t>
      </w:r>
      <w:r w:rsidRPr="00591B4F">
        <w:rPr>
          <w:rStyle w:val="StyleUnderline"/>
        </w:rPr>
        <w:t xml:space="preserve">The </w:t>
      </w:r>
      <w:r w:rsidRPr="00CD1C5A">
        <w:rPr>
          <w:rStyle w:val="Emphasis"/>
          <w:highlight w:val="green"/>
        </w:rPr>
        <w:t>Double Asteroid Redirection Test</w:t>
      </w:r>
      <w:r w:rsidRPr="00591B4F">
        <w:rPr>
          <w:rStyle w:val="StyleUnderline"/>
        </w:rPr>
        <w:t>, or</w:t>
      </w:r>
      <w:r w:rsidRPr="00591B4F">
        <w:rPr>
          <w:sz w:val="16"/>
        </w:rPr>
        <w:t xml:space="preserve"> </w:t>
      </w:r>
      <w:r w:rsidRPr="00CD1C5A">
        <w:rPr>
          <w:rStyle w:val="Emphasis"/>
          <w:highlight w:val="green"/>
        </w:rPr>
        <w:t>DART</w:t>
      </w:r>
      <w:r w:rsidRPr="00CD1C5A">
        <w:rPr>
          <w:sz w:val="16"/>
          <w:highlight w:val="green"/>
        </w:rPr>
        <w:t xml:space="preserve"> </w:t>
      </w:r>
      <w:r w:rsidRPr="00591B4F">
        <w:rPr>
          <w:sz w:val="16"/>
        </w:rPr>
        <w:t xml:space="preserve">for </w:t>
      </w:r>
      <w:r w:rsidRPr="00591B4F">
        <w:rPr>
          <w:rStyle w:val="StyleUnderline"/>
        </w:rPr>
        <w:t xml:space="preserve">short, marks </w:t>
      </w:r>
      <w:r w:rsidRPr="00CD1C5A">
        <w:rPr>
          <w:rStyle w:val="StyleUnderline"/>
          <w:highlight w:val="green"/>
        </w:rPr>
        <w:t>humanity’s</w:t>
      </w:r>
      <w:r w:rsidRPr="00CD1C5A">
        <w:rPr>
          <w:sz w:val="16"/>
          <w:highlight w:val="green"/>
        </w:rPr>
        <w:t xml:space="preserve"> </w:t>
      </w:r>
      <w:r w:rsidRPr="00CD1C5A">
        <w:rPr>
          <w:rStyle w:val="Emphasis"/>
          <w:highlight w:val="green"/>
        </w:rPr>
        <w:t>first-ever</w:t>
      </w:r>
      <w:r w:rsidRPr="00CD1C5A">
        <w:rPr>
          <w:sz w:val="16"/>
          <w:highlight w:val="green"/>
        </w:rPr>
        <w:t xml:space="preserve"> </w:t>
      </w:r>
      <w:r w:rsidRPr="00CD1C5A">
        <w:rPr>
          <w:rStyle w:val="Emphasis"/>
          <w:highlight w:val="green"/>
        </w:rPr>
        <w:t>attempt to change the orbit of an asteroid</w:t>
      </w:r>
      <w:r w:rsidRPr="00591B4F">
        <w:rPr>
          <w:sz w:val="16"/>
        </w:rPr>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rPr>
          <w:sz w:val="16"/>
        </w:rPr>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rPr>
          <w:sz w:val="16"/>
        </w:rPr>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w:t>
      </w:r>
      <w:r w:rsidRPr="00591B4F">
        <w:rPr>
          <w:sz w:val="16"/>
        </w:rPr>
        <w:lastRenderedPageBreak/>
        <w:t xml:space="preserve">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w:t>
      </w:r>
      <w:r w:rsidRPr="0052170C">
        <w:rPr>
          <w:sz w:val="16"/>
        </w:rPr>
        <w:t xml:space="preserve">Didymos and Dimorphos to survey </w:t>
      </w:r>
      <w:r w:rsidRPr="0052170C">
        <w:rPr>
          <w:rStyle w:val="StyleUnderline"/>
        </w:rPr>
        <w:t xml:space="preserve">the scene and provide a close-up look of the aftermath of humanity’s attempt to mess with an asteroid. Meanwhile, on Earth, </w:t>
      </w:r>
      <w:r w:rsidRPr="0052170C">
        <w:rPr>
          <w:rStyle w:val="Emphasis"/>
        </w:rPr>
        <w:t>NASA will continue to search for and monitor near-Earth objects</w:t>
      </w:r>
      <w:r w:rsidRPr="0052170C">
        <w:rPr>
          <w:rStyle w:val="StyleUnderline"/>
        </w:rPr>
        <w:t xml:space="preserve"> of a certain size. In 2005, Congress directed NASA to find at least 90 percent of the potentially hazardous asteroids that are statistically likely to exist out there</w:t>
      </w:r>
      <w:r w:rsidRPr="0052170C">
        <w:rPr>
          <w:sz w:val="16"/>
        </w:rPr>
        <w:t>. Remember when I said that no known asteroids have a significant chance of crashing into Earth in the next century? Well, NASA was supposed to meet that 90 percent goal as of 2020, but so far scientists have managed to find</w:t>
      </w:r>
      <w:r w:rsidRPr="00591B4F">
        <w:rPr>
          <w:sz w:val="16"/>
        </w:rPr>
        <w:t xml:space="preserve">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CD1C5A">
        <w:rPr>
          <w:rStyle w:val="Emphasis"/>
          <w:highlight w:val="green"/>
        </w:rPr>
        <w:t>practiced</w:t>
      </w:r>
      <w:r w:rsidRPr="00CD1C5A">
        <w:rPr>
          <w:rStyle w:val="StyleUnderline"/>
          <w:highlight w:val="green"/>
        </w:rPr>
        <w:t xml:space="preserve"> </w:t>
      </w:r>
      <w:r w:rsidRPr="00591B4F">
        <w:rPr>
          <w:rStyle w:val="StyleUnderline"/>
        </w:rPr>
        <w:t xml:space="preserve">this </w:t>
      </w:r>
      <w:r w:rsidRPr="00CD1C5A">
        <w:rPr>
          <w:rStyle w:val="Emphasis"/>
          <w:highlight w:val="green"/>
        </w:rPr>
        <w:t>scenario</w:t>
      </w:r>
      <w:r w:rsidRPr="00CD1C5A">
        <w:rPr>
          <w:rStyle w:val="StyleUnderline"/>
          <w:highlight w:val="green"/>
        </w:rPr>
        <w:t xml:space="preserve"> </w:t>
      </w:r>
      <w:r w:rsidRPr="00591B4F">
        <w:rPr>
          <w:rStyle w:val="StyleUnderline"/>
        </w:rPr>
        <w:t xml:space="preserve">every year </w:t>
      </w:r>
      <w:r w:rsidRPr="00CD1C5A">
        <w:rPr>
          <w:rStyle w:val="Emphasis"/>
          <w:highlight w:val="green"/>
        </w:rPr>
        <w:t>for</w:t>
      </w:r>
      <w:r w:rsidRPr="00CD1C5A">
        <w:rPr>
          <w:rStyle w:val="StyleUnderline"/>
          <w:highlight w:val="green"/>
        </w:rPr>
        <w:t xml:space="preserve"> </w:t>
      </w:r>
      <w:r w:rsidRPr="00591B4F">
        <w:rPr>
          <w:rStyle w:val="StyleUnderline"/>
        </w:rPr>
        <w:t xml:space="preserve">nearly </w:t>
      </w:r>
      <w:r w:rsidRPr="00CD1C5A">
        <w:rPr>
          <w:rStyle w:val="Emphasis"/>
          <w:highlight w:val="green"/>
        </w:rPr>
        <w:t xml:space="preserve">a decade in </w:t>
      </w:r>
      <w:r w:rsidRPr="00591B4F">
        <w:rPr>
          <w:rStyle w:val="StyleUnderline"/>
        </w:rPr>
        <w:t xml:space="preserve">a </w:t>
      </w:r>
      <w:r w:rsidRPr="00CD1C5A">
        <w:rPr>
          <w:rStyle w:val="Emphasis"/>
          <w:highlight w:val="green"/>
        </w:rPr>
        <w:t>NASA-run event</w:t>
      </w:r>
      <w:r w:rsidRPr="00CD1C5A">
        <w:rPr>
          <w:rStyle w:val="StyleUnderline"/>
          <w:highlight w:val="green"/>
        </w:rPr>
        <w:t xml:space="preserve"> </w:t>
      </w:r>
      <w:r w:rsidRPr="00CD1C5A">
        <w:rPr>
          <w:rStyle w:val="Emphasis"/>
          <w:highlight w:val="green"/>
        </w:rPr>
        <w:t>about planetary defense</w:t>
      </w:r>
      <w:r w:rsidRPr="00591B4F">
        <w:rPr>
          <w:sz w:val="16"/>
        </w:rPr>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3785F8BF" w14:textId="77777777" w:rsidR="006D7312" w:rsidRDefault="006D7312" w:rsidP="006D7312">
      <w:pPr>
        <w:pStyle w:val="Heading4"/>
      </w:pPr>
      <w:r>
        <w:t xml:space="preserve">b] </w:t>
      </w:r>
      <w:r w:rsidRPr="0052170C">
        <w:rPr>
          <w:u w:val="single"/>
        </w:rPr>
        <w:t>ESA</w:t>
      </w:r>
    </w:p>
    <w:p w14:paraId="29A4768E" w14:textId="77777777" w:rsidR="006D7312" w:rsidRPr="00004FFB" w:rsidRDefault="006D7312" w:rsidP="006D7312">
      <w:r w:rsidRPr="00004FFB">
        <w:rPr>
          <w:rStyle w:val="Style13ptBold"/>
        </w:rPr>
        <w:t>ESA 20</w:t>
      </w:r>
      <w:r w:rsidRPr="00004FFB">
        <w:t xml:space="preserve"> European Space Agency October 2020 "Value created by ESA's planetary defence initiative and Hera asteroid deflection mission"</w:t>
      </w:r>
      <w:r>
        <w:t xml:space="preserve"> </w:t>
      </w:r>
      <w:hyperlink r:id="rId26" w:history="1">
        <w:r w:rsidRPr="00B54090">
          <w:rPr>
            <w:rStyle w:val="Hyperlink"/>
          </w:rPr>
          <w:t>https://space-economy.esa.int/article/85/value-created-by-esas-planetary-defence-initiative-and-hera-asteroid-deflection-mission</w:t>
        </w:r>
      </w:hyperlink>
      <w:r>
        <w:t xml:space="preserve"> //Elmer </w:t>
      </w:r>
    </w:p>
    <w:p w14:paraId="2564DDC9" w14:textId="77777777" w:rsidR="006D7312" w:rsidRDefault="006D7312" w:rsidP="006D7312">
      <w:pPr>
        <w:rPr>
          <w:sz w:val="16"/>
        </w:rPr>
      </w:pPr>
      <w:r w:rsidRPr="00004FFB">
        <w:rPr>
          <w:sz w:val="16"/>
        </w:rPr>
        <w:t xml:space="preserve">Value created by </w:t>
      </w:r>
      <w:r w:rsidRPr="00CD1C5A">
        <w:rPr>
          <w:rStyle w:val="Emphasis"/>
          <w:highlight w:val="green"/>
          <w:bdr w:val="single" w:sz="18" w:space="0" w:color="auto"/>
        </w:rPr>
        <w:t>ESA's planetary defence initiative and Hera asteroid deflection mission</w:t>
      </w:r>
      <w:r w:rsidRPr="00CD1C5A">
        <w:rPr>
          <w:sz w:val="16"/>
          <w:highlight w:val="green"/>
        </w:rPr>
        <w:t xml:space="preserve"> </w:t>
      </w:r>
      <w:r w:rsidRPr="00004FFB">
        <w:rPr>
          <w:sz w:val="16"/>
        </w:rPr>
        <w:t xml:space="preserve">[Oct/2020] In view of preparing Space 19+ and in order to inform decision makers on the impact of their investment on the European economy and society, ESA has conducted several studies to assess the socio-economic benefits of its programmes. One of these assessments evaluates the socio-economic benefits enabled by the Planetary Defence Programme, part of ESA’s Space Safety Programme </w:t>
      </w:r>
      <w:r w:rsidRPr="00004FFB">
        <w:rPr>
          <w:rStyle w:val="StyleUnderline"/>
        </w:rPr>
        <w:t xml:space="preserve">and in particular the </w:t>
      </w:r>
      <w:r w:rsidRPr="00CD1C5A">
        <w:rPr>
          <w:rStyle w:val="Emphasis"/>
          <w:highlight w:val="green"/>
        </w:rPr>
        <w:t>Hera</w:t>
      </w:r>
      <w:r w:rsidRPr="00CD1C5A">
        <w:rPr>
          <w:rStyle w:val="StyleUnderline"/>
          <w:highlight w:val="green"/>
        </w:rPr>
        <w:t xml:space="preserve"> </w:t>
      </w:r>
      <w:r w:rsidRPr="00004FFB">
        <w:rPr>
          <w:rStyle w:val="StyleUnderline"/>
        </w:rPr>
        <w:t xml:space="preserve">asteroid deflection </w:t>
      </w:r>
      <w:r w:rsidRPr="00CD1C5A">
        <w:rPr>
          <w:rStyle w:val="Emphasis"/>
          <w:highlight w:val="green"/>
        </w:rPr>
        <w:t>mission</w:t>
      </w:r>
      <w:r w:rsidRPr="00004FFB">
        <w:rPr>
          <w:rStyle w:val="StyleUnderline"/>
        </w:rPr>
        <w:t xml:space="preserve">. With the </w:t>
      </w:r>
      <w:r w:rsidRPr="00CD1C5A">
        <w:rPr>
          <w:rStyle w:val="Emphasis"/>
          <w:highlight w:val="green"/>
        </w:rPr>
        <w:t>objective</w:t>
      </w:r>
      <w:r w:rsidRPr="00CD1C5A">
        <w:rPr>
          <w:rStyle w:val="StyleUnderline"/>
          <w:highlight w:val="green"/>
        </w:rPr>
        <w:t xml:space="preserve"> </w:t>
      </w:r>
      <w:r w:rsidRPr="00CD1C5A">
        <w:rPr>
          <w:rStyle w:val="Emphasis"/>
          <w:highlight w:val="green"/>
          <w:bdr w:val="single" w:sz="18" w:space="0" w:color="auto"/>
        </w:rPr>
        <w:t>to develop capabilities and technologies to detect, assess and deflect objects on collision route to Earth</w:t>
      </w:r>
      <w:r w:rsidRPr="00004FFB">
        <w:rPr>
          <w:sz w:val="16"/>
        </w:rPr>
        <w:t xml:space="preserve">, ESA’s Planetary </w:t>
      </w:r>
      <w:r w:rsidRPr="00004FFB">
        <w:rPr>
          <w:sz w:val="16"/>
        </w:rPr>
        <w:lastRenderedPageBreak/>
        <w:t xml:space="preserve">Defence roadmap foresees key tasks in the following areas: Threat detection and risk analysis; and Prevention, mitigation and protection (including Hera mission). </w:t>
      </w:r>
      <w:r w:rsidRPr="00004FFB">
        <w:rPr>
          <w:rStyle w:val="StyleUnderline"/>
        </w:rPr>
        <w:t>Hera is the European component of the Asteroid Impact and Deflection Assessment (AIDA) collaboration with NASA</w:t>
      </w:r>
      <w:r w:rsidRPr="00004FFB">
        <w:rPr>
          <w:sz w:val="16"/>
        </w:rPr>
        <w:t xml:space="preserve">. Its main objective is to characterise the outcome of a kinetic impactor test system (performed by NASA’s Double Asteroid Redirection Test DART mission to be launched in 2021 on a SpaceX launcher) on the smaller companion (Didymoon) of the Didymos binary asteroid and to </w:t>
      </w:r>
      <w:r w:rsidRPr="00CD1C5A">
        <w:rPr>
          <w:rStyle w:val="Emphasis"/>
          <w:highlight w:val="green"/>
        </w:rPr>
        <w:t>provide</w:t>
      </w:r>
      <w:r w:rsidRPr="00CD1C5A">
        <w:rPr>
          <w:sz w:val="16"/>
          <w:highlight w:val="green"/>
        </w:rPr>
        <w:t xml:space="preserve"> </w:t>
      </w:r>
      <w:r w:rsidRPr="00004FFB">
        <w:rPr>
          <w:sz w:val="16"/>
        </w:rPr>
        <w:t xml:space="preserve">the </w:t>
      </w:r>
      <w:r w:rsidRPr="00CD1C5A">
        <w:rPr>
          <w:rStyle w:val="Emphasis"/>
          <w:highlight w:val="green"/>
        </w:rPr>
        <w:t>necessary physical and dynamical data to fully validate the kinetic impactor asteroid deflection technique</w:t>
      </w:r>
      <w:r w:rsidRPr="00CD1C5A">
        <w:rPr>
          <w:sz w:val="16"/>
          <w:highlight w:val="green"/>
        </w:rPr>
        <w:t xml:space="preserve"> </w:t>
      </w:r>
      <w:r w:rsidRPr="00004FFB">
        <w:rPr>
          <w:sz w:val="16"/>
        </w:rPr>
        <w:t>(so as to be applicable to other asteroid targets). In addition, Hera will investigate relevant future in-situ resources utilisation activities, as well as gather scientific insights on the evolution processes of our solar system</w:t>
      </w:r>
      <w:r w:rsidRPr="00004FFB">
        <w:rPr>
          <w:rStyle w:val="StyleUnderline"/>
        </w:rPr>
        <w:t>. In summary, Hera combines a broad range of objectives, both technical and scientific.</w:t>
      </w:r>
      <w:r w:rsidRPr="00004FFB">
        <w:rPr>
          <w:sz w:val="16"/>
        </w:rPr>
        <w:t xml:space="preserve"> In terms of economic impacts, investing 290 Million Euros into the Hera mission will support the European industry by strengthening their technology advantage, and thus, their competitiveness to target promising adjacent space markets with a total addressable opportunity ranging between 12 and 16 billion Euros by 2038. Considering the indirect and induced impacts on the economy, this would result in a GDP impact (value-added for the industry and the overall economy) of ca. 620 million Euro cumulatively, and a Hera mission’s Value-Added to Cost ratio of 2.0. This means that for every Euro invested in ESA’s Hera mission, the society will benefit from ca. 2 Euros in value-added. This study was conducted by SpaceTec Partners and was completed in May 2020. To access the document and more detailed information, please click here or login to access the restricted area.</w:t>
      </w:r>
    </w:p>
    <w:p w14:paraId="299D2457" w14:textId="77777777" w:rsidR="006D7312" w:rsidRDefault="006D7312" w:rsidP="006D7312">
      <w:pPr>
        <w:pStyle w:val="Heading4"/>
      </w:pPr>
      <w:r>
        <w:t xml:space="preserve">That </w:t>
      </w:r>
      <w:r>
        <w:rPr>
          <w:u w:val="single"/>
        </w:rPr>
        <w:t>thumps</w:t>
      </w:r>
      <w:r>
        <w:t xml:space="preserve"> the Aff – your 1AC U/Q is about </w:t>
      </w:r>
      <w:r>
        <w:rPr>
          <w:u w:val="single"/>
        </w:rPr>
        <w:t>Governments</w:t>
      </w:r>
      <w:r>
        <w:t xml:space="preserve"> NOT </w:t>
      </w:r>
      <w:r>
        <w:rPr>
          <w:u w:val="single"/>
        </w:rPr>
        <w:t>Private Actors</w:t>
      </w:r>
      <w:r>
        <w:t xml:space="preserve"> – if the 1AR pivots the I/L to “Size of Link” then Technology </w:t>
      </w:r>
      <w:r>
        <w:rPr>
          <w:u w:val="single"/>
        </w:rPr>
        <w:t>existing</w:t>
      </w:r>
      <w:r>
        <w:t xml:space="preserve"> proves </w:t>
      </w:r>
      <w:r>
        <w:rPr>
          <w:u w:val="single"/>
        </w:rPr>
        <w:t>Pandora’s Box</w:t>
      </w:r>
      <w:r>
        <w:t xml:space="preserve"> has been opened whether or not Asteroid Mining uses it or not. </w:t>
      </w:r>
    </w:p>
    <w:p w14:paraId="4B5423C1" w14:textId="77777777" w:rsidR="006D7312" w:rsidRDefault="006D7312" w:rsidP="006D7312">
      <w:pPr>
        <w:pStyle w:val="Heading4"/>
      </w:pPr>
      <w:r>
        <w:t xml:space="preserve">AT Howe – 1] Proves they can’t no link out of Mining Good – AAC is irreparably tied technically to PD – separating the two ensures failure of the other and 2] Not reverse causal – yes its part of Mining BUT Mining isn’t the make-it-break-it for the development of that tech since they develop </w:t>
      </w:r>
      <w:r>
        <w:rPr>
          <w:u w:val="single"/>
        </w:rPr>
        <w:t>separately</w:t>
      </w:r>
      <w:r>
        <w:t xml:space="preserve"> – banning it hurts Mining but banning Mining wouldn’t spill-over. </w:t>
      </w:r>
    </w:p>
    <w:p w14:paraId="75EC92E7" w14:textId="77777777" w:rsidR="006D7312" w:rsidRDefault="006D7312" w:rsidP="006D7312">
      <w:pPr>
        <w:pStyle w:val="Heading4"/>
      </w:pPr>
      <w:r>
        <w:t>AT Mares – 1] More mining doesn’t make it more accessible – price, technical, and motive barriers still apply, 2] If they have enough technical capacity to implement, then they can just make the tech themselves thumping the unique I/L,</w:t>
      </w:r>
    </w:p>
    <w:p w14:paraId="0FCCA86C" w14:textId="77777777" w:rsidR="006D7312" w:rsidRDefault="006D7312" w:rsidP="006D7312">
      <w:pPr>
        <w:pStyle w:val="Heading4"/>
      </w:pPr>
      <w:r>
        <w:t xml:space="preserve">AT Lovett – Response to a Private Company vs a Country is far different – the plan doesn’t ban Countries from just blasting NEOs or using them for Planetary Defense OFFENSIVELY. </w:t>
      </w:r>
    </w:p>
    <w:p w14:paraId="34E03DCF" w14:textId="64BFB421" w:rsidR="006D7312" w:rsidRDefault="006D7312" w:rsidP="006D7312"/>
    <w:p w14:paraId="296E4449" w14:textId="063E6663" w:rsidR="00A91F5F" w:rsidRDefault="00A91F5F" w:rsidP="006D7312"/>
    <w:p w14:paraId="1ACF5219" w14:textId="77777777" w:rsidR="00A91F5F" w:rsidRDefault="00A91F5F" w:rsidP="00A91F5F">
      <w:pPr>
        <w:pStyle w:val="Heading4"/>
      </w:pPr>
      <w:r>
        <w:t xml:space="preserve">AT Neeness – No Perm – doesn’t specify Earth. </w:t>
      </w:r>
    </w:p>
    <w:p w14:paraId="22EA8A7B" w14:textId="77777777" w:rsidR="00A91F5F" w:rsidRPr="006D7312" w:rsidRDefault="00A91F5F" w:rsidP="006D7312"/>
    <w:sectPr w:rsidR="00A91F5F" w:rsidRPr="006D73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882767"/>
    <w:multiLevelType w:val="hybridMultilevel"/>
    <w:tmpl w:val="2F285E02"/>
    <w:lvl w:ilvl="0" w:tplc="1D92ABD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089128">
    <w:abstractNumId w:val="10"/>
  </w:num>
  <w:num w:numId="2" w16cid:durableId="1018317134">
    <w:abstractNumId w:val="8"/>
  </w:num>
  <w:num w:numId="3" w16cid:durableId="1215120360">
    <w:abstractNumId w:val="7"/>
  </w:num>
  <w:num w:numId="4" w16cid:durableId="1338726150">
    <w:abstractNumId w:val="6"/>
  </w:num>
  <w:num w:numId="5" w16cid:durableId="2140948096">
    <w:abstractNumId w:val="5"/>
  </w:num>
  <w:num w:numId="6" w16cid:durableId="1884520010">
    <w:abstractNumId w:val="9"/>
  </w:num>
  <w:num w:numId="7" w16cid:durableId="143668250">
    <w:abstractNumId w:val="4"/>
  </w:num>
  <w:num w:numId="8" w16cid:durableId="893079685">
    <w:abstractNumId w:val="3"/>
  </w:num>
  <w:num w:numId="9" w16cid:durableId="2116053982">
    <w:abstractNumId w:val="2"/>
  </w:num>
  <w:num w:numId="10" w16cid:durableId="1644772040">
    <w:abstractNumId w:val="1"/>
  </w:num>
  <w:num w:numId="11" w16cid:durableId="1867865069">
    <w:abstractNumId w:val="0"/>
  </w:num>
  <w:num w:numId="12" w16cid:durableId="11098169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7E24"/>
    <w:rsid w:val="00000B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8D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E24"/>
    <w:rsid w:val="000B340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DE2"/>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8ED"/>
    <w:rsid w:val="004039AF"/>
    <w:rsid w:val="00407AFF"/>
    <w:rsid w:val="0041155D"/>
    <w:rsid w:val="004170BF"/>
    <w:rsid w:val="004270E3"/>
    <w:rsid w:val="004348DC"/>
    <w:rsid w:val="00434921"/>
    <w:rsid w:val="00440799"/>
    <w:rsid w:val="00442018"/>
    <w:rsid w:val="00446567"/>
    <w:rsid w:val="00447B10"/>
    <w:rsid w:val="00452EE4"/>
    <w:rsid w:val="00452F0B"/>
    <w:rsid w:val="004536D6"/>
    <w:rsid w:val="00457224"/>
    <w:rsid w:val="004649D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CA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312"/>
    <w:rsid w:val="006E6D0B"/>
    <w:rsid w:val="006F126E"/>
    <w:rsid w:val="006F32C9"/>
    <w:rsid w:val="006F3834"/>
    <w:rsid w:val="006F5693"/>
    <w:rsid w:val="006F5D4C"/>
    <w:rsid w:val="00717B01"/>
    <w:rsid w:val="007227D9"/>
    <w:rsid w:val="0072491F"/>
    <w:rsid w:val="00725598"/>
    <w:rsid w:val="007374A1"/>
    <w:rsid w:val="007517C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7DE"/>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F5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11B"/>
    <w:rsid w:val="00B137E0"/>
    <w:rsid w:val="00B13BC8"/>
    <w:rsid w:val="00B24662"/>
    <w:rsid w:val="00B3569C"/>
    <w:rsid w:val="00B43676"/>
    <w:rsid w:val="00B5602D"/>
    <w:rsid w:val="00B60125"/>
    <w:rsid w:val="00B6656B"/>
    <w:rsid w:val="00B71625"/>
    <w:rsid w:val="00B75C54"/>
    <w:rsid w:val="00B8710E"/>
    <w:rsid w:val="00B87D7B"/>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C5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6E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54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CF1ED"/>
  <w14:defaultImageDpi w14:val="300"/>
  <w15:docId w15:val="{8D9CA75B-8D91-144A-93CD-94F1FBB5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5D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5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5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5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1A5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5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DE2"/>
  </w:style>
  <w:style w:type="character" w:customStyle="1" w:styleId="Heading1Char">
    <w:name w:val="Heading 1 Char"/>
    <w:aliases w:val="Pocket Char"/>
    <w:basedOn w:val="DefaultParagraphFont"/>
    <w:link w:val="Heading1"/>
    <w:uiPriority w:val="9"/>
    <w:rsid w:val="001A5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5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5DE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1A5D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5DE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A5DE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A5D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5DE2"/>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1A5DE2"/>
    <w:rPr>
      <w:color w:val="auto"/>
      <w:u w:val="none"/>
    </w:rPr>
  </w:style>
  <w:style w:type="paragraph" w:styleId="DocumentMap">
    <w:name w:val="Document Map"/>
    <w:basedOn w:val="Normal"/>
    <w:link w:val="DocumentMapChar"/>
    <w:uiPriority w:val="99"/>
    <w:semiHidden/>
    <w:unhideWhenUsed/>
    <w:rsid w:val="001A5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5DE2"/>
    <w:rPr>
      <w:rFonts w:ascii="Lucida Grande" w:hAnsi="Lucida Grande" w:cs="Lucida Grande"/>
    </w:rPr>
  </w:style>
  <w:style w:type="paragraph" w:customStyle="1" w:styleId="textbold">
    <w:name w:val="text bold"/>
    <w:basedOn w:val="Normal"/>
    <w:link w:val="Emphasis"/>
    <w:autoRedefine/>
    <w:uiPriority w:val="20"/>
    <w:qFormat/>
    <w:rsid w:val="000A7E2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Card,Tags,No Spacing11211,Debate Text"/>
    <w:basedOn w:val="Heading1"/>
    <w:link w:val="Hyperlink"/>
    <w:autoRedefine/>
    <w:uiPriority w:val="99"/>
    <w:qFormat/>
    <w:rsid w:val="000A7E2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7517CE"/>
    <w:pPr>
      <w:widowControl w:val="0"/>
      <w:suppressAutoHyphens/>
      <w:spacing w:after="200"/>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571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nasa.gov/content/how-will-nasas-asteroid-redirect-mission-help-humans-reach-mars/" TargetMode="External"/><Relationship Id="rId26" Type="http://schemas.openxmlformats.org/officeDocument/2006/relationships/hyperlink" Target="https://space-economy.esa.int/article/85/value-created-by-esas-planetary-defence-initiative-and-hera-asteroid-deflection-mission" TargetMode="External"/><Relationship Id="rId3" Type="http://schemas.openxmlformats.org/officeDocument/2006/relationships/customXml" Target="../customXml/item3.xml"/><Relationship Id="rId21" Type="http://schemas.openxmlformats.org/officeDocument/2006/relationships/hyperlink" Target="https://kovic.ch/consulting-ars-cognitioni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space.com/asteroid-mining-bring-space-rocks-to-earth" TargetMode="External"/><Relationship Id="rId25" Type="http://schemas.openxmlformats.org/officeDocument/2006/relationships/hyperlink" Target="https://www.govexec.com/technology/2021/11/nasa-practicing-asteroid-deflection-you-know-just-case/187120/" TargetMode="External"/><Relationship Id="rId2" Type="http://schemas.openxmlformats.org/officeDocument/2006/relationships/customXml" Target="../customXml/item2.xml"/><Relationship Id="rId16" Type="http://schemas.openxmlformats.org/officeDocument/2006/relationships/hyperlink" Target="https://www.newworldencyclopedia.org/entry/Space_colonization" TargetMode="External"/><Relationship Id="rId20" Type="http://schemas.openxmlformats.org/officeDocument/2006/relationships/hyperlink" Target="https://kovic.ch/zip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ammar-monster.com/glossary/linking_verbs.htm" TargetMode="External"/><Relationship Id="rId24" Type="http://schemas.openxmlformats.org/officeDocument/2006/relationships/hyperlink" Target="https://academic.oup.com/ejil/article/30/2/547/5536739" TargetMode="Externa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23" Type="http://schemas.openxmlformats.org/officeDocument/2006/relationships/hyperlink" Target="https://www.ucpress.edu/book/9780520316027/military-waste" TargetMode="External"/><Relationship Id="rId28" Type="http://schemas.openxmlformats.org/officeDocument/2006/relationships/theme" Target="theme/theme1.xml"/><Relationship Id="rId10" Type="http://schemas.openxmlformats.org/officeDocument/2006/relationships/hyperlink" Target="https://www.yourdictionary.com/dialectical" TargetMode="External"/><Relationship Id="rId19" Type="http://schemas.openxmlformats.org/officeDocument/2006/relationships/hyperlink" Target="https://link.springer.com/journal/42398/2/1/page/1" TargetMode="External"/><Relationship Id="rId4" Type="http://schemas.openxmlformats.org/officeDocument/2006/relationships/customXml" Target="../customXml/item4.xml"/><Relationship Id="rId9" Type="http://schemas.openxmlformats.org/officeDocument/2006/relationships/hyperlink" Target="https://www.merriam-webster.com/dictionary/is" TargetMode="External"/><Relationship Id="rId14" Type="http://schemas.openxmlformats.org/officeDocument/2006/relationships/hyperlink" Target="https://dictionary.cambridge.org/us/dictionary/english/unjust%5d" TargetMode="External"/><Relationship Id="rId22" Type="http://schemas.openxmlformats.org/officeDocument/2006/relationships/hyperlink" Target="https://academic.oup.com/ejil/article/30/2/547/5536739"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23</Pages>
  <Words>18198</Words>
  <Characters>103735</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2022-04-24T14:20:00Z</dcterms:created>
  <dcterms:modified xsi:type="dcterms:W3CDTF">2022-04-24T16:06:00Z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