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2F881" w14:textId="204CA2CB" w:rsidR="00B604E1" w:rsidRDefault="00B604E1" w:rsidP="00B604E1">
      <w:pPr>
        <w:pStyle w:val="Heading2"/>
      </w:pPr>
      <w:r>
        <w:t>1</w:t>
      </w:r>
    </w:p>
    <w:p w14:paraId="1B01C43F" w14:textId="77777777" w:rsidR="004855B9" w:rsidRDefault="004855B9" w:rsidP="004855B9">
      <w:pPr>
        <w:pStyle w:val="Heading4"/>
      </w:pPr>
      <w:r w:rsidRPr="00A353FF">
        <w:t xml:space="preserve">Interpretation: The affirmative may not specify a </w:t>
      </w:r>
      <w:r>
        <w:t>democracy in which a free press ought to priortize objectivity over advocacy</w:t>
      </w:r>
    </w:p>
    <w:p w14:paraId="2DD259CA" w14:textId="77777777" w:rsidR="004855B9" w:rsidRPr="003E5015" w:rsidRDefault="004855B9" w:rsidP="004855B9">
      <w:pPr>
        <w:pStyle w:val="Heading4"/>
      </w:pPr>
      <w:r w:rsidRPr="003E5015">
        <w:t>“A” is an indefinite article that modifies “</w:t>
      </w:r>
      <w:r>
        <w:t>democracy</w:t>
      </w:r>
      <w:r w:rsidRPr="003E5015">
        <w:t>” in the res</w:t>
      </w:r>
      <w:r>
        <w:t xml:space="preserve"> –</w:t>
      </w:r>
      <w:r w:rsidRPr="003E5015">
        <w:t xml:space="preserve"> means that you have to prove the resolution true in a VACCUM, not in a particular instance</w:t>
      </w:r>
    </w:p>
    <w:p w14:paraId="79CB56FF" w14:textId="77777777" w:rsidR="004855B9" w:rsidRPr="003E5015" w:rsidRDefault="004855B9" w:rsidP="004855B9">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8D572D2" w14:textId="77777777" w:rsidR="004855B9" w:rsidRDefault="004855B9" w:rsidP="004855B9">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7FA29144" w14:textId="241B777B" w:rsidR="004855B9" w:rsidRDefault="004855B9" w:rsidP="004855B9">
      <w:pPr>
        <w:pStyle w:val="Heading4"/>
      </w:pPr>
      <w:r w:rsidRPr="00A353FF">
        <w:lastRenderedPageBreak/>
        <w:t>Violation: they spec</w:t>
      </w:r>
      <w:r>
        <w:t xml:space="preserve"> </w:t>
      </w:r>
      <w:r w:rsidRPr="0060530A">
        <w:rPr>
          <w:highlight w:val="green"/>
        </w:rPr>
        <w:t>[</w:t>
      </w:r>
      <w:r w:rsidRPr="0060530A">
        <w:rPr>
          <w:highlight w:val="green"/>
        </w:rPr>
        <w:t>india</w:t>
      </w:r>
      <w:r w:rsidRPr="0060530A">
        <w:rPr>
          <w:highlight w:val="green"/>
        </w:rPr>
        <w:t>]</w:t>
      </w:r>
    </w:p>
    <w:p w14:paraId="1AABD9A3" w14:textId="77777777" w:rsidR="004855B9" w:rsidRPr="00A353FF" w:rsidRDefault="004855B9" w:rsidP="004855B9">
      <w:pPr>
        <w:pStyle w:val="Heading4"/>
      </w:pPr>
      <w:r w:rsidRPr="00A353FF">
        <w:t>Standards:</w:t>
      </w:r>
    </w:p>
    <w:p w14:paraId="4DC90679" w14:textId="77777777" w:rsidR="004855B9" w:rsidRDefault="004855B9" w:rsidP="004855B9">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340A3C01" w14:textId="4CC375F6" w:rsidR="004855B9" w:rsidRDefault="004855B9" w:rsidP="004855B9">
      <w:pPr>
        <w:pStyle w:val="Heading4"/>
      </w:pPr>
      <w:r>
        <w:t xml:space="preserve">[2] limits – the EIU says there are 75 full or flawed democracies but even that’s not an agreed upon brightline – explodes limits since there are tons of independent affs plus functionally infinite combinations, all with different advantages in different political situations. Kills neg prep and debatability since there are no DAs that apply to every aff – </w:t>
      </w:r>
    </w:p>
    <w:p w14:paraId="07ACC95C" w14:textId="3AA1E0E0" w:rsidR="004855B9" w:rsidRDefault="004855B9" w:rsidP="004855B9">
      <w:pPr>
        <w:pStyle w:val="Heading4"/>
      </w:pPr>
      <w:r>
        <w:t>[3] tva – just read your aff as an advantage under a whole res advocacy, solves all ur offense-</w:t>
      </w:r>
    </w:p>
    <w:p w14:paraId="184209E3" w14:textId="3737EF15" w:rsidR="00116AF7" w:rsidRDefault="00116AF7" w:rsidP="00116AF7">
      <w:pPr>
        <w:pStyle w:val="Heading4"/>
      </w:pPr>
      <w:r>
        <w:t xml:space="preserve">Fairness – a] its constitutive to debate as </w:t>
      </w:r>
      <w:r w:rsidRPr="000A2106">
        <w:t>competitive activity that requires objective evaluation</w:t>
      </w:r>
      <w:r>
        <w:t xml:space="preserve"> </w:t>
      </w:r>
    </w:p>
    <w:p w14:paraId="3881FCDE" w14:textId="2BA24A32" w:rsidR="00116AF7" w:rsidRDefault="00116AF7" w:rsidP="00116AF7">
      <w:pPr>
        <w:pStyle w:val="Heading4"/>
      </w:pPr>
      <w:r>
        <w:t>Education – it’s the only portable impact to debate</w:t>
      </w:r>
    </w:p>
    <w:p w14:paraId="46EC64CE" w14:textId="77777777" w:rsidR="000D4C1A" w:rsidRDefault="000D4C1A" w:rsidP="000D4C1A">
      <w:pPr>
        <w:pStyle w:val="Heading4"/>
      </w:pPr>
      <w:r w:rsidRPr="00D557B8">
        <w:rPr>
          <w:u w:val="single"/>
        </w:rPr>
        <w:t>Paradigm Issues</w:t>
      </w:r>
      <w:r>
        <w:t xml:space="preserve"> – </w:t>
      </w:r>
    </w:p>
    <w:p w14:paraId="75E40EB2" w14:textId="77777777" w:rsidR="000D4C1A" w:rsidRDefault="000D4C1A" w:rsidP="000D4C1A">
      <w:pPr>
        <w:pStyle w:val="Heading4"/>
      </w:pPr>
      <w:r>
        <w:t xml:space="preserve">a] Topicality is </w:t>
      </w:r>
      <w:r>
        <w:rPr>
          <w:u w:val="single"/>
        </w:rPr>
        <w:t>Drop the Debater</w:t>
      </w:r>
      <w:r>
        <w:t xml:space="preserve"> – it’s a fundamental baseline for debate-ability.</w:t>
      </w:r>
    </w:p>
    <w:p w14:paraId="4914B707" w14:textId="77777777" w:rsidR="000D4C1A" w:rsidRDefault="000D4C1A" w:rsidP="000D4C1A">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3ABE64D4" w14:textId="74549762" w:rsidR="000D4C1A" w:rsidRDefault="000D4C1A" w:rsidP="000D4C1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C406FD4" w14:textId="4391E8B1" w:rsidR="00D452CA" w:rsidRDefault="00D452CA" w:rsidP="00D452CA">
      <w:pPr>
        <w:pStyle w:val="Heading4"/>
      </w:pPr>
      <w:r>
        <w:t xml:space="preserve">NC theory first - </w:t>
      </w:r>
      <w:r w:rsidRPr="007054E9">
        <w:t>1] Abuse was self-inflicted- They started the chain of abuse and forced me down this strategy 2] Norming- We have more speeches to norm over whether it’s a good idea</w:t>
      </w:r>
      <w:r w:rsidR="00E257CE">
        <w:t xml:space="preserve"> 3] they didn’t disclose changes ss sent </w:t>
      </w:r>
    </w:p>
    <w:p w14:paraId="4A6E209F" w14:textId="7DE6401C" w:rsidR="00D452CA" w:rsidRPr="00D452CA" w:rsidRDefault="00D452CA" w:rsidP="00D452CA">
      <w:pPr>
        <w:pStyle w:val="Heading4"/>
      </w:pPr>
      <w:r>
        <w:t>Reject 1AR theory A] 7-6 Time skew B] NO 3NR so 2ar gets to weigh however they want C] We only have two speechs to norm over it which means debates become irresolvable and the judge is forced to intervene</w:t>
      </w:r>
    </w:p>
    <w:p w14:paraId="188E012C" w14:textId="2E556EEC" w:rsidR="00B604E1" w:rsidRDefault="00B604E1" w:rsidP="00B604E1">
      <w:pPr>
        <w:pStyle w:val="Heading2"/>
      </w:pPr>
      <w:r>
        <w:lastRenderedPageBreak/>
        <w:t>2</w:t>
      </w:r>
    </w:p>
    <w:p w14:paraId="7E1A2493" w14:textId="77777777" w:rsidR="00B604E1" w:rsidRDefault="00B604E1" w:rsidP="00B604E1">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w:t>
      </w:r>
      <w:r w:rsidRPr="00797B94">
        <w:rPr>
          <w:u w:val="single"/>
        </w:rPr>
        <w:t>useless</w:t>
      </w:r>
      <w:r>
        <w:t xml:space="preserve"> since it can’t serve as a guide to action. </w:t>
      </w:r>
    </w:p>
    <w:p w14:paraId="4BFA04C0" w14:textId="77777777" w:rsidR="00B604E1" w:rsidRDefault="00B604E1" w:rsidP="00B604E1">
      <w:pPr>
        <w:pStyle w:val="Heading4"/>
      </w:pPr>
      <w:r>
        <w:t xml:space="preserve">Thus, the meta-ethic is </w:t>
      </w:r>
      <w:r w:rsidRPr="001C06EB">
        <w:rPr>
          <w:u w:val="single"/>
        </w:rPr>
        <w:t>practical reason</w:t>
      </w:r>
      <w:r>
        <w:t xml:space="preserve">. </w:t>
      </w:r>
    </w:p>
    <w:p w14:paraId="51952293" w14:textId="77777777" w:rsidR="00B604E1" w:rsidRDefault="00B604E1" w:rsidP="00B604E1">
      <w:pPr>
        <w:pStyle w:val="Heading4"/>
      </w:pPr>
      <w:r>
        <w:t xml:space="preserve">1] </w:t>
      </w:r>
      <w:r w:rsidRPr="003236DF">
        <w:rPr>
          <w:u w:val="single"/>
        </w:rPr>
        <w:t>Empirical Uncertainty</w:t>
      </w:r>
      <w:r>
        <w:t xml:space="preserve"> – only </w:t>
      </w:r>
      <w:r w:rsidRPr="00765094">
        <w:rPr>
          <w:u w:val="single"/>
        </w:rPr>
        <w:t>intrinsic</w:t>
      </w:r>
      <w:r>
        <w:t xml:space="preserve"> and </w:t>
      </w:r>
      <w:r w:rsidRPr="00765094">
        <w:rPr>
          <w:u w:val="single"/>
        </w:rPr>
        <w:t>a priori</w:t>
      </w:r>
      <w:r>
        <w:t xml:space="preserve"> truths like 1+1=2 are certain for agents – relying on the empirics is </w:t>
      </w:r>
      <w:r w:rsidRPr="00964F75">
        <w:rPr>
          <w:u w:val="single"/>
        </w:rPr>
        <w:t>incoherent</w:t>
      </w:r>
      <w:r>
        <w:t xml:space="preserve"> because different agents have </w:t>
      </w:r>
      <w:r w:rsidRPr="005B2934">
        <w:rPr>
          <w:u w:val="single"/>
        </w:rPr>
        <w:t>different</w:t>
      </w:r>
      <w:r>
        <w:t xml:space="preserve"> interpretations of history, have access </w:t>
      </w:r>
      <w:r w:rsidRPr="006A4969">
        <w:rPr>
          <w:u w:val="single"/>
        </w:rPr>
        <w:t>contrasting</w:t>
      </w:r>
      <w:r>
        <w:t xml:space="preserve"> forms of information, or rely on </w:t>
      </w:r>
      <w:r w:rsidRPr="006A4969">
        <w:rPr>
          <w:u w:val="single"/>
        </w:rPr>
        <w:t>inconsistent</w:t>
      </w:r>
      <w:r>
        <w:t xml:space="preserve"> methods for calculation but practical reason is universal and applies to all agents</w:t>
      </w:r>
    </w:p>
    <w:p w14:paraId="615C3FA9" w14:textId="77777777" w:rsidR="00B604E1" w:rsidRDefault="00B604E1" w:rsidP="00B604E1">
      <w:pPr>
        <w:pStyle w:val="Heading4"/>
      </w:pPr>
      <w:r>
        <w:t xml:space="preserve">2] </w:t>
      </w:r>
      <w:r w:rsidRPr="002A46C5">
        <w:rPr>
          <w:u w:val="single"/>
        </w:rPr>
        <w:t>Causal Determinism</w:t>
      </w:r>
      <w:r>
        <w:t xml:space="preserve"> – the physical world removes </w:t>
      </w:r>
      <w:r w:rsidRPr="00C4645E">
        <w:rPr>
          <w:u w:val="single"/>
        </w:rPr>
        <w:t>culpability</w:t>
      </w:r>
      <w:r>
        <w:t xml:space="preserve"> from the agent – one only does an action because of an </w:t>
      </w:r>
      <w:r w:rsidRPr="00C4645E">
        <w:rPr>
          <w:u w:val="single"/>
        </w:rPr>
        <w:t>antecedent</w:t>
      </w:r>
      <w:r>
        <w:t xml:space="preserve"> cause or stimulus but isn’t a result of their </w:t>
      </w:r>
      <w:r w:rsidRPr="00C4645E">
        <w:rPr>
          <w:u w:val="single"/>
        </w:rPr>
        <w:t>will</w:t>
      </w:r>
      <w:r>
        <w:t xml:space="preserve"> – only the </w:t>
      </w:r>
      <w:r>
        <w:rPr>
          <w:u w:val="single"/>
        </w:rPr>
        <w:t>a priori</w:t>
      </w:r>
      <w:r>
        <w:t xml:space="preserve"> world assumes a rational and free agent </w:t>
      </w:r>
      <w:r w:rsidRPr="00F166E6">
        <w:rPr>
          <w:u w:val="single"/>
        </w:rPr>
        <w:t>not</w:t>
      </w:r>
      <w:r>
        <w:t xml:space="preserve"> subject to physical side constraints. </w:t>
      </w:r>
    </w:p>
    <w:p w14:paraId="2B032391" w14:textId="77777777" w:rsidR="00B604E1" w:rsidRDefault="00B604E1" w:rsidP="00B604E1">
      <w:pPr>
        <w:pStyle w:val="Heading4"/>
      </w:pPr>
      <w:r>
        <w:t xml:space="preserve">3]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w:t>
      </w:r>
    </w:p>
    <w:p w14:paraId="32783E1B" w14:textId="77777777" w:rsidR="00B604E1" w:rsidRPr="00337D8E" w:rsidRDefault="00B604E1" w:rsidP="00B604E1">
      <w:pPr>
        <w:pStyle w:val="Heading4"/>
      </w:pPr>
      <w:r>
        <w:t xml:space="preserve">4] </w:t>
      </w:r>
      <w:r w:rsidRPr="00B745B8">
        <w:rPr>
          <w:u w:val="single"/>
        </w:rPr>
        <w:t>Action Theory</w:t>
      </w:r>
      <w:r>
        <w:t xml:space="preserve"> – any action can be broken down into an infinite number of sub-actions. Without an account of </w:t>
      </w:r>
      <w:r>
        <w:rPr>
          <w:u w:val="single"/>
        </w:rPr>
        <w:t>what an action is</w:t>
      </w:r>
      <w:r>
        <w:t>, it’s impossible to ask questions about which actions are good. Practical reason solves – the intent to follow through on a maxim unites subactions into a full actions.</w:t>
      </w:r>
    </w:p>
    <w:p w14:paraId="49F34FC6" w14:textId="77777777" w:rsidR="00B604E1" w:rsidRDefault="00B604E1" w:rsidP="00B604E1">
      <w:pPr>
        <w:pStyle w:val="Heading4"/>
      </w:pPr>
      <w:r>
        <w:t xml:space="preserve">That justifies </w:t>
      </w:r>
      <w:r w:rsidRPr="0012411B">
        <w:rPr>
          <w:u w:val="single"/>
        </w:rPr>
        <w:t>universal laws of morality</w:t>
      </w:r>
      <w:r>
        <w:t xml:space="preserve">. </w:t>
      </w:r>
    </w:p>
    <w:p w14:paraId="16484117" w14:textId="77777777" w:rsidR="00B604E1" w:rsidRDefault="00B604E1" w:rsidP="00B604E1">
      <w:pPr>
        <w:pStyle w:val="Heading4"/>
      </w:pPr>
      <w:r>
        <w:t xml:space="preserve">1] </w:t>
      </w:r>
      <w:r w:rsidRPr="00C74776">
        <w:rPr>
          <w:u w:val="single"/>
        </w:rPr>
        <w:t>Principle of Equality</w:t>
      </w:r>
      <w:r>
        <w:t xml:space="preserve"> – there’s no distinction between practical reasoners – its incoherent to claim that 1+1=2 just for me. </w:t>
      </w:r>
    </w:p>
    <w:p w14:paraId="6CF5C0E1" w14:textId="77777777" w:rsidR="00B604E1" w:rsidRDefault="00B604E1" w:rsidP="00B604E1">
      <w:pPr>
        <w:pStyle w:val="Heading4"/>
      </w:pPr>
      <w:r>
        <w:t xml:space="preserve">2] </w:t>
      </w:r>
      <w:r w:rsidRPr="00C7542A">
        <w:t>Particularism</w:t>
      </w:r>
      <w:r>
        <w:t xml:space="preserve"> justifies treating agents </w:t>
      </w:r>
      <w:r w:rsidRPr="00900ABF">
        <w:rPr>
          <w:u w:val="single"/>
        </w:rPr>
        <w:t>differently</w:t>
      </w:r>
      <w:r>
        <w:t xml:space="preserve"> and not valuing their moral worth – justifies </w:t>
      </w:r>
      <w:r w:rsidRPr="007315F2">
        <w:rPr>
          <w:u w:val="single"/>
        </w:rPr>
        <w:t>any</w:t>
      </w:r>
      <w:r>
        <w:t xml:space="preserve"> norm which fails as a guide to action. </w:t>
      </w:r>
    </w:p>
    <w:p w14:paraId="1E8D2B8D" w14:textId="32FF4C7D" w:rsidR="00B604E1" w:rsidRDefault="00B604E1" w:rsidP="00B604E1">
      <w:pPr>
        <w:pStyle w:val="Heading4"/>
      </w:pPr>
      <w:r>
        <w:t xml:space="preserve">Thus, the standard is </w:t>
      </w:r>
      <w:r w:rsidRPr="00272EBA">
        <w:rPr>
          <w:i/>
          <w:u w:val="single"/>
        </w:rPr>
        <w:t>consistency with universalizable maxims</w:t>
      </w:r>
      <w:r>
        <w:t xml:space="preserve"> – actions are ethical insofar as willing it doesn’t infringe on the ability to will it. </w:t>
      </w:r>
    </w:p>
    <w:p w14:paraId="07263201" w14:textId="6FDAB89E" w:rsidR="00B604E1" w:rsidRPr="00B604E1" w:rsidRDefault="00B604E1" w:rsidP="00B604E1">
      <w:pPr>
        <w:pStyle w:val="Heading4"/>
      </w:pPr>
      <w:r>
        <w:t xml:space="preserve">Negate - </w:t>
      </w:r>
    </w:p>
    <w:p w14:paraId="61BF05B5" w14:textId="77777777" w:rsidR="00B604E1" w:rsidRPr="00884541" w:rsidRDefault="00B604E1" w:rsidP="00B604E1">
      <w:pPr>
        <w:pStyle w:val="Heading4"/>
      </w:pPr>
      <w:r w:rsidRPr="00884541">
        <w:t>[1] Objectivity censors’ journalists’ personal views and biases- that’s non universalizable</w:t>
      </w:r>
    </w:p>
    <w:p w14:paraId="784AE1E4" w14:textId="77777777" w:rsidR="00B604E1" w:rsidRDefault="00B604E1" w:rsidP="00B604E1">
      <w:r w:rsidRPr="00CD347F">
        <w:rPr>
          <w:rStyle w:val="Style13ptBold"/>
        </w:rPr>
        <w:t>Greven 21</w:t>
      </w:r>
      <w:r>
        <w:t xml:space="preserve"> </w:t>
      </w:r>
      <w:r w:rsidRPr="00CD347F">
        <w:t>Greven, Alec, "Speech and Sovereignty: A Kantian Defense of Freedom of Expression" (2021). Honors Theses. 1579.</w:t>
      </w:r>
      <w:r w:rsidRPr="00CD347F">
        <w:br/>
        <w:t xml:space="preserve">https://scholarship.richmond.edu/honors-theses/1579 </w:t>
      </w:r>
      <w:r>
        <w:t>Karan</w:t>
      </w:r>
    </w:p>
    <w:p w14:paraId="6BC8F2AB" w14:textId="77777777" w:rsidR="00B604E1" w:rsidRDefault="00B604E1" w:rsidP="00B604E1">
      <w:pPr>
        <w:rPr>
          <w:sz w:val="16"/>
        </w:rPr>
      </w:pPr>
      <w:r w:rsidRPr="00CD347F">
        <w:rPr>
          <w:sz w:val="16"/>
        </w:rPr>
        <w:lastRenderedPageBreak/>
        <w:t xml:space="preserve">I will now outline the value of communication. </w:t>
      </w:r>
      <w:r w:rsidRPr="007D53A4">
        <w:rPr>
          <w:rStyle w:val="Emphasis"/>
          <w:highlight w:val="green"/>
        </w:rPr>
        <w:t>The capacity to effectively communicate</w:t>
      </w:r>
      <w:r w:rsidRPr="00CD347F">
        <w:rPr>
          <w:rStyle w:val="Emphasis"/>
        </w:rPr>
        <w:t xml:space="preserve"> with others </w:t>
      </w:r>
      <w:r w:rsidRPr="007D53A4">
        <w:rPr>
          <w:rStyle w:val="Emphasis"/>
          <w:highlight w:val="green"/>
        </w:rPr>
        <w:t>is crucial for an agent to realize their</w:t>
      </w:r>
      <w:r w:rsidRPr="00CD347F">
        <w:rPr>
          <w:rStyle w:val="Emphasis"/>
        </w:rPr>
        <w:t xml:space="preserve"> distinct </w:t>
      </w:r>
      <w:r w:rsidRPr="007D53A4">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7D53A4">
        <w:rPr>
          <w:sz w:val="16"/>
          <w:highlight w:val="green"/>
        </w:rPr>
        <w:t xml:space="preserve">. </w:t>
      </w:r>
      <w:r w:rsidRPr="007D53A4">
        <w:rPr>
          <w:rStyle w:val="Emphasis"/>
          <w:highlight w:val="green"/>
        </w:rPr>
        <w:t>If everyone</w:t>
      </w:r>
      <w:r w:rsidRPr="00CD347F">
        <w:rPr>
          <w:rStyle w:val="Emphasis"/>
        </w:rPr>
        <w:t xml:space="preserve"> lied and c</w:t>
      </w:r>
      <w:r w:rsidRPr="007D53A4">
        <w:rPr>
          <w:rStyle w:val="Emphasis"/>
          <w:highlight w:val="green"/>
        </w:rPr>
        <w:t>ensored at will then</w:t>
      </w:r>
      <w:r w:rsidRPr="00CD347F">
        <w:rPr>
          <w:rStyle w:val="Emphasis"/>
        </w:rPr>
        <w:t xml:space="preserve"> the structure of </w:t>
      </w:r>
      <w:r w:rsidRPr="007D53A4">
        <w:rPr>
          <w:rStyle w:val="Emphasis"/>
          <w:highlight w:val="green"/>
        </w:rPr>
        <w:t>communication</w:t>
      </w:r>
      <w:r w:rsidRPr="00CD347F">
        <w:rPr>
          <w:rStyle w:val="Emphasis"/>
        </w:rPr>
        <w:t xml:space="preserve"> that the agent is practically committed to </w:t>
      </w:r>
      <w:r w:rsidRPr="007D53A4">
        <w:rPr>
          <w:rStyle w:val="Emphasis"/>
          <w:highlight w:val="green"/>
        </w:rPr>
        <w:t>would collapse</w:t>
      </w:r>
      <w:r w:rsidRPr="00CD347F">
        <w:rPr>
          <w:rStyle w:val="Emphasis"/>
        </w:rPr>
        <w:t xml:space="preserve">. Therefore, the liar or </w:t>
      </w:r>
      <w:r w:rsidRPr="007D53A4">
        <w:rPr>
          <w:rStyle w:val="Emphasis"/>
          <w:highlight w:val="green"/>
        </w:rPr>
        <w:t>censor makes themselves an exception to a rule which is hypocritical</w:t>
      </w:r>
      <w:r w:rsidRPr="00CD347F">
        <w:rPr>
          <w:rStyle w:val="Emphasis"/>
        </w:rPr>
        <w:t xml:space="preserve"> and </w:t>
      </w:r>
      <w:r w:rsidRPr="007D53A4">
        <w:rPr>
          <w:rStyle w:val="Emphasis"/>
          <w:highlight w:val="green"/>
        </w:rPr>
        <w:t>fails to respect</w:t>
      </w:r>
      <w:r w:rsidRPr="00CD347F">
        <w:rPr>
          <w:rStyle w:val="Emphasis"/>
        </w:rPr>
        <w:t xml:space="preserve"> the unity of their </w:t>
      </w:r>
      <w:r w:rsidRPr="007D53A4">
        <w:rPr>
          <w:rStyle w:val="Emphasis"/>
          <w:highlight w:val="green"/>
        </w:rPr>
        <w:t>agency</w:t>
      </w:r>
      <w:r w:rsidRPr="00CD347F">
        <w:rPr>
          <w:rStyle w:val="Emphasis"/>
        </w:rPr>
        <w:t xml:space="preserve"> and treat others with equal moral standing.</w:t>
      </w:r>
      <w:r w:rsidRPr="00CD347F">
        <w:rPr>
          <w:sz w:val="16"/>
        </w:rPr>
        <w:t xml:space="preserve"> </w:t>
      </w:r>
    </w:p>
    <w:p w14:paraId="17127A4B" w14:textId="77777777" w:rsidR="00B604E1" w:rsidRPr="00884541" w:rsidRDefault="00B604E1" w:rsidP="00B604E1">
      <w:pPr>
        <w:pStyle w:val="Heading4"/>
      </w:pPr>
      <w:r w:rsidRPr="00884541">
        <w:t>[2] Journalists are required to respect those they report on, thus, advocacy journalism is required to alleviate suffering</w:t>
      </w:r>
    </w:p>
    <w:p w14:paraId="3AEA3F93" w14:textId="77777777" w:rsidR="00B604E1" w:rsidRPr="007D3691" w:rsidRDefault="00B604E1" w:rsidP="00B604E1">
      <w:r>
        <w:rPr>
          <w:rStyle w:val="Style13ptBold"/>
        </w:rPr>
        <w:t xml:space="preserve">Leshilo 18 </w:t>
      </w:r>
      <w:r w:rsidRPr="007D3691">
        <w:t>Thabo Leshilo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587F25B8" w14:textId="0DA52593" w:rsidR="00B604E1" w:rsidRPr="00B604E1" w:rsidRDefault="00B604E1" w:rsidP="00B604E1">
      <w:pPr>
        <w:rPr>
          <w:b/>
          <w:iCs/>
          <w:u w:val="single"/>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7D53A4">
        <w:rPr>
          <w:rStyle w:val="Emphasis"/>
          <w:highlight w:val="green"/>
        </w:rPr>
        <w:t>Act as</w:t>
      </w:r>
      <w:r w:rsidRPr="00BB5F55">
        <w:rPr>
          <w:rStyle w:val="Emphasis"/>
        </w:rPr>
        <w:t xml:space="preserve"> though the </w:t>
      </w:r>
      <w:r w:rsidRPr="007D53A4">
        <w:rPr>
          <w:rStyle w:val="Emphasis"/>
          <w:highlight w:val="green"/>
        </w:rPr>
        <w:t>maxim</w:t>
      </w:r>
      <w:r w:rsidRPr="00BB5F55">
        <w:rPr>
          <w:rStyle w:val="Emphasis"/>
        </w:rPr>
        <w:t xml:space="preserve"> of your action were to </w:t>
      </w:r>
      <w:r w:rsidRPr="007D53A4">
        <w:rPr>
          <w:rStyle w:val="Emphasis"/>
          <w:highlight w:val="green"/>
        </w:rPr>
        <w:t>become</w:t>
      </w:r>
      <w:r w:rsidRPr="00BB5F55">
        <w:rPr>
          <w:rStyle w:val="Emphasis"/>
        </w:rPr>
        <w:t xml:space="preserve">, through your will, a </w:t>
      </w:r>
      <w:r w:rsidRPr="007D53A4">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7D53A4">
        <w:rPr>
          <w:rStyle w:val="Emphasis"/>
          <w:highlight w:val="green"/>
        </w:rPr>
        <w:t>all of us</w:t>
      </w:r>
      <w:r w:rsidRPr="00BB5F55">
        <w:rPr>
          <w:rStyle w:val="Emphasis"/>
        </w:rPr>
        <w:t xml:space="preserve"> were to </w:t>
      </w:r>
      <w:r w:rsidRPr="007D53A4">
        <w:rPr>
          <w:rStyle w:val="Emphasis"/>
          <w:highlight w:val="green"/>
        </w:rPr>
        <w:t>refuse to help people facing great hardship</w:t>
      </w:r>
      <w:r w:rsidRPr="00BB5F55">
        <w:rPr>
          <w:rStyle w:val="Emphasis"/>
        </w:rPr>
        <w:t xml:space="preserve"> the way (some) </w:t>
      </w:r>
      <w:r w:rsidRPr="007D53A4">
        <w:rPr>
          <w:rStyle w:val="Emphasis"/>
          <w:highlight w:val="green"/>
        </w:rPr>
        <w:t>journalists</w:t>
      </w:r>
      <w:r w:rsidRPr="00BB5F55">
        <w:rPr>
          <w:rStyle w:val="Emphasis"/>
        </w:rPr>
        <w:t xml:space="preserve"> claim to be </w:t>
      </w:r>
      <w:r w:rsidRPr="007D53A4">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7D53A4">
        <w:rPr>
          <w:rStyle w:val="Emphasis"/>
          <w:highlight w:val="green"/>
        </w:rPr>
        <w:t>required to recognise</w:t>
      </w:r>
      <w:r w:rsidRPr="00BB5F55">
        <w:rPr>
          <w:rStyle w:val="Emphasis"/>
        </w:rPr>
        <w:t xml:space="preserve"> that </w:t>
      </w:r>
      <w:r w:rsidRPr="007D53A4">
        <w:rPr>
          <w:rStyle w:val="Emphasis"/>
          <w:highlight w:val="green"/>
        </w:rPr>
        <w:t>human beings have</w:t>
      </w:r>
      <w:r w:rsidRPr="00BB5F55">
        <w:rPr>
          <w:rStyle w:val="Emphasis"/>
        </w:rPr>
        <w:t xml:space="preserve"> certain </w:t>
      </w:r>
      <w:r w:rsidRPr="007D53A4">
        <w:rPr>
          <w:rStyle w:val="Emphasis"/>
          <w:highlight w:val="green"/>
        </w:rPr>
        <w:t>basic rights</w:t>
      </w:r>
      <w:r w:rsidRPr="00BB5F55">
        <w:rPr>
          <w:rStyle w:val="Emphasis"/>
        </w:rPr>
        <w:t xml:space="preserve"> to which they are all entitled as human beings: These rights are </w:t>
      </w:r>
      <w:r w:rsidRPr="007D53A4">
        <w:rPr>
          <w:rStyle w:val="Emphasis"/>
          <w:highlight w:val="green"/>
        </w:rPr>
        <w:t>subject to qualification</w:t>
      </w:r>
      <w:r w:rsidRPr="00BB5F55">
        <w:rPr>
          <w:rStyle w:val="Emphasis"/>
        </w:rPr>
        <w:t xml:space="preserve"> only in order </w:t>
      </w:r>
      <w:r w:rsidRPr="007D53A4">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t>forbids the overriding of their most fundamental interests for the purpose of maximizing the happiness</w:t>
      </w:r>
      <w:r w:rsidRPr="00450502">
        <w:rPr>
          <w:sz w:val="14"/>
        </w:rPr>
        <w:t xml:space="preserve"> or welfare of others. (ibib.) Fried goes on to say that this </w:t>
      </w:r>
      <w:r w:rsidRPr="00BB5F55">
        <w:rPr>
          <w:rStyle w:val="Emphasis"/>
        </w:rPr>
        <w:t xml:space="preserve">recognition that all humans have moral entitlements, </w:t>
      </w:r>
      <w:r w:rsidRPr="007D53A4">
        <w:rPr>
          <w:rStyle w:val="Emphasis"/>
          <w:highlight w:val="green"/>
        </w:rPr>
        <w:t>correlates with</w:t>
      </w:r>
      <w:r w:rsidRPr="00BB5F55">
        <w:rPr>
          <w:rStyle w:val="Emphasis"/>
        </w:rPr>
        <w:t xml:space="preserve"> the </w:t>
      </w:r>
      <w:r w:rsidRPr="007D53A4">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7D53A4">
        <w:rPr>
          <w:rStyle w:val="Emphasis"/>
          <w:highlight w:val="green"/>
        </w:rPr>
        <w:t>Kant’s</w:t>
      </w:r>
      <w:r w:rsidRPr="00450502">
        <w:rPr>
          <w:rStyle w:val="Emphasis"/>
        </w:rPr>
        <w:t xml:space="preserve"> ‘Formula of the End in Itself’ (or </w:t>
      </w:r>
      <w:r w:rsidRPr="007D53A4">
        <w:rPr>
          <w:rStyle w:val="Emphasis"/>
          <w:highlight w:val="green"/>
        </w:rPr>
        <w:t>‘Principle of Humanity’) compels journalists to go</w:t>
      </w:r>
      <w:r w:rsidRPr="00450502">
        <w:rPr>
          <w:rStyle w:val="Emphasis"/>
        </w:rPr>
        <w:t xml:space="preserve"> the </w:t>
      </w:r>
      <w:r w:rsidRPr="007D53A4">
        <w:rPr>
          <w:rStyle w:val="Emphasis"/>
          <w:highlight w:val="green"/>
        </w:rPr>
        <w:t>extra mile to</w:t>
      </w:r>
      <w:r w:rsidRPr="00450502">
        <w:rPr>
          <w:rStyle w:val="Emphasis"/>
        </w:rPr>
        <w:t xml:space="preserve"> help </w:t>
      </w:r>
      <w:r w:rsidRPr="007D53A4">
        <w:rPr>
          <w:rStyle w:val="Emphasis"/>
          <w:highlight w:val="green"/>
        </w:rPr>
        <w:t>alleviate</w:t>
      </w:r>
      <w:r w:rsidRPr="00450502">
        <w:rPr>
          <w:rStyle w:val="Emphasis"/>
        </w:rPr>
        <w:t xml:space="preserve"> the </w:t>
      </w:r>
      <w:r w:rsidRPr="007D53A4">
        <w:rPr>
          <w:rStyle w:val="Emphasis"/>
          <w:highlight w:val="green"/>
        </w:rPr>
        <w:t>suffering of those</w:t>
      </w:r>
      <w:r w:rsidRPr="00450502">
        <w:rPr>
          <w:rStyle w:val="Emphasis"/>
        </w:rPr>
        <w:t xml:space="preserve"> that </w:t>
      </w:r>
      <w:r w:rsidRPr="007D53A4">
        <w:rPr>
          <w:rStyle w:val="Emphasis"/>
          <w:highlight w:val="green"/>
        </w:rPr>
        <w:t>they report on</w:t>
      </w:r>
      <w:r w:rsidRPr="00450502">
        <w:rPr>
          <w:rStyle w:val="Emphasis"/>
        </w:rPr>
        <w:t xml:space="preserve">, and even take action to save their lives. </w:t>
      </w:r>
      <w:r w:rsidRPr="007D53A4">
        <w:rPr>
          <w:rStyle w:val="Emphasis"/>
          <w:highlight w:val="green"/>
        </w:rPr>
        <w:t>When they fail</w:t>
      </w:r>
      <w:r w:rsidRPr="00450502">
        <w:rPr>
          <w:rStyle w:val="Emphasis"/>
        </w:rPr>
        <w:t xml:space="preserve"> to do that </w:t>
      </w:r>
      <w:r w:rsidRPr="007D53A4">
        <w:rPr>
          <w:rStyle w:val="Emphasis"/>
          <w:highlight w:val="green"/>
        </w:rPr>
        <w:t>and</w:t>
      </w:r>
      <w:r w:rsidRPr="00450502">
        <w:rPr>
          <w:rStyle w:val="Emphasis"/>
        </w:rPr>
        <w:t xml:space="preserve"> instead </w:t>
      </w:r>
      <w:r w:rsidRPr="007D53A4">
        <w:rPr>
          <w:rStyle w:val="Emphasis"/>
          <w:highlight w:val="green"/>
        </w:rPr>
        <w:t>simply report</w:t>
      </w:r>
      <w:r w:rsidRPr="00450502">
        <w:rPr>
          <w:rStyle w:val="Emphasis"/>
        </w:rPr>
        <w:t xml:space="preserve"> on such plight </w:t>
      </w:r>
      <w:r w:rsidRPr="007D53A4">
        <w:rPr>
          <w:rStyle w:val="Emphasis"/>
          <w:highlight w:val="green"/>
        </w:rPr>
        <w:t>with</w:t>
      </w:r>
      <w:r w:rsidRPr="00450502">
        <w:rPr>
          <w:rStyle w:val="Emphasis"/>
        </w:rPr>
        <w:t xml:space="preserve"> the clinical </w:t>
      </w:r>
      <w:r w:rsidRPr="007D53A4">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7D53A4">
        <w:rPr>
          <w:rStyle w:val="Emphasis"/>
          <w:highlight w:val="green"/>
        </w:rPr>
        <w:t>use</w:t>
      </w:r>
      <w:r w:rsidRPr="00450502">
        <w:rPr>
          <w:rStyle w:val="Emphasis"/>
        </w:rPr>
        <w:t xml:space="preserve"> their </w:t>
      </w:r>
      <w:r w:rsidRPr="007D53A4">
        <w:rPr>
          <w:rStyle w:val="Emphasis"/>
          <w:highlight w:val="green"/>
        </w:rPr>
        <w:t xml:space="preserve">subjects as mere </w:t>
      </w:r>
      <w:r w:rsidRPr="007D53A4">
        <w:rPr>
          <w:rStyle w:val="Emphasis"/>
          <w:highlight w:val="green"/>
        </w:rPr>
        <w:lastRenderedPageBreak/>
        <w:t>means to</w:t>
      </w:r>
      <w:r w:rsidRPr="00450502">
        <w:rPr>
          <w:rStyle w:val="Emphasis"/>
        </w:rPr>
        <w:t xml:space="preserve"> make money and </w:t>
      </w:r>
      <w:r w:rsidRPr="007D53A4">
        <w:rPr>
          <w:rStyle w:val="Emphasis"/>
          <w:highlight w:val="green"/>
        </w:rPr>
        <w:t>build</w:t>
      </w:r>
      <w:r w:rsidRPr="00450502">
        <w:rPr>
          <w:rStyle w:val="Emphasis"/>
        </w:rPr>
        <w:t xml:space="preserve"> their </w:t>
      </w:r>
      <w:r w:rsidRPr="007D53A4">
        <w:rPr>
          <w:rStyle w:val="Emphasis"/>
          <w:highlight w:val="green"/>
        </w:rPr>
        <w:t>careers</w:t>
      </w:r>
      <w:r w:rsidRPr="00450502">
        <w:rPr>
          <w:rStyle w:val="Emphasis"/>
        </w:rPr>
        <w:t xml:space="preserve">. By acting this way, journalists </w:t>
      </w:r>
      <w:r w:rsidRPr="007D53A4">
        <w:rPr>
          <w:rStyle w:val="Emphasis"/>
          <w:highlight w:val="green"/>
        </w:rPr>
        <w:t>act</w:t>
      </w:r>
      <w:r w:rsidRPr="00450502">
        <w:rPr>
          <w:rStyle w:val="Emphasis"/>
        </w:rPr>
        <w:t xml:space="preserve"> unjustly and </w:t>
      </w:r>
      <w:r w:rsidRPr="007D53A4">
        <w:rPr>
          <w:rStyle w:val="Emphasis"/>
          <w:highlight w:val="green"/>
        </w:rPr>
        <w:t>wrongfully</w:t>
      </w:r>
      <w:r w:rsidRPr="00450502">
        <w:rPr>
          <w:rStyle w:val="Emphasis"/>
        </w:rPr>
        <w:t>. That is because a victim of such tragedy would ordinarily expect another human being to help to alleviate his or her suffering.</w:t>
      </w:r>
    </w:p>
    <w:p w14:paraId="51B74A86" w14:textId="26988C3B" w:rsidR="00B604E1" w:rsidRDefault="00B604E1" w:rsidP="00B604E1">
      <w:pPr>
        <w:pStyle w:val="Heading4"/>
      </w:pPr>
      <w:r>
        <w:t>Interpretation: affirmative teams must not read new offense in the 1ar related to a new fw, weigh aff arguments under our fw, recontextualize aff arguments under a different fw, or turn the 1nc fw</w:t>
      </w:r>
    </w:p>
    <w:p w14:paraId="7FB2E917" w14:textId="77777777" w:rsidR="00B604E1" w:rsidRDefault="00B604E1" w:rsidP="00B604E1">
      <w:pPr>
        <w:pStyle w:val="Heading4"/>
      </w:pPr>
      <w:r>
        <w:t xml:space="preserve">1] </w:t>
      </w:r>
      <w:r w:rsidRPr="00DE0C10">
        <w:rPr>
          <w:u w:val="single"/>
        </w:rPr>
        <w:t>Phil Clash</w:t>
      </w:r>
      <w:r>
        <w:rPr>
          <w:u w:val="single"/>
        </w:rPr>
        <w:t xml:space="preserve"> and Time Skew</w:t>
      </w:r>
      <w:r>
        <w:t>- anything else allows them to concede all our framework interactions and just go for 4 minutes of turns against our NC which o/w since phil is the only thing unique to LD Debate and time is the only quantifiable metric of abuse</w:t>
      </w:r>
    </w:p>
    <w:p w14:paraId="314FE989" w14:textId="5AFEB872" w:rsidR="00B604E1" w:rsidRDefault="00B604E1" w:rsidP="00B604E1">
      <w:pPr>
        <w:pStyle w:val="Heading2"/>
      </w:pPr>
      <w:r>
        <w:lastRenderedPageBreak/>
        <w:t>3</w:t>
      </w:r>
    </w:p>
    <w:p w14:paraId="2E58049A" w14:textId="77777777" w:rsidR="00B604E1" w:rsidRDefault="00B604E1" w:rsidP="00B604E1">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nc – their framing collapses since you must say it is true that a world is better than another before you adopt it. </w:t>
      </w:r>
    </w:p>
    <w:p w14:paraId="01B55234" w14:textId="77777777" w:rsidR="00B604E1" w:rsidRDefault="00B604E1" w:rsidP="00B604E1">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241F4898" w14:textId="77777777" w:rsidR="00B604E1" w:rsidRDefault="00B604E1" w:rsidP="00B604E1">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p>
    <w:p w14:paraId="5F30AF6F" w14:textId="77777777" w:rsidR="00B604E1" w:rsidRDefault="00B604E1" w:rsidP="00B604E1">
      <w:pPr>
        <w:pStyle w:val="Heading4"/>
      </w:pPr>
      <w:r>
        <w:t>a priori’s 1</w:t>
      </w:r>
      <w:r w:rsidRPr="000E6C60">
        <w:rPr>
          <w:vertAlign w:val="superscript"/>
        </w:rPr>
        <w:t>st</w:t>
      </w:r>
      <w:r>
        <w:t xml:space="preserve"> – even worlds framing requires ethics that begin from a priori principles like reason or pleasure so we control the internal link to functional debates.</w:t>
      </w:r>
    </w:p>
    <w:p w14:paraId="69C7195A" w14:textId="77777777" w:rsidR="00B604E1" w:rsidRDefault="00B604E1" w:rsidP="00B604E1">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7348A25D" w14:textId="77777777" w:rsidR="00B604E1" w:rsidRPr="00B010E7" w:rsidRDefault="00B604E1" w:rsidP="00B604E1">
      <w:pPr>
        <w:pStyle w:val="Heading4"/>
      </w:pPr>
      <w:r w:rsidRPr="00B010E7">
        <w:t>1]</w:t>
      </w:r>
      <w:r>
        <w:t xml:space="preserve"> </w:t>
      </w:r>
      <w:r w:rsidRPr="00B010E7">
        <w:t>In</w:t>
      </w:r>
      <w:r w:rsidRPr="00EA6FFB">
        <w:rPr>
          <w:rStyle w:val="FootnoteReference"/>
        </w:rPr>
        <w:footnoteReference w:id="3"/>
      </w:r>
      <w:r>
        <w:t xml:space="preserve">  </w:t>
      </w:r>
      <w:r w:rsidRPr="007D53A4">
        <w:rPr>
          <w:rStyle w:val="StyleUnderline"/>
          <w:highlight w:val="green"/>
        </w:rPr>
        <w:t>used</w:t>
      </w:r>
      <w:r w:rsidRPr="00EA6FFB">
        <w:rPr>
          <w:rStyle w:val="StyleUnderline"/>
        </w:rPr>
        <w:t xml:space="preserve"> as a function word </w:t>
      </w:r>
      <w:r w:rsidRPr="007D53A4">
        <w:rPr>
          <w:rStyle w:val="StyleUnderline"/>
          <w:highlight w:val="green"/>
        </w:rPr>
        <w:t>to indicate</w:t>
      </w:r>
      <w:r w:rsidRPr="00EA6FFB">
        <w:rPr>
          <w:rStyle w:val="StyleUnderline"/>
        </w:rPr>
        <w:t xml:space="preserve"> </w:t>
      </w:r>
      <w:r w:rsidRPr="007D53A4">
        <w:rPr>
          <w:rStyle w:val="StyleUnderline"/>
          <w:highlight w:val="green"/>
        </w:rPr>
        <w:t xml:space="preserve">means, </w:t>
      </w:r>
      <w:r w:rsidRPr="001B5F03">
        <w:rPr>
          <w:rStyle w:val="StyleUnderline"/>
        </w:rPr>
        <w:t>medium, or instrumentality</w:t>
      </w:r>
      <w:r>
        <w:rPr>
          <w:rStyle w:val="StyleUnderline"/>
        </w:rPr>
        <w:t xml:space="preserve"> </w:t>
      </w:r>
      <w:r w:rsidRPr="00B010E7">
        <w:t xml:space="preserve">but the </w:t>
      </w:r>
      <w:r>
        <w:t>rez</w:t>
      </w:r>
      <w:r w:rsidRPr="00B010E7">
        <w:t xml:space="preserve"> doesn’t specify so vote neg on presumption</w:t>
      </w:r>
    </w:p>
    <w:p w14:paraId="4489C903" w14:textId="77777777" w:rsidR="00B604E1" w:rsidRDefault="00B604E1" w:rsidP="00B604E1">
      <w:pPr>
        <w:pStyle w:val="Heading4"/>
      </w:pPr>
      <w:r>
        <w:t>2] a</w:t>
      </w:r>
      <w:r>
        <w:rPr>
          <w:rStyle w:val="FootnoteReference"/>
        </w:rPr>
        <w:footnoteReference w:id="4"/>
      </w:r>
      <w:r>
        <w:t xml:space="preserve"> “</w:t>
      </w:r>
      <w:r w:rsidRPr="00961486">
        <w:rPr>
          <w:rStyle w:val="Emphasis"/>
        </w:rPr>
        <w:t xml:space="preserve">used when </w:t>
      </w:r>
      <w:r w:rsidRPr="007D53A4">
        <w:rPr>
          <w:rStyle w:val="Emphasis"/>
          <w:highlight w:val="green"/>
        </w:rPr>
        <w:t>express</w:t>
      </w:r>
      <w:r w:rsidRPr="00961486">
        <w:rPr>
          <w:rStyle w:val="Emphasis"/>
        </w:rPr>
        <w:t xml:space="preserve">ing rates or </w:t>
      </w:r>
      <w:r w:rsidRPr="007D53A4">
        <w:rPr>
          <w:rStyle w:val="Emphasis"/>
          <w:highlight w:val="green"/>
        </w:rPr>
        <w:t>ratios</w:t>
      </w:r>
      <w:r w:rsidRPr="00961486">
        <w:rPr>
          <w:rStyle w:val="Emphasis"/>
        </w:rPr>
        <w:t>; in, to, or for each; per</w:t>
      </w:r>
      <w:r>
        <w:t>” but there are no numbers in the rez</w:t>
      </w:r>
    </w:p>
    <w:p w14:paraId="74F16269" w14:textId="77777777" w:rsidR="00B604E1" w:rsidRPr="00B010E7" w:rsidRDefault="00B604E1" w:rsidP="00B604E1">
      <w:pPr>
        <w:pStyle w:val="Heading4"/>
      </w:pPr>
      <w:r w:rsidRPr="00B010E7">
        <w:t>3]</w:t>
      </w:r>
      <w:r>
        <w:t xml:space="preserve"> </w:t>
      </w:r>
      <w:r w:rsidRPr="00B010E7">
        <w:t>democracy</w:t>
      </w:r>
      <w:r w:rsidRPr="00EA6FFB">
        <w:rPr>
          <w:rStyle w:val="FootnoteReference"/>
        </w:rPr>
        <w:footnoteReference w:id="5"/>
      </w:r>
      <w:r w:rsidRPr="00EA6FFB">
        <w:t xml:space="preserve"> </w:t>
      </w:r>
      <w:r w:rsidRPr="00EA6FFB">
        <w:rPr>
          <w:rStyle w:val="StyleUnderline"/>
        </w:rPr>
        <w:t xml:space="preserve">The practice or </w:t>
      </w:r>
      <w:r w:rsidRPr="007D53A4">
        <w:rPr>
          <w:rStyle w:val="StyleUnderline"/>
          <w:highlight w:val="green"/>
        </w:rPr>
        <w:t>principles of social equality</w:t>
      </w:r>
      <w:r>
        <w:rPr>
          <w:rStyle w:val="StyleUnderline"/>
        </w:rPr>
        <w:t xml:space="preserve"> </w:t>
      </w:r>
      <w:r w:rsidRPr="00B010E7">
        <w:t xml:space="preserve">but its logically impossible to be inside principles. </w:t>
      </w:r>
    </w:p>
    <w:p w14:paraId="6B594CAE" w14:textId="77777777" w:rsidR="00B604E1" w:rsidRPr="00B010E7" w:rsidRDefault="00B604E1" w:rsidP="00B604E1">
      <w:pPr>
        <w:pStyle w:val="Heading4"/>
      </w:pPr>
      <w:r w:rsidRPr="00B010E7">
        <w:t>4] free</w:t>
      </w:r>
      <w:r w:rsidRPr="00EA6FFB">
        <w:rPr>
          <w:rStyle w:val="FootnoteReference"/>
        </w:rPr>
        <w:footnoteReference w:id="6"/>
      </w:r>
      <w:r w:rsidRPr="00EA6FFB">
        <w:t xml:space="preserve"> </w:t>
      </w:r>
      <w:r w:rsidRPr="007D53A4">
        <w:rPr>
          <w:rStyle w:val="StyleUnderline"/>
          <w:highlight w:val="green"/>
        </w:rPr>
        <w:t>conveying only the broad sense; not literal</w:t>
      </w:r>
      <w:r>
        <w:rPr>
          <w:rStyle w:val="StyleUnderline"/>
        </w:rPr>
        <w:t xml:space="preserve">, </w:t>
      </w:r>
      <w:r w:rsidRPr="00B010E7">
        <w:t>so literal objectivity is impossible, vote neg on presumption</w:t>
      </w:r>
    </w:p>
    <w:p w14:paraId="5BDF96D6" w14:textId="77777777" w:rsidR="00B604E1" w:rsidRPr="00B010E7" w:rsidRDefault="00B604E1" w:rsidP="00B604E1">
      <w:pPr>
        <w:pStyle w:val="Heading4"/>
      </w:pPr>
      <w:r w:rsidRPr="00B010E7">
        <w:t>5] press</w:t>
      </w:r>
      <w:r w:rsidRPr="00EA6FFB">
        <w:rPr>
          <w:rStyle w:val="FootnoteReference"/>
        </w:rPr>
        <w:footnoteReference w:id="7"/>
      </w:r>
      <w:r w:rsidRPr="00EA6FFB">
        <w:t xml:space="preserve"> </w:t>
      </w:r>
      <w:r w:rsidRPr="007D53A4">
        <w:rPr>
          <w:rStyle w:val="StyleUnderline"/>
          <w:highlight w:val="green"/>
        </w:rPr>
        <w:t>Move or cause to move</w:t>
      </w:r>
      <w:r w:rsidRPr="00EA6FFB">
        <w:rPr>
          <w:rStyle w:val="StyleUnderline"/>
        </w:rPr>
        <w:t xml:space="preserve"> into a position of contact with something by exerting continuous physical force</w:t>
      </w:r>
      <w:r>
        <w:rPr>
          <w:rStyle w:val="StyleUnderline"/>
        </w:rPr>
        <w:t xml:space="preserve">, </w:t>
      </w:r>
      <w:r w:rsidRPr="00B010E7">
        <w:t>but theres no movement in the re</w:t>
      </w:r>
      <w:r>
        <w:t>z</w:t>
      </w:r>
    </w:p>
    <w:p w14:paraId="2BAA71AD" w14:textId="77777777" w:rsidR="00B604E1" w:rsidRPr="00B010E7" w:rsidRDefault="00B604E1" w:rsidP="00B604E1">
      <w:pPr>
        <w:pStyle w:val="Heading4"/>
      </w:pPr>
      <w:r w:rsidRPr="00B010E7">
        <w:t>6] to</w:t>
      </w:r>
      <w:r w:rsidRPr="00EA6FFB">
        <w:rPr>
          <w:rStyle w:val="FootnoteReference"/>
        </w:rPr>
        <w:footnoteReference w:id="8"/>
      </w:r>
      <w:r w:rsidRPr="00EA6FFB">
        <w:t xml:space="preserve"> </w:t>
      </w:r>
      <w:r w:rsidRPr="00B010E7">
        <w:t>means</w:t>
      </w:r>
      <w:r>
        <w:t xml:space="preserve"> </w:t>
      </w:r>
      <w:r w:rsidRPr="00970F7D">
        <w:rPr>
          <w:rStyle w:val="Emphasis"/>
        </w:rPr>
        <w:t>“</w:t>
      </w:r>
      <w:r w:rsidRPr="007D53A4">
        <w:rPr>
          <w:rStyle w:val="Emphasis"/>
          <w:highlight w:val="green"/>
        </w:rPr>
        <w:t>express</w:t>
      </w:r>
      <w:r w:rsidRPr="00970F7D">
        <w:rPr>
          <w:rStyle w:val="Emphasis"/>
        </w:rPr>
        <w:t xml:space="preserve">ing motion in the </w:t>
      </w:r>
      <w:r w:rsidRPr="007D53A4">
        <w:rPr>
          <w:rStyle w:val="Emphasis"/>
          <w:highlight w:val="green"/>
        </w:rPr>
        <w:t>direction</w:t>
      </w:r>
      <w:r w:rsidRPr="00970F7D">
        <w:rPr>
          <w:rStyle w:val="Emphasis"/>
        </w:rPr>
        <w:t xml:space="preserve"> </w:t>
      </w:r>
      <w:r w:rsidRPr="007D53A4">
        <w:rPr>
          <w:rStyle w:val="Emphasis"/>
          <w:highlight w:val="green"/>
        </w:rPr>
        <w:t>of (a</w:t>
      </w:r>
      <w:r w:rsidRPr="00970F7D">
        <w:rPr>
          <w:rStyle w:val="Emphasis"/>
        </w:rPr>
        <w:t xml:space="preserve"> particular </w:t>
      </w:r>
      <w:r w:rsidRPr="007D53A4">
        <w:rPr>
          <w:rStyle w:val="Emphasis"/>
          <w:highlight w:val="green"/>
        </w:rPr>
        <w:t>location</w:t>
      </w:r>
      <w:r w:rsidRPr="00970F7D">
        <w:rPr>
          <w:rStyle w:val="Emphasis"/>
        </w:rPr>
        <w:t>)”</w:t>
      </w:r>
      <w:r>
        <w:t xml:space="preserve"> </w:t>
      </w:r>
      <w:r w:rsidRPr="00B010E7">
        <w:t>but the rez doesn’t have direction or location</w:t>
      </w:r>
    </w:p>
    <w:p w14:paraId="44D7BCD5" w14:textId="77777777" w:rsidR="00B604E1" w:rsidRPr="00B010E7" w:rsidRDefault="00B604E1" w:rsidP="00B604E1">
      <w:pPr>
        <w:pStyle w:val="Heading4"/>
      </w:pPr>
      <w:r w:rsidRPr="00B010E7">
        <w:t>7] objectivity</w:t>
      </w:r>
      <w:r w:rsidRPr="00EA6FFB">
        <w:rPr>
          <w:rStyle w:val="FootnoteReference"/>
        </w:rPr>
        <w:footnoteReference w:id="9"/>
      </w:r>
      <w:r w:rsidRPr="00EA6FFB">
        <w:t xml:space="preserve"> </w:t>
      </w:r>
      <w:r w:rsidRPr="00B010E7">
        <w:t xml:space="preserve"> means </w:t>
      </w:r>
      <w:r w:rsidRPr="00EA6FFB">
        <w:rPr>
          <w:rStyle w:val="StyleUnderline"/>
        </w:rPr>
        <w:t xml:space="preserve">the state or </w:t>
      </w:r>
      <w:r w:rsidRPr="007D53A4">
        <w:rPr>
          <w:rStyle w:val="StyleUnderline"/>
          <w:highlight w:val="green"/>
        </w:rPr>
        <w:t>quality of being</w:t>
      </w:r>
      <w:r w:rsidRPr="00EA6FFB">
        <w:rPr>
          <w:rStyle w:val="StyleUnderline"/>
        </w:rPr>
        <w:t xml:space="preserve"> objective and </w:t>
      </w:r>
      <w:r w:rsidRPr="007D53A4">
        <w:rPr>
          <w:rStyle w:val="StyleUnderline"/>
          <w:highlight w:val="green"/>
        </w:rPr>
        <w:t>fair</w:t>
      </w:r>
      <w:r>
        <w:rPr>
          <w:rStyle w:val="StyleUnderline"/>
        </w:rPr>
        <w:t xml:space="preserve">, </w:t>
      </w:r>
      <w:r w:rsidRPr="00B010E7">
        <w:t>but news has to have one correct literature base</w:t>
      </w:r>
    </w:p>
    <w:p w14:paraId="2374200E" w14:textId="77777777" w:rsidR="00B604E1" w:rsidRDefault="00B604E1" w:rsidP="00B604E1">
      <w:pPr>
        <w:pStyle w:val="Heading4"/>
        <w:rPr>
          <w:rStyle w:val="StyleUnderline"/>
        </w:rPr>
      </w:pPr>
      <w:r w:rsidRPr="00B010E7">
        <w:t>8] over</w:t>
      </w:r>
      <w:r w:rsidRPr="00EA6FFB">
        <w:rPr>
          <w:rStyle w:val="FootnoteReference"/>
        </w:rPr>
        <w:footnoteReference w:id="10"/>
      </w:r>
      <w:r w:rsidRPr="00EA6FFB">
        <w:t xml:space="preserve"> </w:t>
      </w:r>
      <w:r w:rsidRPr="00B010E7">
        <w:t xml:space="preserve"> means</w:t>
      </w:r>
      <w:r>
        <w:rPr>
          <w:rStyle w:val="StyleUnderline"/>
        </w:rPr>
        <w:t xml:space="preserve"> </w:t>
      </w:r>
      <w:r w:rsidRPr="007D53A4">
        <w:rPr>
          <w:rStyle w:val="StyleUnderline"/>
          <w:highlight w:val="green"/>
        </w:rPr>
        <w:t>above or higher than something else</w:t>
      </w:r>
      <w:r>
        <w:rPr>
          <w:rStyle w:val="StyleUnderline"/>
        </w:rPr>
        <w:t xml:space="preserve">, sometimes so that one thing covers the other; above, </w:t>
      </w:r>
      <w:r w:rsidRPr="00B010E7">
        <w:t>but theres no positions in the resolution</w:t>
      </w:r>
    </w:p>
    <w:p w14:paraId="38FE8969" w14:textId="77777777" w:rsidR="00B604E1" w:rsidRPr="00A154FB" w:rsidRDefault="00B604E1" w:rsidP="00B604E1">
      <w:pPr>
        <w:pStyle w:val="Heading4"/>
      </w:pPr>
      <w:r w:rsidRPr="00EA6FFB">
        <w:t>9] advocacy</w:t>
      </w:r>
      <w:r w:rsidRPr="00EA6FFB">
        <w:rPr>
          <w:rStyle w:val="FootnoteReference"/>
        </w:rPr>
        <w:footnoteReference w:id="11"/>
      </w:r>
      <w:r w:rsidRPr="00B010E7">
        <w:t xml:space="preserve"> </w:t>
      </w:r>
      <w:r w:rsidRPr="00EA6FFB">
        <w:t>means</w:t>
      </w:r>
      <w:r>
        <w:rPr>
          <w:rStyle w:val="StyleUnderline"/>
        </w:rPr>
        <w:t xml:space="preserve"> the </w:t>
      </w:r>
      <w:r w:rsidRPr="007D53A4">
        <w:rPr>
          <w:rStyle w:val="StyleUnderline"/>
          <w:highlight w:val="green"/>
        </w:rPr>
        <w:t>work of defending people in court</w:t>
      </w:r>
      <w:r>
        <w:rPr>
          <w:rStyle w:val="StyleUnderline"/>
        </w:rPr>
        <w:t xml:space="preserve">, </w:t>
      </w:r>
      <w:r w:rsidRPr="00EA6FFB">
        <w:t xml:space="preserve">but there are no courts in the resolution. </w:t>
      </w:r>
    </w:p>
    <w:p w14:paraId="78F6D317" w14:textId="38DB5E92" w:rsidR="00B604E1" w:rsidRDefault="00B604E1" w:rsidP="00B604E1">
      <w:pPr>
        <w:pStyle w:val="Heading2"/>
      </w:pPr>
      <w:r>
        <w:lastRenderedPageBreak/>
        <w:t>4</w:t>
      </w:r>
    </w:p>
    <w:p w14:paraId="612A82C8" w14:textId="77777777" w:rsidR="00B604E1" w:rsidRDefault="00B604E1" w:rsidP="00B604E1">
      <w:pPr>
        <w:pStyle w:val="Heading4"/>
      </w:pPr>
      <w:r>
        <w:t>CP Text – In a Democracy, a Free Press ought to prioritize Objectivity over Advocacy, except for instances of Peace Journalism.</w:t>
      </w:r>
    </w:p>
    <w:p w14:paraId="36E814E3" w14:textId="77777777" w:rsidR="00B604E1" w:rsidRDefault="00B604E1" w:rsidP="00B604E1">
      <w:pPr>
        <w:pStyle w:val="Heading4"/>
      </w:pPr>
      <w:r>
        <w:t xml:space="preserve">The CP competes – Peace Journalism is a form of </w:t>
      </w:r>
      <w:r>
        <w:rPr>
          <w:u w:val="single"/>
        </w:rPr>
        <w:t>advocacy journalism</w:t>
      </w:r>
      <w:r>
        <w:t xml:space="preserve"> since it is a form of </w:t>
      </w:r>
      <w:r>
        <w:rPr>
          <w:u w:val="single"/>
        </w:rPr>
        <w:t>agenda-setting</w:t>
      </w:r>
      <w:r>
        <w:t xml:space="preserve"> and </w:t>
      </w:r>
      <w:r>
        <w:rPr>
          <w:u w:val="single"/>
        </w:rPr>
        <w:t>framing</w:t>
      </w:r>
      <w:r>
        <w:t>.</w:t>
      </w:r>
    </w:p>
    <w:p w14:paraId="00762754" w14:textId="77777777" w:rsidR="00B604E1" w:rsidRPr="00CE5963" w:rsidRDefault="00B604E1" w:rsidP="00B604E1">
      <w:pPr>
        <w:shd w:val="clear" w:color="auto" w:fill="FFFFFF"/>
        <w:rPr>
          <w:rFonts w:ascii="Segoe UI" w:eastAsia="Times New Roman" w:hAnsi="Segoe UI" w:cs="Segoe UI"/>
          <w:b/>
          <w:bCs/>
          <w:sz w:val="24"/>
        </w:rPr>
      </w:pPr>
      <w:r w:rsidRPr="0025497D">
        <w:rPr>
          <w:rStyle w:val="Style13ptBold"/>
        </w:rPr>
        <w:t>Hakorimana 20</w:t>
      </w:r>
      <w:r w:rsidRPr="0025497D">
        <w:t xml:space="preserve">, Gratien. Exploring </w:t>
      </w:r>
      <w:r w:rsidRPr="00CE5963">
        <w:t>peace journalism practices for conflict prevention in Rwanda: The case study of Pax Press initiative. Diss. University of Rwanda, 2020. (Master's degree, bachelor's and diploma, peace studies and conflict transformation, political science and mass media studies at the University of Rwanda)//Elmer</w:t>
      </w:r>
      <w:r>
        <w:rPr>
          <w:rFonts w:ascii="Segoe UI" w:eastAsia="Times New Roman" w:hAnsi="Segoe UI" w:cs="Segoe UI"/>
          <w:sz w:val="24"/>
          <w:shd w:val="clear" w:color="auto" w:fill="FFFFFF"/>
        </w:rPr>
        <w:t xml:space="preserve"> </w:t>
      </w:r>
    </w:p>
    <w:p w14:paraId="4FCF7358" w14:textId="77777777" w:rsidR="00B604E1" w:rsidRDefault="00B604E1" w:rsidP="00B604E1">
      <w:pPr>
        <w:rPr>
          <w:rStyle w:val="StyleUnderline"/>
        </w:rPr>
      </w:pPr>
      <w:r w:rsidRPr="00CE5963">
        <w:rPr>
          <w:sz w:val="16"/>
        </w:rPr>
        <w:t xml:space="preserve">(viii) </w:t>
      </w:r>
      <w:r w:rsidRPr="00A2271F">
        <w:rPr>
          <w:rStyle w:val="Emphasis"/>
        </w:rPr>
        <w:t>Framing theory</w:t>
      </w:r>
      <w:r w:rsidRPr="00CE5963">
        <w:rPr>
          <w:sz w:val="16"/>
        </w:rPr>
        <w:t xml:space="preserve">: it </w:t>
      </w:r>
      <w:r w:rsidRPr="0079169E">
        <w:rPr>
          <w:rStyle w:val="Emphasis"/>
        </w:rPr>
        <w:t xml:space="preserve">examines </w:t>
      </w:r>
      <w:r w:rsidRPr="00A2271F">
        <w:rPr>
          <w:rStyle w:val="Emphasis"/>
        </w:rPr>
        <w:t xml:space="preserve">how journalists choose what to report </w:t>
      </w:r>
      <w:r w:rsidRPr="0079169E">
        <w:rPr>
          <w:rStyle w:val="Emphasis"/>
        </w:rPr>
        <w:t>on</w:t>
      </w:r>
      <w:r w:rsidRPr="0079169E">
        <w:rPr>
          <w:sz w:val="16"/>
        </w:rPr>
        <w:t xml:space="preserve"> </w:t>
      </w:r>
      <w:r w:rsidRPr="00CE5963">
        <w:rPr>
          <w:sz w:val="16"/>
        </w:rPr>
        <w:t xml:space="preserve">and how they report what they chose. Now, both theories, </w:t>
      </w:r>
      <w:r w:rsidRPr="007D53A4">
        <w:rPr>
          <w:rStyle w:val="Emphasis"/>
          <w:highlight w:val="green"/>
        </w:rPr>
        <w:t>agenda-setting and framing</w:t>
      </w:r>
      <w:r w:rsidRPr="00CE5963">
        <w:rPr>
          <w:sz w:val="16"/>
        </w:rPr>
        <w:t xml:space="preserve">, </w:t>
      </w:r>
      <w:r w:rsidRPr="00A2271F">
        <w:rPr>
          <w:rStyle w:val="Emphasis"/>
          <w:bdr w:val="single" w:sz="18" w:space="0" w:color="auto"/>
        </w:rPr>
        <w:t xml:space="preserve">are </w:t>
      </w:r>
      <w:r w:rsidRPr="007D53A4">
        <w:rPr>
          <w:rStyle w:val="Emphasis"/>
          <w:highlight w:val="green"/>
          <w:bdr w:val="single" w:sz="18" w:space="0" w:color="auto"/>
        </w:rPr>
        <w:t>critical in peace journalism</w:t>
      </w:r>
      <w:r w:rsidRPr="007D53A4">
        <w:rPr>
          <w:sz w:val="16"/>
          <w:highlight w:val="green"/>
        </w:rPr>
        <w:t xml:space="preserve"> </w:t>
      </w:r>
      <w:r w:rsidRPr="00A2271F">
        <w:rPr>
          <w:rStyle w:val="Emphasis"/>
        </w:rPr>
        <w:t>because</w:t>
      </w:r>
      <w:r w:rsidRPr="00A2271F">
        <w:rPr>
          <w:sz w:val="16"/>
        </w:rPr>
        <w:t xml:space="preserve"> </w:t>
      </w:r>
      <w:r w:rsidRPr="00CE5963">
        <w:rPr>
          <w:sz w:val="16"/>
        </w:rPr>
        <w:t>“</w:t>
      </w:r>
      <w:r w:rsidRPr="0079169E">
        <w:rPr>
          <w:rStyle w:val="Emphasis"/>
        </w:rPr>
        <w:t xml:space="preserve">any meaningful debate about </w:t>
      </w:r>
      <w:r w:rsidRPr="007D53A4">
        <w:rPr>
          <w:rStyle w:val="Emphasis"/>
          <w:highlight w:val="green"/>
        </w:rPr>
        <w:t>journalism</w:t>
      </w:r>
      <w:r w:rsidRPr="007D53A4">
        <w:rPr>
          <w:sz w:val="16"/>
          <w:highlight w:val="green"/>
        </w:rPr>
        <w:t xml:space="preserve"> </w:t>
      </w:r>
      <w:r w:rsidRPr="007D53A4">
        <w:rPr>
          <w:rStyle w:val="Emphasis"/>
          <w:highlight w:val="green"/>
        </w:rPr>
        <w:t>must include</w:t>
      </w:r>
      <w:r w:rsidRPr="007D53A4">
        <w:rPr>
          <w:sz w:val="16"/>
          <w:highlight w:val="green"/>
        </w:rPr>
        <w:t xml:space="preserve"> </w:t>
      </w:r>
      <w:r w:rsidRPr="00CE5963">
        <w:rPr>
          <w:sz w:val="16"/>
        </w:rPr>
        <w:t xml:space="preserve">some efforts to set out the basis on </w:t>
      </w:r>
      <w:r w:rsidRPr="007D53A4">
        <w:rPr>
          <w:rStyle w:val="Emphasis"/>
          <w:highlight w:val="green"/>
        </w:rPr>
        <w:t>which</w:t>
      </w:r>
      <w:r w:rsidRPr="007D53A4">
        <w:rPr>
          <w:sz w:val="16"/>
          <w:highlight w:val="green"/>
        </w:rPr>
        <w:t xml:space="preserve"> </w:t>
      </w:r>
      <w:r w:rsidRPr="00CE5963">
        <w:rPr>
          <w:sz w:val="16"/>
        </w:rPr>
        <w:t xml:space="preserve">some </w:t>
      </w:r>
      <w:r w:rsidRPr="0079169E">
        <w:rPr>
          <w:rStyle w:val="Emphasis"/>
        </w:rPr>
        <w:t xml:space="preserve">forms of </w:t>
      </w:r>
      <w:r w:rsidRPr="007D53A4">
        <w:rPr>
          <w:rStyle w:val="Emphasis"/>
          <w:highlight w:val="green"/>
        </w:rPr>
        <w:t>representation should be preferred</w:t>
      </w:r>
      <w:r w:rsidRPr="0079169E">
        <w:rPr>
          <w:rStyle w:val="Emphasis"/>
        </w:rPr>
        <w:t xml:space="preserve"> to others</w:t>
      </w:r>
      <w:r w:rsidRPr="00CE5963">
        <w:rPr>
          <w:sz w:val="16"/>
        </w:rPr>
        <w:t xml:space="preserve">”. </w:t>
      </w:r>
      <w:r w:rsidRPr="00CE5963">
        <w:rPr>
          <w:rStyle w:val="StyleUnderline"/>
        </w:rPr>
        <w:t>Agenda setting and framing theories are often combined together, because they share the focus on the influence of media to the audience</w:t>
      </w:r>
      <w:r w:rsidRPr="00CE5963">
        <w:rPr>
          <w:sz w:val="16"/>
        </w:rPr>
        <w:t xml:space="preserve">. This is why they are recognized as </w:t>
      </w:r>
      <w:r w:rsidRPr="007D53A4">
        <w:rPr>
          <w:rStyle w:val="Emphasis"/>
          <w:highlight w:val="green"/>
          <w:bdr w:val="single" w:sz="18" w:space="0" w:color="auto"/>
        </w:rPr>
        <w:t xml:space="preserve">important in </w:t>
      </w:r>
      <w:r w:rsidRPr="0079169E">
        <w:rPr>
          <w:rStyle w:val="Emphasis"/>
          <w:bdr w:val="single" w:sz="18" w:space="0" w:color="auto"/>
        </w:rPr>
        <w:t xml:space="preserve">the </w:t>
      </w:r>
      <w:r w:rsidRPr="007D53A4">
        <w:rPr>
          <w:rStyle w:val="Emphasis"/>
          <w:highlight w:val="green"/>
          <w:bdr w:val="single" w:sz="18" w:space="0" w:color="auto"/>
        </w:rPr>
        <w:t>Peace journalism</w:t>
      </w:r>
      <w:r w:rsidRPr="00CE5963">
        <w:rPr>
          <w:sz w:val="16"/>
        </w:rPr>
        <w:t xml:space="preserve">, </w:t>
      </w:r>
      <w:r w:rsidRPr="007D53A4">
        <w:rPr>
          <w:rStyle w:val="Emphasis"/>
          <w:highlight w:val="green"/>
          <w:bdr w:val="single" w:sz="18" w:space="0" w:color="auto"/>
        </w:rPr>
        <w:t xml:space="preserve">and </w:t>
      </w:r>
      <w:r w:rsidRPr="0079169E">
        <w:rPr>
          <w:rStyle w:val="Emphasis"/>
          <w:bdr w:val="single" w:sz="18" w:space="0" w:color="auto"/>
        </w:rPr>
        <w:t xml:space="preserve">other </w:t>
      </w:r>
      <w:r w:rsidRPr="007D53A4">
        <w:rPr>
          <w:rStyle w:val="Emphasis"/>
          <w:highlight w:val="green"/>
          <w:bdr w:val="single" w:sz="18" w:space="0" w:color="auto"/>
        </w:rPr>
        <w:t xml:space="preserve">advocacy </w:t>
      </w:r>
      <w:r w:rsidRPr="0079169E">
        <w:rPr>
          <w:rStyle w:val="Emphasis"/>
          <w:bdr w:val="single" w:sz="18" w:space="0" w:color="auto"/>
        </w:rPr>
        <w:t xml:space="preserve">forms of </w:t>
      </w:r>
      <w:r w:rsidRPr="007D53A4">
        <w:rPr>
          <w:rStyle w:val="Emphasis"/>
          <w:highlight w:val="green"/>
          <w:bdr w:val="single" w:sz="18" w:space="0" w:color="auto"/>
        </w:rPr>
        <w:t>journalism</w:t>
      </w:r>
      <w:r w:rsidRPr="007D53A4">
        <w:rPr>
          <w:sz w:val="16"/>
          <w:highlight w:val="green"/>
        </w:rPr>
        <w:t xml:space="preserve"> </w:t>
      </w:r>
      <w:r w:rsidRPr="00CE5963">
        <w:rPr>
          <w:rStyle w:val="StyleUnderline"/>
        </w:rPr>
        <w:t>according to some studies (Ogenga, 2019: 68).</w:t>
      </w:r>
    </w:p>
    <w:p w14:paraId="6488C8CA" w14:textId="77777777" w:rsidR="00B604E1" w:rsidRDefault="00B604E1" w:rsidP="00B604E1">
      <w:pPr>
        <w:pStyle w:val="Heading4"/>
      </w:pPr>
      <w:r>
        <w:t xml:space="preserve">Peace Journalism severs Neutrality principles of Objectivity. </w:t>
      </w:r>
    </w:p>
    <w:p w14:paraId="6E8BE02C" w14:textId="77777777" w:rsidR="00B604E1" w:rsidRPr="001C0089" w:rsidRDefault="00B604E1" w:rsidP="00B604E1">
      <w:r w:rsidRPr="001C0089">
        <w:rPr>
          <w:rStyle w:val="Style13ptBold"/>
        </w:rPr>
        <w:t>Shaw 11</w:t>
      </w:r>
      <w:r>
        <w:t xml:space="preserve"> </w:t>
      </w:r>
      <w:r w:rsidRPr="001C0089">
        <w:t>Dr Ibrahim Seaga Shaw (2011) Debates in Peace Journalism, Journal of Peace Education, 8:3, 363-365, DOI: 10.1080/17400201.2011.621380</w:t>
      </w:r>
      <w:r>
        <w:t xml:space="preserve"> (</w:t>
      </w:r>
      <w:r w:rsidRPr="001C0089">
        <w:t>Chairman and Information Commissioner, Right to Access Information Commission in Sierra Leone</w:t>
      </w:r>
      <w:r>
        <w:t>)//Elmer</w:t>
      </w:r>
    </w:p>
    <w:p w14:paraId="0723DC51" w14:textId="77777777" w:rsidR="00B604E1" w:rsidRDefault="00B604E1" w:rsidP="00B604E1">
      <w:pPr>
        <w:rPr>
          <w:sz w:val="16"/>
        </w:rPr>
      </w:pPr>
      <w:r w:rsidRPr="001C0089">
        <w:rPr>
          <w:u w:val="single"/>
        </w:rPr>
        <w:t xml:space="preserve">Chapter 1 sets the context by discussing the more traditional criticisms of </w:t>
      </w:r>
      <w:r w:rsidRPr="007D53A4">
        <w:rPr>
          <w:rStyle w:val="Emphasis"/>
          <w:highlight w:val="green"/>
        </w:rPr>
        <w:t>peace journalism</w:t>
      </w:r>
      <w:r w:rsidRPr="001C0089">
        <w:rPr>
          <w:u w:val="single"/>
        </w:rPr>
        <w:t xml:space="preserve">, based on the view that it </w:t>
      </w:r>
      <w:r w:rsidRPr="007D53A4">
        <w:rPr>
          <w:rStyle w:val="Emphasis"/>
          <w:highlight w:val="green"/>
        </w:rPr>
        <w:t>undermines</w:t>
      </w:r>
      <w:r w:rsidRPr="007D53A4">
        <w:rPr>
          <w:highlight w:val="green"/>
          <w:u w:val="single"/>
        </w:rPr>
        <w:t xml:space="preserve"> </w:t>
      </w:r>
      <w:r w:rsidRPr="001C0089">
        <w:rPr>
          <w:u w:val="single"/>
        </w:rPr>
        <w:t xml:space="preserve">some of the important </w:t>
      </w:r>
      <w:r w:rsidRPr="0079169E">
        <w:rPr>
          <w:rStyle w:val="Emphasis"/>
        </w:rPr>
        <w:t>standards of</w:t>
      </w:r>
      <w:r w:rsidRPr="0079169E">
        <w:rPr>
          <w:u w:val="single"/>
        </w:rPr>
        <w:t xml:space="preserve"> </w:t>
      </w:r>
      <w:r w:rsidRPr="001C0089">
        <w:rPr>
          <w:u w:val="single"/>
        </w:rPr>
        <w:t>professional journalism – especially ‘</w:t>
      </w:r>
      <w:r w:rsidRPr="007D53A4">
        <w:rPr>
          <w:rStyle w:val="Emphasis"/>
          <w:highlight w:val="green"/>
        </w:rPr>
        <w:t>objectivity’</w:t>
      </w:r>
      <w:r w:rsidRPr="001C0089">
        <w:rPr>
          <w:u w:val="single"/>
        </w:rPr>
        <w:t xml:space="preserve">, </w:t>
      </w:r>
      <w:r w:rsidRPr="0079169E">
        <w:rPr>
          <w:rStyle w:val="Emphasis"/>
          <w:bdr w:val="single" w:sz="18" w:space="0" w:color="auto"/>
        </w:rPr>
        <w:t xml:space="preserve">which </w:t>
      </w:r>
      <w:r w:rsidRPr="007D53A4">
        <w:rPr>
          <w:rStyle w:val="Emphasis"/>
          <w:highlight w:val="green"/>
          <w:bdr w:val="single" w:sz="18" w:space="0" w:color="auto"/>
        </w:rPr>
        <w:t xml:space="preserve">emphasises neutrality and </w:t>
      </w:r>
      <w:r w:rsidRPr="0079169E">
        <w:rPr>
          <w:rStyle w:val="Emphasis"/>
          <w:bdr w:val="single" w:sz="18" w:space="0" w:color="auto"/>
        </w:rPr>
        <w:t xml:space="preserve">the simple </w:t>
      </w:r>
      <w:r w:rsidRPr="007D53A4">
        <w:rPr>
          <w:rStyle w:val="Emphasis"/>
          <w:highlight w:val="green"/>
          <w:bdr w:val="single" w:sz="18" w:space="0" w:color="auto"/>
        </w:rPr>
        <w:t>separation of facts from opinion</w:t>
      </w:r>
      <w:r w:rsidRPr="001C0089">
        <w:rPr>
          <w:u w:val="single"/>
        </w:rPr>
        <w:t xml:space="preserve">. One of the critics, journalist David Loyn (2007), says peace journalism </w:t>
      </w:r>
      <w:r w:rsidRPr="007D53A4">
        <w:rPr>
          <w:rStyle w:val="Emphasis"/>
          <w:highlight w:val="green"/>
        </w:rPr>
        <w:t xml:space="preserve">turns </w:t>
      </w:r>
      <w:r w:rsidRPr="007D53A4">
        <w:rPr>
          <w:rStyle w:val="Emphasis"/>
          <w:highlight w:val="green"/>
          <w:bdr w:val="single" w:sz="18" w:space="0" w:color="auto"/>
        </w:rPr>
        <w:t>reporters into ‘players’</w:t>
      </w:r>
      <w:r w:rsidRPr="007D53A4">
        <w:rPr>
          <w:rStyle w:val="Emphasis"/>
          <w:highlight w:val="green"/>
        </w:rPr>
        <w:t xml:space="preserve"> </w:t>
      </w:r>
      <w:r w:rsidRPr="00A2271F">
        <w:rPr>
          <w:rStyle w:val="Emphasis"/>
        </w:rPr>
        <w:t xml:space="preserve">rather than ‘observers’ </w:t>
      </w:r>
      <w:r w:rsidRPr="001C0089">
        <w:rPr>
          <w:sz w:val="16"/>
        </w:rPr>
        <w:t>and hence renders them ‘over-critical’, which is against the tenets of objective journalism. On the other hand, Thomas Hanitzsch (2007) says it is not possible to associate objective reality with its representation because the latter is inevitably biased; hence he sees peace journalism as not critical enough. Lynch, for his part, criticises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mis-reporting of the 2003 US-led invasion of Iraq.</w:t>
      </w:r>
    </w:p>
    <w:p w14:paraId="05C7CB4C" w14:textId="77777777" w:rsidR="00B604E1" w:rsidRDefault="00B604E1" w:rsidP="00B604E1">
      <w:pPr>
        <w:pStyle w:val="Heading4"/>
      </w:pPr>
      <w:r>
        <w:lastRenderedPageBreak/>
        <w:t xml:space="preserve">Peace Journalism as </w:t>
      </w:r>
      <w:r>
        <w:rPr>
          <w:u w:val="single"/>
        </w:rPr>
        <w:t>advocacy</w:t>
      </w:r>
      <w:r>
        <w:t xml:space="preserve"> specifically sets up </w:t>
      </w:r>
      <w:r>
        <w:rPr>
          <w:u w:val="single"/>
        </w:rPr>
        <w:t>conflict resolution</w:t>
      </w:r>
      <w:r>
        <w:t xml:space="preserve"> – particularly the Middle East. </w:t>
      </w:r>
    </w:p>
    <w:p w14:paraId="5CCEDB1B" w14:textId="77777777" w:rsidR="00B604E1" w:rsidRPr="002B6168" w:rsidRDefault="00B604E1" w:rsidP="00B604E1">
      <w:r w:rsidRPr="002B6168">
        <w:rPr>
          <w:rStyle w:val="Style13ptBold"/>
        </w:rPr>
        <w:t xml:space="preserve">Abouaoun 20 </w:t>
      </w:r>
      <w:r w:rsidRPr="002B6168">
        <w:t>Elie Abouanoun 3-13-2020 "Rethinking Media’s Role in Conflict and Peace in the Middle East"</w:t>
      </w:r>
      <w:r>
        <w:t xml:space="preserve"> </w:t>
      </w:r>
      <w:hyperlink r:id="rId11" w:history="1">
        <w:r w:rsidRPr="00976FFD">
          <w:rPr>
            <w:rStyle w:val="Hyperlink"/>
          </w:rPr>
          <w:t>https://www.usip.org/publications/2020/03/rethinking-medias-role-conflict-and-peace-middle-east</w:t>
        </w:r>
      </w:hyperlink>
      <w:r>
        <w:t xml:space="preserve"> (</w:t>
      </w:r>
      <w:r w:rsidRPr="002B6168">
        <w:t>Director, Middle East and North Africa Programs</w:t>
      </w:r>
      <w:r>
        <w:t xml:space="preserve"> at US Institute of Peace)//Elmer </w:t>
      </w:r>
    </w:p>
    <w:p w14:paraId="06B87301" w14:textId="77777777" w:rsidR="00B604E1" w:rsidRPr="004F2779" w:rsidRDefault="00B604E1" w:rsidP="00B604E1">
      <w:pPr>
        <w:rPr>
          <w:rStyle w:val="StyleUnderline"/>
        </w:rPr>
      </w:pPr>
      <w:r w:rsidRPr="007D4589">
        <w:rPr>
          <w:rStyle w:val="StyleUnderline"/>
        </w:rPr>
        <w:t>In 2014, the world watched in disbelief, as global news networks covered the stream of gruesome and horrific beheading videos released by the so-called Islamic State</w:t>
      </w:r>
      <w:r w:rsidRPr="004F2779">
        <w:rPr>
          <w:sz w:val="16"/>
        </w:rPr>
        <w:t xml:space="preserve">. For the first time, by bringing the </w:t>
      </w:r>
      <w:r w:rsidRPr="00A2271F">
        <w:rPr>
          <w:rStyle w:val="Emphasis"/>
        </w:rPr>
        <w:t xml:space="preserve">terror of </w:t>
      </w:r>
      <w:r w:rsidRPr="0079169E">
        <w:rPr>
          <w:rStyle w:val="Emphasis"/>
        </w:rPr>
        <w:t xml:space="preserve">the </w:t>
      </w:r>
      <w:r w:rsidRPr="00A2271F">
        <w:rPr>
          <w:rStyle w:val="Emphasis"/>
        </w:rPr>
        <w:t>Islamic State</w:t>
      </w:r>
      <w:r w:rsidRPr="00A2271F">
        <w:rPr>
          <w:sz w:val="16"/>
        </w:rPr>
        <w:t xml:space="preserve"> </w:t>
      </w:r>
      <w:r w:rsidRPr="007D4589">
        <w:rPr>
          <w:rStyle w:val="StyleUnderline"/>
        </w:rPr>
        <w:t>directly to the devices in the palm of our hands, it</w:t>
      </w:r>
      <w:r w:rsidRPr="004F2779">
        <w:rPr>
          <w:sz w:val="16"/>
        </w:rPr>
        <w:t xml:space="preserve"> </w:t>
      </w:r>
      <w:r w:rsidRPr="00A2271F">
        <w:rPr>
          <w:rStyle w:val="Emphasis"/>
        </w:rPr>
        <w:t>felt personal and close</w:t>
      </w:r>
      <w:r w:rsidRPr="004F2779">
        <w:rPr>
          <w:sz w:val="16"/>
        </w:rPr>
        <w:t xml:space="preserve"> </w:t>
      </w:r>
      <w:r w:rsidRPr="007D4589">
        <w:rPr>
          <w:rStyle w:val="StyleUnderline"/>
        </w:rPr>
        <w:t>by,</w:t>
      </w:r>
      <w:r w:rsidRPr="004F2779">
        <w:rPr>
          <w:sz w:val="16"/>
        </w:rPr>
        <w:t xml:space="preserve"> </w:t>
      </w:r>
      <w:r w:rsidRPr="0079169E">
        <w:rPr>
          <w:rStyle w:val="Emphasis"/>
          <w:bdr w:val="single" w:sz="18" w:space="0" w:color="auto"/>
        </w:rPr>
        <w:t>rather than across the world</w:t>
      </w:r>
      <w:r w:rsidRPr="0079169E">
        <w:rPr>
          <w:sz w:val="16"/>
        </w:rPr>
        <w:t xml:space="preserve"> </w:t>
      </w:r>
      <w:r w:rsidRPr="004F2779">
        <w:rPr>
          <w:sz w:val="16"/>
        </w:rPr>
        <w:t xml:space="preserve">in a mysterious land. </w:t>
      </w:r>
      <w:r w:rsidRPr="007D4589">
        <w:rPr>
          <w:rStyle w:val="StyleUnderline"/>
        </w:rPr>
        <w:t xml:space="preserve">Without question, </w:t>
      </w:r>
      <w:r w:rsidRPr="0079169E">
        <w:rPr>
          <w:rStyle w:val="Emphasis"/>
        </w:rPr>
        <w:t xml:space="preserve">the </w:t>
      </w:r>
      <w:r w:rsidRPr="007D53A4">
        <w:rPr>
          <w:rStyle w:val="Emphasis"/>
          <w:highlight w:val="green"/>
        </w:rPr>
        <w:t xml:space="preserve">role of </w:t>
      </w:r>
      <w:r w:rsidRPr="0079169E">
        <w:rPr>
          <w:rStyle w:val="Emphasis"/>
        </w:rPr>
        <w:t xml:space="preserve">the </w:t>
      </w:r>
      <w:r w:rsidRPr="007D53A4">
        <w:rPr>
          <w:rStyle w:val="Emphasis"/>
          <w:highlight w:val="green"/>
        </w:rPr>
        <w:t>media in peace and conflict</w:t>
      </w:r>
      <w:r w:rsidRPr="0079169E">
        <w:rPr>
          <w:rStyle w:val="Emphasis"/>
        </w:rPr>
        <w:t xml:space="preserve"> is becoming</w:t>
      </w:r>
      <w:r w:rsidRPr="0079169E">
        <w:rPr>
          <w:rStyle w:val="StyleUnderline"/>
        </w:rPr>
        <w:t xml:space="preserve"> </w:t>
      </w:r>
      <w:r w:rsidRPr="00A2271F">
        <w:rPr>
          <w:rStyle w:val="Emphasis"/>
          <w:bdr w:val="single" w:sz="18" w:space="0" w:color="auto"/>
        </w:rPr>
        <w:t xml:space="preserve">ever </w:t>
      </w:r>
      <w:r w:rsidRPr="007D53A4">
        <w:rPr>
          <w:rStyle w:val="Emphasis"/>
          <w:highlight w:val="green"/>
          <w:bdr w:val="single" w:sz="18" w:space="0" w:color="auto"/>
        </w:rPr>
        <w:t>more important</w:t>
      </w:r>
      <w:r w:rsidRPr="007D4589">
        <w:rPr>
          <w:rStyle w:val="StyleUnderline"/>
        </w:rPr>
        <w:t>.</w:t>
      </w:r>
      <w:r w:rsidRPr="004F2779">
        <w:rPr>
          <w:sz w:val="16"/>
        </w:rPr>
        <w:t xml:space="preserve"> </w:t>
      </w:r>
      <w:r w:rsidRPr="007D4589">
        <w:rPr>
          <w:rStyle w:val="StyleUnderline"/>
        </w:rPr>
        <w:t xml:space="preserve">While terror groups like IS have been proven effective in their use of media for their sinister agendas, has the rest of the world caught up? As media technologies advance, so too must our strategies to responsibly and effectively harness their power. </w:t>
      </w:r>
      <w:r w:rsidRPr="004F2779">
        <w:rPr>
          <w:sz w:val="16"/>
        </w:rPr>
        <w:t xml:space="preserve">Sadly, in some cases </w:t>
      </w:r>
      <w:r w:rsidRPr="00A2271F">
        <w:rPr>
          <w:rStyle w:val="Emphasis"/>
        </w:rPr>
        <w:t xml:space="preserve">in </w:t>
      </w:r>
      <w:r w:rsidRPr="0079169E">
        <w:rPr>
          <w:rStyle w:val="Emphasis"/>
        </w:rPr>
        <w:t xml:space="preserve">the </w:t>
      </w:r>
      <w:r w:rsidRPr="007D53A4">
        <w:rPr>
          <w:rStyle w:val="Emphasis"/>
          <w:highlight w:val="green"/>
        </w:rPr>
        <w:t>Middle East</w:t>
      </w:r>
      <w:r w:rsidRPr="007D53A4">
        <w:rPr>
          <w:sz w:val="16"/>
          <w:highlight w:val="green"/>
        </w:rPr>
        <w:t xml:space="preserve"> </w:t>
      </w:r>
      <w:r w:rsidRPr="007D4589">
        <w:rPr>
          <w:rStyle w:val="StyleUnderline"/>
        </w:rPr>
        <w:t xml:space="preserve">and North Africa, </w:t>
      </w:r>
      <w:r w:rsidRPr="007D53A4">
        <w:rPr>
          <w:rStyle w:val="Emphasis"/>
          <w:highlight w:val="green"/>
        </w:rPr>
        <w:t>media</w:t>
      </w:r>
      <w:r w:rsidRPr="007D53A4">
        <w:rPr>
          <w:sz w:val="16"/>
          <w:highlight w:val="green"/>
        </w:rPr>
        <w:t xml:space="preserve"> </w:t>
      </w:r>
      <w:r w:rsidRPr="0079169E">
        <w:rPr>
          <w:rStyle w:val="Emphasis"/>
        </w:rPr>
        <w:t xml:space="preserve">have been </w:t>
      </w:r>
      <w:r w:rsidRPr="007D53A4">
        <w:rPr>
          <w:rStyle w:val="Emphasis"/>
          <w:highlight w:val="green"/>
        </w:rPr>
        <w:t>employed</w:t>
      </w:r>
      <w:r w:rsidRPr="007D53A4">
        <w:rPr>
          <w:sz w:val="16"/>
          <w:highlight w:val="green"/>
        </w:rPr>
        <w:t xml:space="preserve">, </w:t>
      </w:r>
      <w:r w:rsidRPr="007D53A4">
        <w:rPr>
          <w:rStyle w:val="Emphasis"/>
          <w:highlight w:val="green"/>
        </w:rPr>
        <w:t>by</w:t>
      </w:r>
      <w:r w:rsidRPr="007D53A4">
        <w:rPr>
          <w:sz w:val="16"/>
          <w:highlight w:val="green"/>
        </w:rPr>
        <w:t xml:space="preserve"> </w:t>
      </w:r>
      <w:r w:rsidRPr="007D4589">
        <w:rPr>
          <w:rStyle w:val="StyleUnderline"/>
        </w:rPr>
        <w:t>both</w:t>
      </w:r>
      <w:r w:rsidRPr="004F2779">
        <w:rPr>
          <w:sz w:val="16"/>
        </w:rPr>
        <w:t xml:space="preserve"> </w:t>
      </w:r>
      <w:r w:rsidRPr="007D53A4">
        <w:rPr>
          <w:rStyle w:val="Emphasis"/>
          <w:highlight w:val="green"/>
        </w:rPr>
        <w:t>regimes and terrorists</w:t>
      </w:r>
      <w:r w:rsidRPr="004F2779">
        <w:rPr>
          <w:sz w:val="16"/>
        </w:rPr>
        <w:t xml:space="preserve">, </w:t>
      </w:r>
      <w:r w:rsidRPr="0079169E">
        <w:rPr>
          <w:rStyle w:val="Emphasis"/>
        </w:rPr>
        <w:t xml:space="preserve">as a tool </w:t>
      </w:r>
      <w:r w:rsidRPr="007D53A4">
        <w:rPr>
          <w:rStyle w:val="Emphasis"/>
          <w:highlight w:val="green"/>
        </w:rPr>
        <w:t xml:space="preserve">to </w:t>
      </w:r>
      <w:r w:rsidRPr="007D4589">
        <w:rPr>
          <w:rStyle w:val="StyleUnderline"/>
        </w:rPr>
        <w:t>cause harm,</w:t>
      </w:r>
      <w:r w:rsidRPr="004F2779">
        <w:rPr>
          <w:sz w:val="16"/>
        </w:rPr>
        <w:t xml:space="preserve"> </w:t>
      </w:r>
      <w:r w:rsidRPr="007D53A4">
        <w:rPr>
          <w:rStyle w:val="Emphasis"/>
          <w:highlight w:val="green"/>
          <w:bdr w:val="single" w:sz="18" w:space="0" w:color="auto"/>
        </w:rPr>
        <w:t xml:space="preserve">incite violence </w:t>
      </w:r>
      <w:r w:rsidRPr="00A2271F">
        <w:rPr>
          <w:rStyle w:val="Emphasis"/>
          <w:bdr w:val="single" w:sz="18" w:space="0" w:color="auto"/>
        </w:rPr>
        <w:t>and fuel dangerous narratives</w:t>
      </w:r>
      <w:r w:rsidRPr="004F2779">
        <w:rPr>
          <w:sz w:val="16"/>
        </w:rPr>
        <w:t xml:space="preserve">. </w:t>
      </w:r>
      <w:r w:rsidRPr="007D4589">
        <w:rPr>
          <w:rStyle w:val="StyleUnderline"/>
        </w:rPr>
        <w:t xml:space="preserve">With conflict and seemingly unending turmoil ravaging the region today, the role of </w:t>
      </w:r>
      <w:r w:rsidRPr="007D53A4">
        <w:rPr>
          <w:rStyle w:val="Emphasis"/>
          <w:highlight w:val="green"/>
        </w:rPr>
        <w:t>media</w:t>
      </w:r>
      <w:r w:rsidRPr="007D53A4">
        <w:rPr>
          <w:rStyle w:val="StyleUnderline"/>
          <w:highlight w:val="green"/>
        </w:rPr>
        <w:t xml:space="preserve"> </w:t>
      </w:r>
      <w:r w:rsidRPr="007D4589">
        <w:rPr>
          <w:rStyle w:val="StyleUnderline"/>
        </w:rPr>
        <w:t xml:space="preserve">is as </w:t>
      </w:r>
      <w:r w:rsidRPr="007D53A4">
        <w:rPr>
          <w:rStyle w:val="Emphasis"/>
          <w:highlight w:val="green"/>
        </w:rPr>
        <w:t>important</w:t>
      </w:r>
      <w:r w:rsidRPr="007D53A4">
        <w:rPr>
          <w:rStyle w:val="StyleUnderline"/>
          <w:highlight w:val="green"/>
        </w:rPr>
        <w:t xml:space="preserve"> </w:t>
      </w:r>
      <w:r w:rsidRPr="007D4589">
        <w:rPr>
          <w:rStyle w:val="StyleUnderline"/>
        </w:rPr>
        <w:t xml:space="preserve">as ever </w:t>
      </w:r>
      <w:r w:rsidRPr="007D53A4">
        <w:rPr>
          <w:rStyle w:val="Emphasis"/>
          <w:highlight w:val="green"/>
        </w:rPr>
        <w:t>in</w:t>
      </w:r>
      <w:r w:rsidRPr="007D53A4">
        <w:rPr>
          <w:rStyle w:val="StyleUnderline"/>
          <w:highlight w:val="green"/>
        </w:rPr>
        <w:t xml:space="preserve"> </w:t>
      </w:r>
      <w:r w:rsidRPr="007D53A4">
        <w:rPr>
          <w:rStyle w:val="Emphasis"/>
          <w:highlight w:val="green"/>
        </w:rPr>
        <w:t>documenting</w:t>
      </w:r>
      <w:r w:rsidRPr="007D53A4">
        <w:rPr>
          <w:rStyle w:val="StyleUnderline"/>
          <w:highlight w:val="green"/>
        </w:rPr>
        <w:t xml:space="preserve"> </w:t>
      </w:r>
      <w:r w:rsidRPr="007D53A4">
        <w:rPr>
          <w:rStyle w:val="Emphasis"/>
          <w:highlight w:val="green"/>
        </w:rPr>
        <w:t xml:space="preserve">and exposing </w:t>
      </w:r>
      <w:r w:rsidRPr="0079169E">
        <w:rPr>
          <w:rStyle w:val="Emphasis"/>
        </w:rPr>
        <w:t>citizens</w:t>
      </w:r>
      <w:r w:rsidRPr="0079169E">
        <w:rPr>
          <w:rStyle w:val="StyleUnderline"/>
        </w:rPr>
        <w:t xml:space="preserve"> </w:t>
      </w:r>
      <w:r w:rsidRPr="0079169E">
        <w:rPr>
          <w:rStyle w:val="Emphasis"/>
        </w:rPr>
        <w:t xml:space="preserve">around the </w:t>
      </w:r>
      <w:r w:rsidRPr="007D53A4">
        <w:rPr>
          <w:rStyle w:val="Emphasis"/>
          <w:highlight w:val="green"/>
        </w:rPr>
        <w:t xml:space="preserve">world to </w:t>
      </w:r>
      <w:r w:rsidRPr="0079169E">
        <w:rPr>
          <w:rStyle w:val="Emphasis"/>
          <w:bdr w:val="single" w:sz="18" w:space="0" w:color="auto"/>
        </w:rPr>
        <w:t xml:space="preserve">the </w:t>
      </w:r>
      <w:r w:rsidRPr="007D53A4">
        <w:rPr>
          <w:rStyle w:val="Emphasis"/>
          <w:highlight w:val="green"/>
          <w:bdr w:val="single" w:sz="18" w:space="0" w:color="auto"/>
        </w:rPr>
        <w:t>realities</w:t>
      </w:r>
      <w:r w:rsidRPr="007D4589">
        <w:rPr>
          <w:rStyle w:val="StyleUnderline"/>
        </w:rPr>
        <w:t xml:space="preserve"> on the ground.</w:t>
      </w:r>
      <w:r w:rsidRPr="004F2779">
        <w:rPr>
          <w:sz w:val="16"/>
        </w:rPr>
        <w:t xml:space="preserve"> However, strict requirements and seemingly impossible lists of legalities and compliances imposed by authoritarian regimes result in the suppression of ideas and stories that run counter to the official narrative. </w:t>
      </w:r>
      <w:r w:rsidRPr="004F2779">
        <w:rPr>
          <w:rStyle w:val="StyleUnderline"/>
        </w:rPr>
        <w:t>This is especially true in states where the government has cracked down on publications that are critical of their policies, which they describe as “fake news.</w:t>
      </w:r>
      <w:r w:rsidRPr="004F2779">
        <w:rPr>
          <w:sz w:val="16"/>
        </w:rPr>
        <w:t xml:space="preserve">” </w:t>
      </w:r>
      <w:r w:rsidRPr="004F2779">
        <w:rPr>
          <w:rStyle w:val="StyleUnderline"/>
        </w:rPr>
        <w:t>Too often journalists are targeted for illuminating injustice at the hands of harsh regimes in the region; regimes that are finding it more and more difficult to keep the world in the dark in the modern technological era</w:t>
      </w:r>
      <w:r w:rsidRPr="004F2779">
        <w:rPr>
          <w:sz w:val="16"/>
        </w:rPr>
        <w:t xml:space="preserve">. It is not surprising </w:t>
      </w:r>
      <w:r w:rsidRPr="004F2779">
        <w:rPr>
          <w:rStyle w:val="StyleUnderline"/>
        </w:rPr>
        <w:t xml:space="preserve">then that the region suffers from </w:t>
      </w:r>
      <w:r w:rsidRPr="0079169E">
        <w:rPr>
          <w:rStyle w:val="Emphasis"/>
        </w:rPr>
        <w:t xml:space="preserve">a </w:t>
      </w:r>
      <w:r w:rsidRPr="007D53A4">
        <w:rPr>
          <w:rStyle w:val="Emphasis"/>
          <w:highlight w:val="green"/>
        </w:rPr>
        <w:t xml:space="preserve">lack of access to </w:t>
      </w:r>
      <w:r w:rsidRPr="00A2271F">
        <w:rPr>
          <w:rStyle w:val="Emphasis"/>
        </w:rPr>
        <w:t xml:space="preserve">credible and </w:t>
      </w:r>
      <w:r w:rsidRPr="007D53A4">
        <w:rPr>
          <w:rStyle w:val="Emphasis"/>
          <w:highlight w:val="green"/>
        </w:rPr>
        <w:t>reliable information</w:t>
      </w:r>
      <w:r w:rsidRPr="004F2779">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4F2779">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7D53A4">
        <w:rPr>
          <w:rStyle w:val="Emphasis"/>
          <w:highlight w:val="green"/>
        </w:rPr>
        <w:t>highlights</w:t>
      </w:r>
      <w:r w:rsidRPr="007D53A4">
        <w:rPr>
          <w:sz w:val="16"/>
          <w:highlight w:val="green"/>
        </w:rPr>
        <w:t xml:space="preserve"> </w:t>
      </w:r>
      <w:r w:rsidRPr="004F2779">
        <w:rPr>
          <w:sz w:val="16"/>
        </w:rPr>
        <w:t xml:space="preserve">the </w:t>
      </w:r>
      <w:r w:rsidRPr="007D53A4">
        <w:rPr>
          <w:rStyle w:val="Emphasis"/>
          <w:highlight w:val="green"/>
          <w:bdr w:val="single" w:sz="18" w:space="0" w:color="auto"/>
        </w:rPr>
        <w:t xml:space="preserve">need </w:t>
      </w:r>
      <w:r w:rsidRPr="0079169E">
        <w:rPr>
          <w:rStyle w:val="Emphasis"/>
          <w:bdr w:val="single" w:sz="18" w:space="0" w:color="auto"/>
        </w:rPr>
        <w:t>for a revised framework of ethics,</w:t>
      </w:r>
      <w:r w:rsidRPr="0079169E">
        <w:rPr>
          <w:sz w:val="16"/>
        </w:rPr>
        <w:t xml:space="preserve"> </w:t>
      </w:r>
      <w:r w:rsidRPr="004F2779">
        <w:rPr>
          <w:rStyle w:val="StyleUnderline"/>
        </w:rPr>
        <w:t>essential for rebuilding public trust in journalism and media</w:t>
      </w:r>
      <w:r w:rsidRPr="004F2779">
        <w:rPr>
          <w:sz w:val="16"/>
        </w:rPr>
        <w:t xml:space="preserve">;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Peace and Al-Hurra Television partnered to address this </w:t>
      </w:r>
      <w:r w:rsidRPr="004F2779">
        <w:rPr>
          <w:rStyle w:val="StyleUnderline"/>
        </w:rPr>
        <w:t xml:space="preserve">complex issue and discuss recommendations for how the power of the media can be better employed </w:t>
      </w:r>
      <w:r w:rsidRPr="007D53A4">
        <w:rPr>
          <w:rStyle w:val="Emphasis"/>
          <w:highlight w:val="green"/>
        </w:rPr>
        <w:t>to</w:t>
      </w:r>
      <w:r w:rsidRPr="007D53A4">
        <w:rPr>
          <w:rStyle w:val="StyleUnderline"/>
          <w:highlight w:val="green"/>
        </w:rPr>
        <w:t xml:space="preserve"> </w:t>
      </w:r>
      <w:r w:rsidRPr="007D53A4">
        <w:rPr>
          <w:rStyle w:val="Emphasis"/>
          <w:highlight w:val="green"/>
          <w:bdr w:val="single" w:sz="18" w:space="0" w:color="auto"/>
        </w:rPr>
        <w:t>promote peacebuilding</w:t>
      </w:r>
      <w:r w:rsidRPr="007D53A4">
        <w:rPr>
          <w:rStyle w:val="StyleUnderline"/>
          <w:highlight w:val="green"/>
        </w:rPr>
        <w:t xml:space="preserve"> </w:t>
      </w:r>
      <w:r w:rsidRPr="004F2779">
        <w:rPr>
          <w:rStyle w:val="StyleUnderline"/>
        </w:rPr>
        <w:t>initiatives and resolve conflict in the region</w:t>
      </w:r>
      <w:r w:rsidRPr="004F2779">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solidarity and understanding among communities in conflict with one another, they can challenge narratives of hatred and the use of violence as legitimate means to an end. </w:t>
      </w:r>
      <w:r w:rsidRPr="007D53A4">
        <w:rPr>
          <w:rStyle w:val="Emphasis"/>
          <w:highlight w:val="green"/>
        </w:rPr>
        <w:t xml:space="preserve">Empowering media </w:t>
      </w:r>
      <w:r w:rsidRPr="0079169E">
        <w:rPr>
          <w:rStyle w:val="Emphasis"/>
        </w:rPr>
        <w:t xml:space="preserve">practitioners </w:t>
      </w:r>
      <w:r w:rsidRPr="007D53A4">
        <w:rPr>
          <w:rStyle w:val="Emphasis"/>
          <w:highlight w:val="green"/>
        </w:rPr>
        <w:t>to</w:t>
      </w:r>
      <w:r w:rsidRPr="007D53A4">
        <w:rPr>
          <w:rStyle w:val="StyleUnderline"/>
          <w:highlight w:val="green"/>
        </w:rPr>
        <w:t xml:space="preserve"> </w:t>
      </w:r>
      <w:r w:rsidRPr="004F2779">
        <w:rPr>
          <w:rStyle w:val="StyleUnderline"/>
        </w:rPr>
        <w:t>embrace this role is essential, and there is a great opportunity for the international community to play a role here</w:t>
      </w:r>
      <w:r w:rsidRPr="004F2779">
        <w:rPr>
          <w:sz w:val="16"/>
        </w:rPr>
        <w:t xml:space="preserve">. With ever advancing media technologies, there are countless creative ways to </w:t>
      </w:r>
      <w:r w:rsidRPr="007D53A4">
        <w:rPr>
          <w:rStyle w:val="Emphasis"/>
          <w:highlight w:val="green"/>
        </w:rPr>
        <w:t>elevate</w:t>
      </w:r>
      <w:r w:rsidRPr="007D53A4">
        <w:rPr>
          <w:sz w:val="16"/>
          <w:highlight w:val="green"/>
        </w:rPr>
        <w:t xml:space="preserve"> </w:t>
      </w:r>
      <w:r w:rsidRPr="004F2779">
        <w:rPr>
          <w:rStyle w:val="StyleUnderline"/>
        </w:rPr>
        <w:t xml:space="preserve">moderate </w:t>
      </w:r>
      <w:r w:rsidRPr="007D53A4">
        <w:rPr>
          <w:rStyle w:val="Emphasis"/>
          <w:highlight w:val="green"/>
        </w:rPr>
        <w:t>voices</w:t>
      </w:r>
      <w:r w:rsidRPr="007D53A4">
        <w:rPr>
          <w:sz w:val="16"/>
          <w:highlight w:val="green"/>
        </w:rPr>
        <w:t xml:space="preserve"> </w:t>
      </w:r>
      <w:r w:rsidRPr="007D53A4">
        <w:rPr>
          <w:rStyle w:val="Emphasis"/>
          <w:highlight w:val="green"/>
        </w:rPr>
        <w:t xml:space="preserve">and promote </w:t>
      </w:r>
      <w:r w:rsidRPr="00A2271F">
        <w:rPr>
          <w:rStyle w:val="Emphasis"/>
        </w:rPr>
        <w:t xml:space="preserve">positive chronicles of </w:t>
      </w:r>
      <w:r w:rsidRPr="007D53A4">
        <w:rPr>
          <w:rStyle w:val="Emphasis"/>
          <w:highlight w:val="green"/>
        </w:rPr>
        <w:t>peace</w:t>
      </w:r>
      <w:r w:rsidRPr="007D53A4">
        <w:rPr>
          <w:sz w:val="16"/>
          <w:highlight w:val="green"/>
        </w:rPr>
        <w:t xml:space="preserve"> </w:t>
      </w:r>
      <w:r w:rsidRPr="007D53A4">
        <w:rPr>
          <w:rStyle w:val="Emphasis"/>
          <w:highlight w:val="green"/>
        </w:rPr>
        <w:t>and conflict resolution</w:t>
      </w:r>
      <w:r w:rsidRPr="007D53A4">
        <w:rPr>
          <w:sz w:val="16"/>
          <w:highlight w:val="green"/>
        </w:rPr>
        <w:t xml:space="preserve"> </w:t>
      </w:r>
      <w:r w:rsidRPr="00A2271F">
        <w:rPr>
          <w:rStyle w:val="Emphasis"/>
        </w:rPr>
        <w:t>to change harmful narratives</w:t>
      </w:r>
      <w:r w:rsidRPr="004F2779">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With ever advancing media technologies, there are countless creative ways to elevate moderate voices and promote positive chronicles of peace and conflict resolution to change harmful narratives. Finally, and most essentially, </w:t>
      </w:r>
      <w:r w:rsidRPr="00A2271F">
        <w:rPr>
          <w:rStyle w:val="Emphasis"/>
        </w:rPr>
        <w:t>governments</w:t>
      </w:r>
      <w:r w:rsidRPr="0079169E">
        <w:rPr>
          <w:sz w:val="16"/>
        </w:rPr>
        <w:t xml:space="preserve"> </w:t>
      </w:r>
      <w:r w:rsidRPr="004F2779">
        <w:rPr>
          <w:rStyle w:val="StyleUnderline"/>
        </w:rPr>
        <w:t>of the region</w:t>
      </w:r>
      <w:r w:rsidRPr="004F2779">
        <w:rPr>
          <w:sz w:val="16"/>
        </w:rPr>
        <w:t xml:space="preserve"> </w:t>
      </w:r>
      <w:r w:rsidRPr="00A2271F">
        <w:rPr>
          <w:rStyle w:val="Emphasis"/>
        </w:rPr>
        <w:t>must provide</w:t>
      </w:r>
      <w:r w:rsidRPr="00A2271F">
        <w:rPr>
          <w:sz w:val="16"/>
        </w:rPr>
        <w:t xml:space="preserve"> </w:t>
      </w:r>
      <w:r w:rsidRPr="004F2779">
        <w:rPr>
          <w:rStyle w:val="StyleUnderline"/>
        </w:rPr>
        <w:t>the</w:t>
      </w:r>
      <w:r w:rsidRPr="004F2779">
        <w:rPr>
          <w:sz w:val="16"/>
        </w:rPr>
        <w:t xml:space="preserve"> </w:t>
      </w:r>
      <w:r w:rsidRPr="00A2271F">
        <w:rPr>
          <w:rStyle w:val="Emphasis"/>
          <w:bdr w:val="single" w:sz="18" w:space="0" w:color="auto"/>
        </w:rPr>
        <w:t xml:space="preserve">space for </w:t>
      </w:r>
      <w:r w:rsidRPr="007D53A4">
        <w:rPr>
          <w:rStyle w:val="Emphasis"/>
          <w:highlight w:val="green"/>
          <w:bdr w:val="single" w:sz="18" w:space="0" w:color="auto"/>
        </w:rPr>
        <w:t>peace journalism</w:t>
      </w:r>
      <w:r w:rsidRPr="00A2271F">
        <w:rPr>
          <w:rStyle w:val="Emphasis"/>
          <w:bdr w:val="single" w:sz="18" w:space="0" w:color="auto"/>
        </w:rPr>
        <w:t xml:space="preserve"> to flourish</w:t>
      </w:r>
      <w:r w:rsidRPr="00A2271F">
        <w:rPr>
          <w:sz w:val="16"/>
        </w:rPr>
        <w:t xml:space="preserve"> </w:t>
      </w:r>
      <w:r w:rsidRPr="00A2271F">
        <w:rPr>
          <w:rStyle w:val="Emphasis"/>
        </w:rPr>
        <w:t>to</w:t>
      </w:r>
      <w:r w:rsidRPr="007D53A4">
        <w:rPr>
          <w:rStyle w:val="Emphasis"/>
          <w:highlight w:val="green"/>
        </w:rPr>
        <w:t xml:space="preserve"> mitigate conflict and reduce tension</w:t>
      </w:r>
      <w:r w:rsidRPr="007D53A4">
        <w:rPr>
          <w:sz w:val="16"/>
          <w:highlight w:val="green"/>
        </w:rPr>
        <w:t xml:space="preserve">, </w:t>
      </w:r>
      <w:r w:rsidRPr="007D53A4">
        <w:rPr>
          <w:rStyle w:val="Emphasis"/>
          <w:highlight w:val="green"/>
        </w:rPr>
        <w:t>embracing</w:t>
      </w:r>
      <w:r w:rsidRPr="007D53A4">
        <w:rPr>
          <w:sz w:val="16"/>
          <w:highlight w:val="green"/>
        </w:rPr>
        <w:t xml:space="preserve"> </w:t>
      </w:r>
      <w:r w:rsidRPr="004F2779">
        <w:rPr>
          <w:rStyle w:val="StyleUnderline"/>
        </w:rPr>
        <w:t>the</w:t>
      </w:r>
      <w:r w:rsidRPr="004F2779">
        <w:rPr>
          <w:sz w:val="16"/>
        </w:rPr>
        <w:t xml:space="preserve"> </w:t>
      </w:r>
      <w:r w:rsidRPr="007D53A4">
        <w:rPr>
          <w:rStyle w:val="Emphasis"/>
          <w:highlight w:val="green"/>
        </w:rPr>
        <w:t xml:space="preserve">positive </w:t>
      </w:r>
      <w:r w:rsidRPr="007D53A4">
        <w:rPr>
          <w:rStyle w:val="Emphasis"/>
          <w:highlight w:val="green"/>
        </w:rPr>
        <w:lastRenderedPageBreak/>
        <w:t>role</w:t>
      </w:r>
      <w:r w:rsidRPr="007D53A4">
        <w:rPr>
          <w:sz w:val="16"/>
          <w:highlight w:val="green"/>
        </w:rPr>
        <w:t xml:space="preserve"> </w:t>
      </w:r>
      <w:r w:rsidRPr="004F2779">
        <w:rPr>
          <w:rStyle w:val="StyleUnderline"/>
        </w:rPr>
        <w:t>that</w:t>
      </w:r>
      <w:r w:rsidRPr="004F2779">
        <w:rPr>
          <w:sz w:val="16"/>
        </w:rPr>
        <w:t xml:space="preserve"> </w:t>
      </w:r>
      <w:r w:rsidRPr="007D53A4">
        <w:rPr>
          <w:rStyle w:val="Emphasis"/>
          <w:highlight w:val="green"/>
          <w:bdr w:val="single" w:sz="18" w:space="0" w:color="auto"/>
        </w:rPr>
        <w:t xml:space="preserve">peace journalism </w:t>
      </w:r>
      <w:r w:rsidRPr="00A2271F">
        <w:rPr>
          <w:rStyle w:val="Emphasis"/>
          <w:bdr w:val="single" w:sz="18" w:space="0" w:color="auto"/>
        </w:rPr>
        <w:t xml:space="preserve">can </w:t>
      </w:r>
      <w:r w:rsidRPr="007D53A4">
        <w:rPr>
          <w:rStyle w:val="Emphasis"/>
          <w:highlight w:val="green"/>
          <w:bdr w:val="single" w:sz="18" w:space="0" w:color="auto"/>
        </w:rPr>
        <w:t>play in bridging divides</w:t>
      </w:r>
      <w:r w:rsidRPr="004F2779">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7D53A4">
        <w:rPr>
          <w:rStyle w:val="Emphasis"/>
          <w:highlight w:val="green"/>
        </w:rPr>
        <w:t>media</w:t>
      </w:r>
      <w:r w:rsidRPr="007D53A4">
        <w:rPr>
          <w:sz w:val="16"/>
          <w:highlight w:val="green"/>
        </w:rPr>
        <w:t xml:space="preserve"> </w:t>
      </w:r>
      <w:r w:rsidRPr="004F2779">
        <w:rPr>
          <w:sz w:val="16"/>
        </w:rPr>
        <w:t xml:space="preserve">alone cannot reverse decades of deep-seated conflict and turmoil in the region, but it </w:t>
      </w:r>
      <w:r w:rsidRPr="007D53A4">
        <w:rPr>
          <w:rStyle w:val="Emphasis"/>
          <w:highlight w:val="green"/>
        </w:rPr>
        <w:t>can</w:t>
      </w:r>
      <w:r w:rsidRPr="007D53A4">
        <w:rPr>
          <w:sz w:val="16"/>
          <w:highlight w:val="green"/>
        </w:rPr>
        <w:t xml:space="preserve"> </w:t>
      </w:r>
      <w:r w:rsidRPr="004F2779">
        <w:rPr>
          <w:sz w:val="16"/>
        </w:rPr>
        <w:t xml:space="preserve">in fact </w:t>
      </w:r>
      <w:r w:rsidRPr="007D53A4">
        <w:rPr>
          <w:rStyle w:val="Emphasis"/>
          <w:highlight w:val="green"/>
        </w:rPr>
        <w:t>catalyze</w:t>
      </w:r>
      <w:r w:rsidRPr="007D53A4">
        <w:rPr>
          <w:sz w:val="16"/>
          <w:highlight w:val="green"/>
        </w:rPr>
        <w:t xml:space="preserve"> </w:t>
      </w:r>
      <w:r w:rsidRPr="004F2779">
        <w:rPr>
          <w:sz w:val="16"/>
        </w:rPr>
        <w:t xml:space="preserve">modest </w:t>
      </w:r>
      <w:r w:rsidRPr="00A2271F">
        <w:rPr>
          <w:rStyle w:val="Emphasis"/>
        </w:rPr>
        <w:t>strides</w:t>
      </w:r>
      <w:r w:rsidRPr="00A2271F">
        <w:rPr>
          <w:sz w:val="16"/>
        </w:rPr>
        <w:t xml:space="preserve"> </w:t>
      </w:r>
      <w:r w:rsidRPr="00A2271F">
        <w:rPr>
          <w:rStyle w:val="Emphasis"/>
        </w:rPr>
        <w:t xml:space="preserve">toward </w:t>
      </w:r>
      <w:r w:rsidRPr="007D53A4">
        <w:rPr>
          <w:rStyle w:val="Emphasis"/>
          <w:highlight w:val="green"/>
        </w:rPr>
        <w:t>understanding</w:t>
      </w:r>
      <w:r w:rsidRPr="007D53A4">
        <w:rPr>
          <w:sz w:val="16"/>
          <w:highlight w:val="green"/>
        </w:rPr>
        <w:t xml:space="preserve">, </w:t>
      </w:r>
      <w:r w:rsidRPr="007D53A4">
        <w:rPr>
          <w:rStyle w:val="Emphasis"/>
          <w:highlight w:val="green"/>
        </w:rPr>
        <w:t>empathy</w:t>
      </w:r>
      <w:r w:rsidRPr="007D53A4">
        <w:rPr>
          <w:sz w:val="16"/>
          <w:highlight w:val="green"/>
        </w:rPr>
        <w:t xml:space="preserve"> </w:t>
      </w:r>
      <w:r w:rsidRPr="004F2779">
        <w:rPr>
          <w:rStyle w:val="StyleUnderline"/>
        </w:rPr>
        <w:t>and humanizing the “other.” Restless masses throughout the Middle East are deeply unhappy with the status quo, as demonstrations from Algeria to Iran have made abundantly clear</w:t>
      </w:r>
      <w:r w:rsidRPr="004F2779">
        <w:rPr>
          <w:sz w:val="16"/>
        </w:rPr>
        <w:t xml:space="preserve">. Despite massive repression and regime media manipulation, many of the old lies don’t seem to work anymore. </w:t>
      </w:r>
      <w:r w:rsidRPr="004F2779">
        <w:rPr>
          <w:rStyle w:val="StyleUnderline"/>
        </w:rPr>
        <w:t xml:space="preserve">The </w:t>
      </w:r>
      <w:r w:rsidRPr="00A2271F">
        <w:rPr>
          <w:rStyle w:val="Emphasis"/>
        </w:rPr>
        <w:t>region</w:t>
      </w:r>
      <w:r w:rsidRPr="00A2271F">
        <w:rPr>
          <w:rStyle w:val="StyleUnderline"/>
        </w:rPr>
        <w:t xml:space="preserve"> </w:t>
      </w:r>
      <w:r w:rsidRPr="004F2779">
        <w:rPr>
          <w:rStyle w:val="StyleUnderline"/>
        </w:rPr>
        <w:t xml:space="preserve">is indeed </w:t>
      </w:r>
      <w:r w:rsidRPr="00A2271F">
        <w:rPr>
          <w:rStyle w:val="Emphasis"/>
        </w:rPr>
        <w:t>hungry</w:t>
      </w:r>
      <w:r w:rsidRPr="00A2271F">
        <w:rPr>
          <w:rStyle w:val="StyleUnderline"/>
        </w:rPr>
        <w:t xml:space="preserve"> </w:t>
      </w:r>
      <w:r w:rsidRPr="00A2271F">
        <w:rPr>
          <w:rStyle w:val="Emphasis"/>
        </w:rPr>
        <w:t xml:space="preserve">for </w:t>
      </w:r>
      <w:r w:rsidRPr="0079169E">
        <w:rPr>
          <w:rStyle w:val="Emphasis"/>
        </w:rPr>
        <w:t xml:space="preserve">truthful </w:t>
      </w:r>
      <w:r w:rsidRPr="00A2271F">
        <w:rPr>
          <w:rStyle w:val="Emphasis"/>
        </w:rPr>
        <w:t>representations</w:t>
      </w:r>
      <w:r w:rsidRPr="0079169E">
        <w:rPr>
          <w:rStyle w:val="Emphasis"/>
        </w:rPr>
        <w:t xml:space="preserve"> </w:t>
      </w:r>
      <w:r w:rsidRPr="00A2271F">
        <w:rPr>
          <w:rStyle w:val="Emphasis"/>
        </w:rPr>
        <w:t xml:space="preserve">of </w:t>
      </w:r>
      <w:r w:rsidRPr="0079169E">
        <w:rPr>
          <w:rStyle w:val="Emphasis"/>
        </w:rPr>
        <w:t xml:space="preserve">its own history with </w:t>
      </w:r>
      <w:r w:rsidRPr="00A2271F">
        <w:rPr>
          <w:rStyle w:val="Emphasis"/>
        </w:rPr>
        <w:t>conflict</w:t>
      </w:r>
      <w:r w:rsidRPr="00A2271F">
        <w:rPr>
          <w:rStyle w:val="StyleUnderline"/>
        </w:rPr>
        <w:t xml:space="preserve"> </w:t>
      </w:r>
      <w:r w:rsidRPr="004F2779">
        <w:rPr>
          <w:rStyle w:val="StyleUnderline"/>
        </w:rPr>
        <w:t xml:space="preserve">and for accurate depictions of the consequences and human toll of the violence that has devastated the region. </w:t>
      </w:r>
      <w:r w:rsidRPr="00A2271F">
        <w:rPr>
          <w:rStyle w:val="Emphasis"/>
        </w:rPr>
        <w:t xml:space="preserve">Without it, </w:t>
      </w:r>
      <w:r w:rsidRPr="0079169E">
        <w:rPr>
          <w:rStyle w:val="Emphasis"/>
          <w:bdr w:val="single" w:sz="18" w:space="0" w:color="auto"/>
        </w:rPr>
        <w:t xml:space="preserve">future generations are </w:t>
      </w:r>
      <w:r w:rsidRPr="00A2271F">
        <w:rPr>
          <w:rStyle w:val="Emphasis"/>
          <w:bdr w:val="single" w:sz="18" w:space="0" w:color="auto"/>
        </w:rPr>
        <w:t>likely to repeat it.</w:t>
      </w:r>
      <w:r w:rsidRPr="00A2271F">
        <w:rPr>
          <w:rStyle w:val="StyleUnderline"/>
        </w:rPr>
        <w:t xml:space="preserve"> </w:t>
      </w:r>
    </w:p>
    <w:p w14:paraId="6D2098D2" w14:textId="77777777" w:rsidR="00B604E1" w:rsidRPr="00270D0A" w:rsidRDefault="00B604E1" w:rsidP="00B604E1">
      <w:pPr>
        <w:pStyle w:val="Heading4"/>
      </w:pPr>
      <w:r>
        <w:t xml:space="preserve">Objectivity hides “War Journalism” that creates </w:t>
      </w:r>
      <w:r>
        <w:rPr>
          <w:u w:val="single"/>
        </w:rPr>
        <w:t>Serial Policy Failure</w:t>
      </w:r>
      <w:r>
        <w:t xml:space="preserve"> and </w:t>
      </w:r>
      <w:r>
        <w:rPr>
          <w:u w:val="single"/>
        </w:rPr>
        <w:t>Militarism</w:t>
      </w:r>
      <w:r>
        <w:t>.</w:t>
      </w:r>
    </w:p>
    <w:p w14:paraId="1693979E" w14:textId="77777777" w:rsidR="00B604E1" w:rsidRPr="00A36BAB" w:rsidRDefault="00B604E1" w:rsidP="00B604E1">
      <w:r w:rsidRPr="00A36BAB">
        <w:rPr>
          <w:rStyle w:val="Style13ptBold"/>
        </w:rPr>
        <w:t>Lynch</w:t>
      </w:r>
      <w:r>
        <w:rPr>
          <w:rStyle w:val="Style13ptBold"/>
        </w:rPr>
        <w:t xml:space="preserve"> 8</w:t>
      </w:r>
      <w:r w:rsidRPr="00A36BAB">
        <w:t>, Jake. Debates in peace journalism. Sydney University Press, 2008.</w:t>
      </w:r>
      <w:r>
        <w:t xml:space="preserve"> (</w:t>
      </w:r>
      <w:r w:rsidRPr="00A36BAB">
        <w:t>Jake Lynch is Director of the Centre for Peace and Conflict Studies, University of Sydney, Australia and Senior Research Fellow of the School of Communication, University of Johannesburg, South Africa.</w:t>
      </w:r>
      <w:r>
        <w:t>)//Elmer</w:t>
      </w:r>
    </w:p>
    <w:p w14:paraId="372C4E75" w14:textId="77777777" w:rsidR="00B604E1" w:rsidRDefault="00B604E1" w:rsidP="00B604E1">
      <w:r w:rsidRPr="00270D0A">
        <w:rPr>
          <w:sz w:val="16"/>
        </w:rPr>
        <w:t xml:space="preserve">The enduring power of propaganda </w:t>
      </w:r>
      <w:r w:rsidRPr="00806BD1">
        <w:rPr>
          <w:rStyle w:val="StyleUnderline"/>
        </w:rPr>
        <w:t xml:space="preserve">There is little doubt that the </w:t>
      </w:r>
      <w:r w:rsidRPr="0079169E">
        <w:rPr>
          <w:rStyle w:val="Emphasis"/>
        </w:rPr>
        <w:t>world would</w:t>
      </w:r>
      <w:r w:rsidRPr="0079169E">
        <w:rPr>
          <w:rStyle w:val="StyleUnderline"/>
        </w:rPr>
        <w:t xml:space="preserve"> </w:t>
      </w:r>
      <w:r w:rsidRPr="0079169E">
        <w:rPr>
          <w:rStyle w:val="Emphasis"/>
        </w:rPr>
        <w:t>be</w:t>
      </w:r>
      <w:r w:rsidRPr="0079169E">
        <w:rPr>
          <w:rStyle w:val="StyleUnderline"/>
        </w:rPr>
        <w:t xml:space="preserve"> </w:t>
      </w:r>
      <w:r w:rsidRPr="00806BD1">
        <w:rPr>
          <w:rStyle w:val="StyleUnderline"/>
        </w:rPr>
        <w:t xml:space="preserve">greatly </w:t>
      </w:r>
      <w:r w:rsidRPr="0079169E">
        <w:rPr>
          <w:rStyle w:val="Emphasis"/>
        </w:rPr>
        <w:t>benefited by</w:t>
      </w:r>
      <w:r w:rsidRPr="0079169E">
        <w:rPr>
          <w:rStyle w:val="StyleUnderline"/>
        </w:rPr>
        <w:t xml:space="preserve"> </w:t>
      </w:r>
      <w:r w:rsidRPr="00806BD1">
        <w:rPr>
          <w:rStyle w:val="StyleUnderline"/>
        </w:rPr>
        <w:t xml:space="preserve">the </w:t>
      </w:r>
      <w:r w:rsidRPr="00F0645A">
        <w:rPr>
          <w:rStyle w:val="Emphasis"/>
          <w:bdr w:val="single" w:sz="18" w:space="0" w:color="auto"/>
        </w:rPr>
        <w:t xml:space="preserve">spread of </w:t>
      </w:r>
      <w:r w:rsidRPr="007D53A4">
        <w:rPr>
          <w:rStyle w:val="Emphasis"/>
          <w:highlight w:val="green"/>
          <w:bdr w:val="single" w:sz="18" w:space="0" w:color="auto"/>
        </w:rPr>
        <w:t>peace journalism</w:t>
      </w:r>
      <w:r w:rsidRPr="00270D0A">
        <w:rPr>
          <w:sz w:val="16"/>
        </w:rPr>
        <w:t xml:space="preserve">. Even to posit its existence </w:t>
      </w:r>
      <w:r w:rsidRPr="007D53A4">
        <w:rPr>
          <w:rStyle w:val="Emphasis"/>
          <w:highlight w:val="green"/>
        </w:rPr>
        <w:t>contributes to</w:t>
      </w:r>
      <w:r w:rsidRPr="007D53A4">
        <w:rPr>
          <w:sz w:val="16"/>
          <w:highlight w:val="green"/>
        </w:rPr>
        <w:t xml:space="preserve"> </w:t>
      </w:r>
      <w:r w:rsidRPr="00270D0A">
        <w:rPr>
          <w:sz w:val="16"/>
        </w:rPr>
        <w:t xml:space="preserve">our </w:t>
      </w:r>
      <w:r w:rsidRPr="007D53A4">
        <w:rPr>
          <w:rStyle w:val="Emphasis"/>
          <w:highlight w:val="green"/>
        </w:rPr>
        <w:t>emancipation from</w:t>
      </w:r>
      <w:r w:rsidRPr="00270D0A">
        <w:rPr>
          <w:sz w:val="16"/>
        </w:rPr>
        <w:t xml:space="preserve"> the grip of those </w:t>
      </w:r>
      <w:r w:rsidRPr="00F0645A">
        <w:rPr>
          <w:rStyle w:val="Emphasis"/>
          <w:bdr w:val="single" w:sz="18" w:space="0" w:color="auto"/>
        </w:rPr>
        <w:t xml:space="preserve">deadly </w:t>
      </w:r>
      <w:r w:rsidRPr="0079169E">
        <w:rPr>
          <w:rStyle w:val="Emphasis"/>
          <w:bdr w:val="single" w:sz="18" w:space="0" w:color="auto"/>
        </w:rPr>
        <w:t xml:space="preserve">forms of </w:t>
      </w:r>
      <w:r w:rsidRPr="007D53A4">
        <w:rPr>
          <w:rStyle w:val="Emphasis"/>
          <w:highlight w:val="green"/>
          <w:bdr w:val="single" w:sz="18" w:space="0" w:color="auto"/>
        </w:rPr>
        <w:t>propaganda</w:t>
      </w:r>
      <w:r w:rsidRPr="007D53A4">
        <w:rPr>
          <w:sz w:val="16"/>
          <w:highlight w:val="green"/>
        </w:rPr>
        <w:t xml:space="preserve"> </w:t>
      </w:r>
      <w:r w:rsidRPr="00806BD1">
        <w:rPr>
          <w:rStyle w:val="StyleUnderline"/>
        </w:rPr>
        <w:t>so influential in liberal democratic societies</w:t>
      </w:r>
      <w:r w:rsidRPr="00270D0A">
        <w:rPr>
          <w:sz w:val="16"/>
        </w:rPr>
        <w:t>. T</w:t>
      </w:r>
      <w:r w:rsidRPr="00806BD1">
        <w:rPr>
          <w:rStyle w:val="StyleUnderline"/>
        </w:rPr>
        <w:t xml:space="preserve">his </w:t>
      </w:r>
      <w:r w:rsidRPr="007D53A4">
        <w:rPr>
          <w:rStyle w:val="StyleUnderline"/>
          <w:highlight w:val="green"/>
        </w:rPr>
        <w:t>propaganda</w:t>
      </w:r>
      <w:r w:rsidRPr="00806BD1">
        <w:rPr>
          <w:rStyle w:val="StyleUnderline"/>
        </w:rPr>
        <w:t xml:space="preserve"> </w:t>
      </w:r>
      <w:r w:rsidRPr="00F0645A">
        <w:rPr>
          <w:rStyle w:val="Emphasis"/>
        </w:rPr>
        <w:t>remains</w:t>
      </w:r>
      <w:r w:rsidRPr="00F0645A">
        <w:rPr>
          <w:rStyle w:val="StyleUnderline"/>
        </w:rPr>
        <w:t xml:space="preserve"> </w:t>
      </w:r>
      <w:r w:rsidRPr="00F0645A">
        <w:rPr>
          <w:rStyle w:val="Emphasis"/>
        </w:rPr>
        <w:t>hegemonic</w:t>
      </w:r>
      <w:r w:rsidRPr="00F0645A">
        <w:rPr>
          <w:rStyle w:val="StyleUnderline"/>
        </w:rPr>
        <w:t xml:space="preserve"> </w:t>
      </w:r>
      <w:r w:rsidRPr="00806BD1">
        <w:rPr>
          <w:rStyle w:val="StyleUnderline"/>
        </w:rPr>
        <w:t xml:space="preserve">partly </w:t>
      </w:r>
      <w:r w:rsidRPr="0079169E">
        <w:rPr>
          <w:rStyle w:val="Emphasis"/>
        </w:rPr>
        <w:t xml:space="preserve">because its </w:t>
      </w:r>
      <w:r w:rsidRPr="007D53A4">
        <w:rPr>
          <w:rStyle w:val="Emphasis"/>
          <w:highlight w:val="green"/>
        </w:rPr>
        <w:t>facade</w:t>
      </w:r>
      <w:r w:rsidRPr="007D53A4">
        <w:rPr>
          <w:rStyle w:val="StyleUnderline"/>
          <w:highlight w:val="green"/>
        </w:rPr>
        <w:t xml:space="preserve"> </w:t>
      </w:r>
      <w:r w:rsidRPr="00806BD1">
        <w:rPr>
          <w:rStyle w:val="StyleUnderline"/>
        </w:rPr>
        <w:t xml:space="preserve">so convincingly </w:t>
      </w:r>
      <w:r w:rsidRPr="007D53A4">
        <w:rPr>
          <w:rStyle w:val="Emphasis"/>
          <w:highlight w:val="green"/>
        </w:rPr>
        <w:t>claims for</w:t>
      </w:r>
      <w:r w:rsidRPr="007D53A4">
        <w:rPr>
          <w:rStyle w:val="StyleUnderline"/>
          <w:highlight w:val="green"/>
        </w:rPr>
        <w:t xml:space="preserve"> </w:t>
      </w:r>
      <w:r w:rsidRPr="00806BD1">
        <w:rPr>
          <w:rStyle w:val="StyleUnderline"/>
        </w:rPr>
        <w:t xml:space="preserve">itself </w:t>
      </w:r>
      <w:r w:rsidRPr="007D53A4">
        <w:rPr>
          <w:rStyle w:val="Emphasis"/>
          <w:highlight w:val="green"/>
          <w:bdr w:val="single" w:sz="18" w:space="0" w:color="auto"/>
        </w:rPr>
        <w:t>neutrality and objectivity</w:t>
      </w:r>
      <w:r w:rsidRPr="00806BD1">
        <w:rPr>
          <w:rStyle w:val="StyleUnderline"/>
        </w:rPr>
        <w:t xml:space="preserve">, </w:t>
      </w:r>
      <w:r w:rsidRPr="0079169E">
        <w:rPr>
          <w:rStyle w:val="Emphasis"/>
        </w:rPr>
        <w:t>which</w:t>
      </w:r>
      <w:r w:rsidRPr="0079169E">
        <w:rPr>
          <w:rStyle w:val="StyleUnderline"/>
        </w:rPr>
        <w:t xml:space="preserve"> </w:t>
      </w:r>
      <w:r w:rsidRPr="007D53A4">
        <w:rPr>
          <w:rStyle w:val="Emphasis"/>
          <w:highlight w:val="green"/>
        </w:rPr>
        <w:t>misleadingly implies</w:t>
      </w:r>
      <w:r w:rsidRPr="007D53A4">
        <w:rPr>
          <w:rStyle w:val="StyleUnderline"/>
          <w:highlight w:val="green"/>
        </w:rPr>
        <w:t xml:space="preserve"> </w:t>
      </w:r>
      <w:r w:rsidRPr="00806BD1">
        <w:rPr>
          <w:rStyle w:val="StyleUnderline"/>
        </w:rPr>
        <w:t xml:space="preserve">that </w:t>
      </w:r>
      <w:r w:rsidRPr="0079169E">
        <w:rPr>
          <w:rStyle w:val="Emphasis"/>
        </w:rPr>
        <w:t xml:space="preserve">the </w:t>
      </w:r>
      <w:r w:rsidRPr="007D53A4">
        <w:rPr>
          <w:rStyle w:val="Emphasis"/>
          <w:highlight w:val="green"/>
        </w:rPr>
        <w:t>journalist is detached</w:t>
      </w:r>
      <w:r w:rsidRPr="007D53A4">
        <w:rPr>
          <w:rStyle w:val="StyleUnderline"/>
          <w:highlight w:val="green"/>
        </w:rPr>
        <w:t xml:space="preserve"> </w:t>
      </w:r>
      <w:r w:rsidRPr="00806BD1">
        <w:rPr>
          <w:rStyle w:val="StyleUnderline"/>
        </w:rPr>
        <w:t xml:space="preserve">on a principled, professional basis from special interests and ideological agendas. </w:t>
      </w:r>
      <w:r w:rsidRPr="00270D0A">
        <w:rPr>
          <w:sz w:val="16"/>
        </w:rPr>
        <w:t xml:space="preserve">The </w:t>
      </w:r>
      <w:r w:rsidRPr="007D53A4">
        <w:rPr>
          <w:rStyle w:val="Emphasis"/>
          <w:highlight w:val="green"/>
        </w:rPr>
        <w:t>non-critical pedagogy of war journalism</w:t>
      </w:r>
      <w:r w:rsidRPr="007D53A4">
        <w:rPr>
          <w:rStyle w:val="StyleUnderline"/>
          <w:highlight w:val="green"/>
        </w:rPr>
        <w:t xml:space="preserve"> </w:t>
      </w:r>
      <w:r w:rsidRPr="00806BD1">
        <w:rPr>
          <w:rStyle w:val="StyleUnderline"/>
        </w:rPr>
        <w:t xml:space="preserve">should be viewed as </w:t>
      </w:r>
      <w:r w:rsidRPr="00DE6C6D">
        <w:rPr>
          <w:rStyle w:val="Emphasis"/>
        </w:rPr>
        <w:t>a</w:t>
      </w:r>
      <w:r w:rsidRPr="00DE6C6D">
        <w:rPr>
          <w:rStyle w:val="StyleUnderline"/>
        </w:rPr>
        <w:t xml:space="preserve"> </w:t>
      </w:r>
      <w:r w:rsidRPr="00806BD1">
        <w:rPr>
          <w:rStyle w:val="StyleUnderline"/>
        </w:rPr>
        <w:t xml:space="preserve">perfected </w:t>
      </w:r>
      <w:r w:rsidRPr="00DE6C6D">
        <w:rPr>
          <w:rStyle w:val="Emphasis"/>
        </w:rPr>
        <w:t xml:space="preserve">form of mind control that </w:t>
      </w:r>
      <w:r w:rsidRPr="007D53A4">
        <w:rPr>
          <w:rStyle w:val="Emphasis"/>
          <w:highlight w:val="green"/>
        </w:rPr>
        <w:t>entraps</w:t>
      </w:r>
      <w:r w:rsidRPr="007D53A4">
        <w:rPr>
          <w:rStyle w:val="StyleUnderline"/>
          <w:highlight w:val="green"/>
        </w:rPr>
        <w:t xml:space="preserve"> </w:t>
      </w:r>
      <w:r w:rsidRPr="00806BD1">
        <w:rPr>
          <w:rStyle w:val="StyleUnderline"/>
        </w:rPr>
        <w:t xml:space="preserve">almost every practicing </w:t>
      </w:r>
      <w:r w:rsidRPr="007D53A4">
        <w:rPr>
          <w:rStyle w:val="Emphasis"/>
          <w:highlight w:val="green"/>
        </w:rPr>
        <w:t>journalist</w:t>
      </w:r>
      <w:r w:rsidRPr="007D53A4">
        <w:rPr>
          <w:sz w:val="16"/>
          <w:highlight w:val="green"/>
        </w:rPr>
        <w:t xml:space="preserve"> </w:t>
      </w:r>
      <w:r w:rsidRPr="00270D0A">
        <w:rPr>
          <w:rStyle w:val="StyleUnderline"/>
        </w:rPr>
        <w:t>Most of these war journalists honestly believe that their 'objectivity' makes them truth-tellers, and as such, the indispensable guardians of democracy.</w:t>
      </w:r>
      <w:r w:rsidRPr="00270D0A">
        <w:rPr>
          <w:sz w:val="16"/>
        </w:rPr>
        <w:t xml:space="preserve"> Lynch disabuses us of such a perception by showing us persuasively that </w:t>
      </w:r>
      <w:r w:rsidRPr="00270D0A">
        <w:rPr>
          <w:rStyle w:val="StyleUnderline"/>
        </w:rPr>
        <w:t>the beliefs that make war journalism appear respectable are more correctly understood as the results of thorough brainwashing that enlists the fraternity of mainstream journalists into a virtual cult</w:t>
      </w:r>
      <w:r w:rsidRPr="00270D0A">
        <w:rPr>
          <w:sz w:val="16"/>
        </w:rPr>
        <w:t xml:space="preserve">. Despite the many efforts at demystification, </w:t>
      </w:r>
      <w:r w:rsidRPr="00270D0A">
        <w:rPr>
          <w:rStyle w:val="StyleUnderline"/>
        </w:rPr>
        <w:t xml:space="preserve">war journalism retains its paradigmatic status. This means that </w:t>
      </w:r>
      <w:r w:rsidRPr="00F0645A">
        <w:rPr>
          <w:rStyle w:val="Emphasis"/>
        </w:rPr>
        <w:t xml:space="preserve">those who attempt to explain </w:t>
      </w:r>
      <w:r w:rsidRPr="00DE6C6D">
        <w:rPr>
          <w:rStyle w:val="Emphasis"/>
        </w:rPr>
        <w:t xml:space="preserve">its </w:t>
      </w:r>
      <w:r w:rsidRPr="00F0645A">
        <w:rPr>
          <w:rStyle w:val="Emphasis"/>
        </w:rPr>
        <w:t>harmful social effects</w:t>
      </w:r>
      <w:r w:rsidRPr="00F0645A">
        <w:rPr>
          <w:rStyle w:val="StyleUnderline"/>
        </w:rPr>
        <w:t xml:space="preserve"> </w:t>
      </w:r>
      <w:r w:rsidRPr="00DE6C6D">
        <w:rPr>
          <w:rStyle w:val="Emphasis"/>
          <w:bdr w:val="single" w:sz="18" w:space="0" w:color="auto"/>
        </w:rPr>
        <w:t xml:space="preserve">are </w:t>
      </w:r>
      <w:r w:rsidRPr="00F0645A">
        <w:rPr>
          <w:rStyle w:val="Emphasis"/>
          <w:bdr w:val="single" w:sz="18" w:space="0" w:color="auto"/>
        </w:rPr>
        <w:t xml:space="preserve">immediately excluded </w:t>
      </w:r>
      <w:r w:rsidRPr="00270D0A">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270D0A">
        <w:rPr>
          <w:sz w:val="16"/>
        </w:rPr>
        <w:t xml:space="preserve">. It remains a difficult journey that is blocked at every turn by the forces of wealth and privilege in the early 210 century. </w:t>
      </w:r>
      <w:r w:rsidRPr="00270D0A">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7D53A4">
        <w:rPr>
          <w:rStyle w:val="Emphasis"/>
          <w:highlight w:val="green"/>
        </w:rPr>
        <w:t>war journalists</w:t>
      </w:r>
      <w:r w:rsidRPr="007D53A4">
        <w:rPr>
          <w:rStyle w:val="StyleUnderline"/>
          <w:highlight w:val="green"/>
        </w:rPr>
        <w:t xml:space="preserve"> </w:t>
      </w:r>
      <w:r w:rsidRPr="00270D0A">
        <w:rPr>
          <w:rStyle w:val="StyleUnderline"/>
        </w:rPr>
        <w:t xml:space="preserve">have long ago </w:t>
      </w:r>
      <w:r w:rsidRPr="007D53A4">
        <w:rPr>
          <w:rStyle w:val="Emphasis"/>
          <w:highlight w:val="green"/>
        </w:rPr>
        <w:t>forfeited</w:t>
      </w:r>
      <w:r w:rsidRPr="007D53A4">
        <w:rPr>
          <w:rStyle w:val="StyleUnderline"/>
          <w:highlight w:val="green"/>
        </w:rPr>
        <w:t xml:space="preserve"> </w:t>
      </w:r>
      <w:r w:rsidRPr="00270D0A">
        <w:rPr>
          <w:rStyle w:val="StyleUnderline"/>
        </w:rPr>
        <w:t xml:space="preserve">the </w:t>
      </w:r>
      <w:r w:rsidRPr="007D53A4">
        <w:rPr>
          <w:rStyle w:val="Emphasis"/>
          <w:highlight w:val="green"/>
        </w:rPr>
        <w:t xml:space="preserve">benefits of moral </w:t>
      </w:r>
      <w:r w:rsidRPr="00F0645A">
        <w:rPr>
          <w:rStyle w:val="Emphasis"/>
        </w:rPr>
        <w:t xml:space="preserve">and political </w:t>
      </w:r>
      <w:r w:rsidRPr="007D53A4">
        <w:rPr>
          <w:rStyle w:val="Emphasis"/>
          <w:highlight w:val="green"/>
        </w:rPr>
        <w:t>imagination</w:t>
      </w:r>
      <w:r w:rsidRPr="007D53A4">
        <w:rPr>
          <w:rStyle w:val="StyleUnderline"/>
          <w:highlight w:val="green"/>
        </w:rPr>
        <w:t xml:space="preserve"> </w:t>
      </w:r>
      <w:r w:rsidRPr="00DE6C6D">
        <w:rPr>
          <w:rStyle w:val="Emphasis"/>
        </w:rPr>
        <w:t xml:space="preserve">that </w:t>
      </w:r>
      <w:r w:rsidRPr="007D53A4">
        <w:rPr>
          <w:rStyle w:val="Emphasis"/>
          <w:highlight w:val="green"/>
        </w:rPr>
        <w:t>might lead to</w:t>
      </w:r>
      <w:r w:rsidRPr="007D53A4">
        <w:rPr>
          <w:rStyle w:val="StyleUnderline"/>
          <w:highlight w:val="green"/>
        </w:rPr>
        <w:t xml:space="preserve"> </w:t>
      </w:r>
      <w:r w:rsidRPr="00270D0A">
        <w:rPr>
          <w:rStyle w:val="StyleUnderline"/>
        </w:rPr>
        <w:t xml:space="preserve">such constructive </w:t>
      </w:r>
      <w:r w:rsidRPr="007D53A4">
        <w:rPr>
          <w:rStyle w:val="Emphasis"/>
          <w:highlight w:val="green"/>
        </w:rPr>
        <w:t>adjustments in</w:t>
      </w:r>
      <w:r w:rsidRPr="007D53A4">
        <w:rPr>
          <w:rStyle w:val="StyleUnderline"/>
          <w:highlight w:val="green"/>
        </w:rPr>
        <w:t xml:space="preserve"> </w:t>
      </w:r>
      <w:r w:rsidRPr="00270D0A">
        <w:rPr>
          <w:rStyle w:val="StyleUnderline"/>
        </w:rPr>
        <w:t xml:space="preserve">the canon of </w:t>
      </w:r>
      <w:r w:rsidRPr="007D53A4">
        <w:rPr>
          <w:rStyle w:val="Emphasis"/>
          <w:highlight w:val="green"/>
        </w:rPr>
        <w:t>objectivity</w:t>
      </w:r>
      <w:r w:rsidRPr="007D53A4">
        <w:rPr>
          <w:rStyle w:val="StyleUnderline"/>
          <w:highlight w:val="green"/>
        </w:rPr>
        <w:t xml:space="preserve"> </w:t>
      </w:r>
      <w:r w:rsidRPr="007D53A4">
        <w:rPr>
          <w:rStyle w:val="Emphasis"/>
          <w:highlight w:val="green"/>
        </w:rPr>
        <w:t>due to</w:t>
      </w:r>
      <w:r w:rsidRPr="007D53A4">
        <w:rPr>
          <w:rStyle w:val="StyleUnderline"/>
          <w:highlight w:val="green"/>
        </w:rPr>
        <w:t xml:space="preserve"> </w:t>
      </w:r>
      <w:r w:rsidRPr="00270D0A">
        <w:rPr>
          <w:rStyle w:val="StyleUnderline"/>
        </w:rPr>
        <w:t xml:space="preserve">their addictive </w:t>
      </w:r>
      <w:r w:rsidRPr="007D53A4">
        <w:rPr>
          <w:rStyle w:val="Emphasis"/>
          <w:highlight w:val="green"/>
          <w:bdr w:val="single" w:sz="18" w:space="0" w:color="auto"/>
        </w:rPr>
        <w:t xml:space="preserve">reliance on </w:t>
      </w:r>
      <w:r w:rsidRPr="00DE6C6D">
        <w:rPr>
          <w:rStyle w:val="Emphasis"/>
          <w:bdr w:val="single" w:sz="18" w:space="0" w:color="auto"/>
        </w:rPr>
        <w:t xml:space="preserve">the fixes of </w:t>
      </w:r>
      <w:r w:rsidRPr="007D53A4">
        <w:rPr>
          <w:rStyle w:val="Emphasis"/>
          <w:highlight w:val="green"/>
          <w:bdr w:val="single" w:sz="18" w:space="0" w:color="auto"/>
        </w:rPr>
        <w:t>violence and war</w:t>
      </w:r>
      <w:r w:rsidRPr="00270D0A">
        <w:rPr>
          <w:rStyle w:val="StyleUnderline"/>
        </w:rPr>
        <w:t>.</w:t>
      </w:r>
      <w:r w:rsidRPr="00270D0A">
        <w:rPr>
          <w:sz w:val="16"/>
        </w:rPr>
        <w:t xml:space="preserve"> Despite this marginality there are reasons for peace journalists to work harder than ever. There is gathering evidence that </w:t>
      </w:r>
      <w:r w:rsidRPr="00DE6C6D">
        <w:rPr>
          <w:rStyle w:val="Emphasis"/>
        </w:rPr>
        <w:t xml:space="preserve">the </w:t>
      </w:r>
      <w:r w:rsidRPr="007D53A4">
        <w:rPr>
          <w:rStyle w:val="Emphasis"/>
          <w:highlight w:val="green"/>
        </w:rPr>
        <w:t>war system</w:t>
      </w:r>
      <w:r w:rsidRPr="00F0645A">
        <w:rPr>
          <w:rStyle w:val="Emphasis"/>
        </w:rPr>
        <w:t xml:space="preserve"> is </w:t>
      </w:r>
      <w:r w:rsidRPr="007D53A4">
        <w:rPr>
          <w:rStyle w:val="Emphasis"/>
          <w:highlight w:val="green"/>
        </w:rPr>
        <w:t xml:space="preserve">producing </w:t>
      </w:r>
      <w:r w:rsidRPr="00270D0A">
        <w:rPr>
          <w:sz w:val="16"/>
        </w:rPr>
        <w:t xml:space="preserve">a variety of </w:t>
      </w:r>
      <w:r w:rsidRPr="007D53A4">
        <w:rPr>
          <w:rStyle w:val="Emphasis"/>
          <w:highlight w:val="green"/>
          <w:bdr w:val="single" w:sz="18" w:space="0" w:color="auto"/>
        </w:rPr>
        <w:t>failures</w:t>
      </w:r>
      <w:r w:rsidRPr="007D53A4">
        <w:rPr>
          <w:sz w:val="16"/>
          <w:highlight w:val="green"/>
        </w:rPr>
        <w:t xml:space="preserve"> </w:t>
      </w:r>
      <w:r w:rsidRPr="00270D0A">
        <w:rPr>
          <w:sz w:val="16"/>
        </w:rPr>
        <w:t>for even the most powerful actors</w:t>
      </w:r>
      <w:r w:rsidRPr="00270D0A">
        <w:rPr>
          <w:rStyle w:val="StyleUnderline"/>
        </w:rPr>
        <w:t xml:space="preserve">. First, the </w:t>
      </w:r>
      <w:r w:rsidRPr="00DE6C6D">
        <w:rPr>
          <w:rStyle w:val="Emphasis"/>
        </w:rPr>
        <w:t>technology</w:t>
      </w:r>
      <w:r w:rsidRPr="00DE6C6D">
        <w:rPr>
          <w:rStyle w:val="StyleUnderline"/>
        </w:rPr>
        <w:t xml:space="preserve"> </w:t>
      </w:r>
      <w:r w:rsidRPr="00DE6C6D">
        <w:rPr>
          <w:rStyle w:val="Emphasis"/>
        </w:rPr>
        <w:t>of mass destruction</w:t>
      </w:r>
      <w:r w:rsidRPr="00DE6C6D">
        <w:rPr>
          <w:rStyle w:val="StyleUnderline"/>
        </w:rPr>
        <w:t xml:space="preserve"> </w:t>
      </w:r>
      <w:r w:rsidRPr="00270D0A">
        <w:rPr>
          <w:rStyle w:val="StyleUnderline"/>
        </w:rPr>
        <w:t xml:space="preserve">is </w:t>
      </w:r>
      <w:r w:rsidRPr="00DE6C6D">
        <w:rPr>
          <w:rStyle w:val="Emphasis"/>
        </w:rPr>
        <w:t>spreading</w:t>
      </w:r>
      <w:r w:rsidRPr="00DE6C6D">
        <w:rPr>
          <w:rStyle w:val="StyleUnderline"/>
        </w:rPr>
        <w:t xml:space="preserve"> </w:t>
      </w:r>
      <w:r w:rsidRPr="00270D0A">
        <w:rPr>
          <w:rStyle w:val="StyleUnderline"/>
        </w:rPr>
        <w:t xml:space="preserve">around the world, and if not eliminated, is almost certain to find its way into the field of battle in the decades ahead. Secondly, the politics of resistance are demonstrating over and over on various </w:t>
      </w:r>
      <w:r w:rsidRPr="00DE6C6D">
        <w:rPr>
          <w:rStyle w:val="Emphasis"/>
        </w:rPr>
        <w:t>blood soaked battlefields</w:t>
      </w:r>
      <w:r w:rsidRPr="00DE6C6D">
        <w:rPr>
          <w:rStyle w:val="StyleUnderline"/>
        </w:rPr>
        <w:t xml:space="preserve"> </w:t>
      </w:r>
      <w:r w:rsidRPr="00270D0A">
        <w:rPr>
          <w:rStyle w:val="StyleUnderline"/>
        </w:rPr>
        <w:t xml:space="preserve">again that </w:t>
      </w:r>
      <w:r w:rsidRPr="00270D0A">
        <w:rPr>
          <w:rStyle w:val="StyleUnderline"/>
        </w:rPr>
        <w:lastRenderedPageBreak/>
        <w:t xml:space="preserve">military superiority </w:t>
      </w:r>
      <w:r w:rsidRPr="007D53A4">
        <w:rPr>
          <w:rStyle w:val="Emphasis"/>
          <w:highlight w:val="green"/>
          <w:bdr w:val="single" w:sz="18" w:space="0" w:color="auto"/>
        </w:rPr>
        <w:t>does not produce political victory</w:t>
      </w:r>
      <w:r w:rsidRPr="00270D0A">
        <w:rPr>
          <w:rStyle w:val="StyleUnderline"/>
        </w:rPr>
        <w:t>. The United States should have learned this lesson from its defeat in Vietnam, and it did seem intimidated for a while, but it has regressed, presently trying to (mis)represent a disastrous failure in Iraq as victor</w:t>
      </w:r>
      <w:r w:rsidRPr="00270D0A">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DE6C6D">
        <w:rPr>
          <w:rStyle w:val="Emphasis"/>
          <w:bdr w:val="single" w:sz="18" w:space="0" w:color="auto"/>
        </w:rPr>
        <w:t xml:space="preserve">as </w:t>
      </w:r>
      <w:r w:rsidRPr="007D53A4">
        <w:rPr>
          <w:rStyle w:val="Emphasis"/>
          <w:highlight w:val="green"/>
          <w:bdr w:val="single" w:sz="18" w:space="0" w:color="auto"/>
        </w:rPr>
        <w:t>war journalism</w:t>
      </w:r>
      <w:r w:rsidRPr="00DE6C6D">
        <w:rPr>
          <w:rStyle w:val="Emphasis"/>
          <w:bdr w:val="single" w:sz="18" w:space="0" w:color="auto"/>
        </w:rPr>
        <w:t xml:space="preserve"> shapes the way we grasp </w:t>
      </w:r>
      <w:r w:rsidRPr="007D53A4">
        <w:rPr>
          <w:rStyle w:val="Emphasis"/>
          <w:highlight w:val="green"/>
          <w:bdr w:val="single" w:sz="18" w:space="0" w:color="auto"/>
        </w:rPr>
        <w:t>policy options</w:t>
      </w:r>
      <w:r w:rsidRPr="00270D0A">
        <w:rPr>
          <w:sz w:val="16"/>
        </w:rPr>
        <w:t xml:space="preserve">, </w:t>
      </w:r>
      <w:r w:rsidRPr="00DE6C6D">
        <w:rPr>
          <w:rStyle w:val="Emphasis"/>
        </w:rPr>
        <w:t xml:space="preserve">it is </w:t>
      </w:r>
      <w:r w:rsidRPr="00F0645A">
        <w:rPr>
          <w:rStyle w:val="Emphasis"/>
        </w:rPr>
        <w:t>unlikely</w:t>
      </w:r>
      <w:r w:rsidRPr="00F0645A">
        <w:rPr>
          <w:sz w:val="16"/>
        </w:rPr>
        <w:t xml:space="preserve"> </w:t>
      </w:r>
      <w:r w:rsidRPr="00270D0A">
        <w:rPr>
          <w:rStyle w:val="StyleUnderline"/>
        </w:rPr>
        <w:t>that any of</w:t>
      </w:r>
      <w:r w:rsidRPr="00270D0A">
        <w:rPr>
          <w:sz w:val="16"/>
        </w:rPr>
        <w:t xml:space="preserve"> </w:t>
      </w:r>
      <w:r w:rsidRPr="00DE6C6D">
        <w:rPr>
          <w:rStyle w:val="Emphasis"/>
        </w:rPr>
        <w:t xml:space="preserve">these </w:t>
      </w:r>
      <w:r w:rsidRPr="00F0645A">
        <w:rPr>
          <w:rStyle w:val="Emphasis"/>
        </w:rPr>
        <w:t xml:space="preserve">realities </w:t>
      </w:r>
      <w:r w:rsidRPr="00DE6C6D">
        <w:rPr>
          <w:rStyle w:val="Emphasis"/>
        </w:rPr>
        <w:t xml:space="preserve">will </w:t>
      </w:r>
      <w:r w:rsidRPr="00F0645A">
        <w:rPr>
          <w:rStyle w:val="Emphasis"/>
        </w:rPr>
        <w:t>be properly appreciated.</w:t>
      </w:r>
      <w:r w:rsidRPr="00F0645A">
        <w:rPr>
          <w:sz w:val="16"/>
        </w:rPr>
        <w:t xml:space="preserve"> </w:t>
      </w:r>
      <w:r w:rsidRPr="00270D0A">
        <w:rPr>
          <w:rStyle w:val="StyleUnderline"/>
        </w:rPr>
        <w:t xml:space="preserve">More likely in the short run is the </w:t>
      </w:r>
      <w:r w:rsidRPr="007D53A4">
        <w:rPr>
          <w:rStyle w:val="Emphasis"/>
          <w:highlight w:val="green"/>
          <w:bdr w:val="single" w:sz="18" w:space="0" w:color="auto"/>
        </w:rPr>
        <w:t>reinforcement of militarist modes</w:t>
      </w:r>
      <w:r w:rsidRPr="007D53A4">
        <w:rPr>
          <w:rStyle w:val="StyleUnderline"/>
          <w:highlight w:val="green"/>
        </w:rPr>
        <w:t xml:space="preserve"> </w:t>
      </w:r>
      <w:r w:rsidRPr="00270D0A">
        <w:rPr>
          <w:rStyle w:val="StyleUnderline"/>
        </w:rPr>
        <w:t xml:space="preserve">of behaviour; as the utility of military power continues to diminish, </w:t>
      </w:r>
      <w:r w:rsidRPr="007D53A4">
        <w:rPr>
          <w:rStyle w:val="Emphasis"/>
          <w:highlight w:val="green"/>
        </w:rPr>
        <w:t>war journalists</w:t>
      </w:r>
      <w:r w:rsidRPr="007D53A4">
        <w:rPr>
          <w:rStyle w:val="StyleUnderline"/>
          <w:highlight w:val="green"/>
        </w:rPr>
        <w:t xml:space="preserve"> </w:t>
      </w:r>
      <w:r w:rsidRPr="00270D0A">
        <w:rPr>
          <w:rStyle w:val="StyleUnderline"/>
        </w:rPr>
        <w:t xml:space="preserve">are </w:t>
      </w:r>
      <w:r w:rsidRPr="007D53A4">
        <w:rPr>
          <w:rStyle w:val="Emphasis"/>
          <w:highlight w:val="green"/>
        </w:rPr>
        <w:t>enlisted to disguise failures</w:t>
      </w:r>
      <w:r w:rsidRPr="007D53A4">
        <w:rPr>
          <w:rStyle w:val="StyleUnderline"/>
          <w:highlight w:val="green"/>
        </w:rPr>
        <w:t xml:space="preserve"> </w:t>
      </w:r>
      <w:r w:rsidRPr="00270D0A">
        <w:rPr>
          <w:rStyle w:val="StyleUnderline"/>
        </w:rPr>
        <w:t xml:space="preserve">by exhibiting enthusiasm for new tactics and the promise of better and more weapons, and to summon the public to display their unified support of official war aims as an expression of </w:t>
      </w:r>
      <w:r w:rsidRPr="00411F2C">
        <w:t>patriotic virtue.</w:t>
      </w:r>
    </w:p>
    <w:p w14:paraId="39CAB1FA" w14:textId="77777777" w:rsidR="00B604E1" w:rsidRDefault="00B604E1" w:rsidP="00B604E1"/>
    <w:p w14:paraId="301A84A2" w14:textId="17534809" w:rsidR="00B604E1" w:rsidRDefault="00B604E1" w:rsidP="00B604E1">
      <w:pPr>
        <w:pStyle w:val="Heading4"/>
      </w:pPr>
      <w:r>
        <w:t xml:space="preserve">Middle eastern is unstable now absent the </w:t>
      </w:r>
      <w:r w:rsidR="00631281">
        <w:t>action now goes nuclear</w:t>
      </w:r>
    </w:p>
    <w:p w14:paraId="045F1944" w14:textId="77777777" w:rsidR="00B604E1" w:rsidRDefault="00B604E1" w:rsidP="00B604E1">
      <w:r w:rsidRPr="00374DF1">
        <w:t xml:space="preserve">Natasha </w:t>
      </w:r>
      <w:r w:rsidRPr="00374DF1">
        <w:rPr>
          <w:b/>
          <w:bCs/>
          <w:sz w:val="26"/>
          <w:szCs w:val="26"/>
        </w:rPr>
        <w:t>Turak, 2/10</w:t>
      </w:r>
      <w:r w:rsidRPr="00374DF1">
        <w:t xml:space="preserve"> [Natasha Turak, (</w:t>
      </w:r>
      <w:r>
        <w:t>Currently based in Dubai as Middle East digital correspondent and editor for CNBC International. Formerly global markets reporter for fDi Magazine of the Financial Times in London. Areas of focus include energy, geopolitics, foreign investment, emerging markets, security, economic development and geopolitical risk. Previously worked in Tunis, Tunisia in human rights and journalism. Fluent in English and French, intermediate Arabic (MSA and Tunisian dialect). A penchant for current events and all things MENA. Bethesda, Maryland native and Northern Michigan fanatic. Grew up as a foreign service kid living in Washington DC, Guinea, France, Russia, Scotland, Egypt, and New Zealand. Dual French and American national.</w:t>
      </w:r>
      <w:r w:rsidRPr="00374DF1">
        <w:t xml:space="preserve">)]. “Iran nuclear talks restart as critical time pressure and distrust builds.” CNBC, 2-8-2022, Accessed 3-9-2022. https://www.cnbc.com/2022/02/10/iran-nuclear-talks-restart-as-critical-time-pressure-and-distrust-builds.html // </w:t>
      </w:r>
      <w:r>
        <w:t>duongie</w:t>
      </w:r>
    </w:p>
    <w:p w14:paraId="4F58F415" w14:textId="77777777" w:rsidR="00B604E1" w:rsidRPr="00374DF1" w:rsidRDefault="00B604E1" w:rsidP="00B604E1">
      <w:pPr>
        <w:rPr>
          <w:u w:val="single"/>
        </w:rPr>
      </w:pPr>
      <w:r w:rsidRPr="00374DF1">
        <w:rPr>
          <w:sz w:val="16"/>
        </w:rPr>
        <w:t xml:space="preserve">Negotiations aimed at reviving the 2015 Iran nuclear deal restarted in Vienna this week, more than ten months after they first began and weighed down by yet more uncertainty and mutual distrust. And time is of the essence. </w:t>
      </w:r>
      <w:r w:rsidRPr="00411F2C">
        <w:rPr>
          <w:u w:val="single"/>
        </w:rPr>
        <w:t xml:space="preserve">With </w:t>
      </w:r>
      <w:r w:rsidRPr="007D53A4">
        <w:rPr>
          <w:highlight w:val="green"/>
          <w:u w:val="single"/>
        </w:rPr>
        <w:t>each</w:t>
      </w:r>
      <w:r w:rsidRPr="00411F2C">
        <w:rPr>
          <w:u w:val="single"/>
        </w:rPr>
        <w:t xml:space="preserve"> passing </w:t>
      </w:r>
      <w:r w:rsidRPr="007D53A4">
        <w:rPr>
          <w:highlight w:val="green"/>
          <w:u w:val="single"/>
        </w:rPr>
        <w:t>week</w:t>
      </w:r>
      <w:r w:rsidRPr="00411F2C">
        <w:rPr>
          <w:u w:val="single"/>
        </w:rPr>
        <w:t xml:space="preserve"> </w:t>
      </w:r>
      <w:r w:rsidRPr="007D53A4">
        <w:rPr>
          <w:highlight w:val="green"/>
          <w:u w:val="single"/>
        </w:rPr>
        <w:t>Iran’s nuclear capabilities grow</w:t>
      </w:r>
      <w:r w:rsidRPr="00411F2C">
        <w:rPr>
          <w:u w:val="single"/>
        </w:rPr>
        <w:t xml:space="preserve">, making a return to a deal less and less likely. </w:t>
      </w:r>
      <w:r w:rsidRPr="00374DF1">
        <w:rPr>
          <w:sz w:val="16"/>
        </w:rPr>
        <w:t xml:space="preserve">U.S. Special Envoy for Iran Rob Malley is in the Austrian capital for indirect talks mediated by European diplomats, since Washington and Tehran aren’t talking directly. The </w:t>
      </w:r>
      <w:r w:rsidRPr="00411F2C">
        <w:rPr>
          <w:u w:val="single"/>
        </w:rPr>
        <w:t xml:space="preserve">Biden administration believes a deal is in sight – but if nothing is reached </w:t>
      </w:r>
      <w:r w:rsidRPr="00374DF1">
        <w:rPr>
          <w:sz w:val="16"/>
          <w:szCs w:val="2"/>
        </w:rPr>
        <w:t>within a few weeks,</w:t>
      </w:r>
      <w:r w:rsidRPr="00411F2C">
        <w:rPr>
          <w:u w:val="single"/>
        </w:rPr>
        <w:t xml:space="preserve"> it could be too late.</w:t>
      </w:r>
      <w:r w:rsidRPr="00374DF1">
        <w:rPr>
          <w:sz w:val="16"/>
        </w:rPr>
        <w:t xml:space="preserve"> “</w:t>
      </w:r>
      <w:r w:rsidRPr="00411F2C">
        <w:rPr>
          <w:u w:val="single"/>
        </w:rPr>
        <w:t>Our talks with Iran have reached an urgent point</w:t>
      </w:r>
      <w:r w:rsidRPr="00374DF1">
        <w:rPr>
          <w:sz w:val="16"/>
        </w:rPr>
        <w:t xml:space="preserve">,” White House spokeswoman Jen Psaki told reporters on Wednesday. “A deal that addresses the core concerns of all sides is in sight. But if it’s not reached in the coming weeks, Iran’s ongoing nuclear advances will make it impossible for us to return to the JCPOA,” she said, referring to the agreement’s formal name, the Joint Comprehensive Plan of Action. In 2018, the administration of former President Donald Trump unilaterally ditched the deal – which had lifted economic sanctions on Iran in exchange for curbs to its nuclear program. Since then, </w:t>
      </w:r>
      <w:r w:rsidRPr="00411F2C">
        <w:rPr>
          <w:u w:val="single"/>
        </w:rPr>
        <w:t xml:space="preserve">Tehran has </w:t>
      </w:r>
      <w:r w:rsidRPr="007D53A4">
        <w:rPr>
          <w:highlight w:val="green"/>
          <w:u w:val="single"/>
        </w:rPr>
        <w:t>made significant progress in</w:t>
      </w:r>
      <w:r w:rsidRPr="00411F2C">
        <w:rPr>
          <w:u w:val="single"/>
        </w:rPr>
        <w:t xml:space="preserve"> terms of its </w:t>
      </w:r>
      <w:r w:rsidRPr="007D53A4">
        <w:rPr>
          <w:highlight w:val="green"/>
          <w:u w:val="single"/>
        </w:rPr>
        <w:t>nuclear activity</w:t>
      </w:r>
      <w:r w:rsidRPr="00411F2C">
        <w:rPr>
          <w:u w:val="single"/>
        </w:rPr>
        <w:t>, increasing uranium enrichment and stockpiles far beyond the parameters of the 2015 agreement</w:t>
      </w:r>
      <w:r w:rsidRPr="00374DF1">
        <w:rPr>
          <w:sz w:val="16"/>
        </w:rPr>
        <w:t xml:space="preserve">. This means it has </w:t>
      </w:r>
      <w:r w:rsidRPr="007D53A4">
        <w:rPr>
          <w:highlight w:val="green"/>
          <w:u w:val="single"/>
        </w:rPr>
        <w:t>shrunk</w:t>
      </w:r>
      <w:r w:rsidRPr="00411F2C">
        <w:rPr>
          <w:u w:val="single"/>
        </w:rPr>
        <w:t xml:space="preserve"> its “breakout </w:t>
      </w:r>
      <w:r w:rsidRPr="007D53A4">
        <w:rPr>
          <w:highlight w:val="green"/>
          <w:u w:val="single"/>
        </w:rPr>
        <w:t>time</w:t>
      </w:r>
      <w:r w:rsidRPr="00411F2C">
        <w:rPr>
          <w:u w:val="single"/>
        </w:rPr>
        <w:t xml:space="preserve">,” or the amount of time it would take to be able </w:t>
      </w:r>
      <w:r w:rsidRPr="007D53A4">
        <w:rPr>
          <w:highlight w:val="green"/>
          <w:u w:val="single"/>
        </w:rPr>
        <w:t>to build a nuc</w:t>
      </w:r>
      <w:r w:rsidRPr="00411F2C">
        <w:rPr>
          <w:u w:val="single"/>
        </w:rPr>
        <w:t xml:space="preserve">lear bomb. </w:t>
      </w:r>
      <w:r w:rsidRPr="00374DF1">
        <w:rPr>
          <w:sz w:val="16"/>
        </w:rPr>
        <w:t xml:space="preserve">Iran’s leaders say the moves are in response to U.S. sanctions, reimposed by Trump, that have </w:t>
      </w:r>
      <w:r w:rsidRPr="00374DF1">
        <w:rPr>
          <w:strike/>
          <w:sz w:val="16"/>
        </w:rPr>
        <w:t>crippled</w:t>
      </w:r>
      <w:r w:rsidRPr="00374DF1">
        <w:rPr>
          <w:sz w:val="16"/>
        </w:rPr>
        <w:t xml:space="preserve"> its economy. In need of economic relief, Iran agreed to engage in six rounds of indirect talks revived by the Biden administration between April and June of 2021. But the election of hardline anti-Western cleric Ibrahim Raisi to the Iranian presidency in late June put the talks on hold until November. Since then, they have </w:t>
      </w:r>
      <w:r w:rsidRPr="00411F2C">
        <w:rPr>
          <w:u w:val="single"/>
        </w:rPr>
        <w:t>become bogged down in disagreements over previous negotiations, and no significant progress has been made on solving the remaining points of contention</w:t>
      </w:r>
      <w:r w:rsidRPr="00374DF1">
        <w:rPr>
          <w:sz w:val="16"/>
        </w:rPr>
        <w:t xml:space="preserve">. And those points of contention are, so far, looking very difficult to surmount. The U.S. is demanding a reversal of Iran’s nuclear advancements, and Iran wants </w:t>
      </w:r>
      <w:r w:rsidRPr="00374DF1">
        <w:rPr>
          <w:sz w:val="16"/>
        </w:rPr>
        <w:lastRenderedPageBreak/>
        <w:t>sanctions lifted – but both sides want the other to make the first move. And given that the Biden administration can’t guarantee a new deal will be ironclad, considering how quickly the Trump administration tore up the original one, trust is essentially nonexistent. “</w:t>
      </w:r>
      <w:r w:rsidRPr="00411F2C">
        <w:rPr>
          <w:u w:val="single"/>
        </w:rPr>
        <w:t xml:space="preserve">The biggest current obstacle is </w:t>
      </w:r>
      <w:r w:rsidRPr="007D53A4">
        <w:rPr>
          <w:highlight w:val="green"/>
          <w:u w:val="single"/>
        </w:rPr>
        <w:t>lack of trust</w:t>
      </w:r>
      <w:r w:rsidRPr="00411F2C">
        <w:rPr>
          <w:u w:val="single"/>
        </w:rPr>
        <w:t xml:space="preserve"> particularly </w:t>
      </w:r>
      <w:r w:rsidRPr="007D53A4">
        <w:rPr>
          <w:highlight w:val="green"/>
          <w:u w:val="single"/>
        </w:rPr>
        <w:t>on</w:t>
      </w:r>
      <w:r w:rsidRPr="00411F2C">
        <w:rPr>
          <w:u w:val="single"/>
        </w:rPr>
        <w:t xml:space="preserve"> the </w:t>
      </w:r>
      <w:r w:rsidRPr="007D53A4">
        <w:rPr>
          <w:highlight w:val="green"/>
          <w:u w:val="single"/>
        </w:rPr>
        <w:t>Iranian side</w:t>
      </w:r>
      <w:r w:rsidRPr="00411F2C">
        <w:rPr>
          <w:u w:val="single"/>
        </w:rPr>
        <w:t>,</w:t>
      </w:r>
      <w:r w:rsidRPr="00374DF1">
        <w:rPr>
          <w:sz w:val="16"/>
        </w:rPr>
        <w:t>” said Ryan Bohl, a Middle East and Africa analyst at Rane Risk Intelligence. This means the Biden administration could have to make greater concessions to Iran if it wants a deal to happen. “The U.S. is accepting that it needs to go further this time to rebuild a sense of Iranian trust and moreover to accept the political realities that have come with President Raisi’s election,” Bohl told CNBC. “</w:t>
      </w:r>
      <w:r w:rsidRPr="00411F2C">
        <w:rPr>
          <w:u w:val="single"/>
        </w:rPr>
        <w:t>The hardliners were proven right by Trump’s withdrawal from the treaty, and that vindication makes it more difficult</w:t>
      </w:r>
      <w:r w:rsidRPr="00374DF1">
        <w:rPr>
          <w:sz w:val="16"/>
        </w:rPr>
        <w:t xml:space="preserve"> for the U.S. to convince that same group that’s now in power that a nuclear deal is worthwhile.” New ballistic missiles At the same time</w:t>
      </w:r>
      <w:r w:rsidRPr="00411F2C">
        <w:rPr>
          <w:u w:val="single"/>
        </w:rPr>
        <w:t xml:space="preserve">, </w:t>
      </w:r>
      <w:r w:rsidRPr="007D53A4">
        <w:rPr>
          <w:highlight w:val="green"/>
          <w:u w:val="single"/>
        </w:rPr>
        <w:t>Iran</w:t>
      </w:r>
      <w:r w:rsidRPr="00411F2C">
        <w:rPr>
          <w:u w:val="single"/>
        </w:rPr>
        <w:t xml:space="preserve"> has been </w:t>
      </w:r>
      <w:r w:rsidRPr="007D53A4">
        <w:rPr>
          <w:highlight w:val="green"/>
          <w:u w:val="single"/>
        </w:rPr>
        <w:t>posturing</w:t>
      </w:r>
      <w:r w:rsidRPr="00411F2C">
        <w:rPr>
          <w:u w:val="single"/>
        </w:rPr>
        <w:t xml:space="preserve"> and sending the message that it’s a </w:t>
      </w:r>
      <w:r w:rsidRPr="007D53A4">
        <w:rPr>
          <w:highlight w:val="green"/>
          <w:u w:val="single"/>
        </w:rPr>
        <w:t>force to be reckoned with</w:t>
      </w:r>
      <w:r w:rsidRPr="00411F2C">
        <w:rPr>
          <w:u w:val="single"/>
        </w:rPr>
        <w:t>.</w:t>
      </w:r>
      <w:r w:rsidRPr="00374DF1">
        <w:rPr>
          <w:sz w:val="16"/>
        </w:rPr>
        <w:t xml:space="preserve"> It revealed a new ballistic missile on Wednesday, as its top security official Ali Shamkhani said that in the U.S., “</w:t>
      </w:r>
      <w:r w:rsidRPr="00374DF1">
        <w:rPr>
          <w:u w:val="single"/>
        </w:rPr>
        <w:t>there is no coherence...to make political decisions in the direction of advancement” of the deal</w:t>
      </w:r>
      <w:r w:rsidRPr="00374DF1">
        <w:rPr>
          <w:sz w:val="16"/>
        </w:rPr>
        <w:t xml:space="preserve">. “The </w:t>
      </w:r>
      <w:r w:rsidRPr="00374DF1">
        <w:rPr>
          <w:u w:val="single"/>
        </w:rPr>
        <w:t xml:space="preserve">ballistic missile unveiling I tend to think of as a relatively routine demonstration of military technology that’s fitting into their wider strategy of showcasing how </w:t>
      </w:r>
      <w:r w:rsidRPr="007D53A4">
        <w:rPr>
          <w:highlight w:val="green"/>
          <w:u w:val="single"/>
        </w:rPr>
        <w:t>much trouble they can cause if</w:t>
      </w:r>
      <w:r w:rsidRPr="00374DF1">
        <w:rPr>
          <w:u w:val="single"/>
        </w:rPr>
        <w:t xml:space="preserve"> military </w:t>
      </w:r>
      <w:r w:rsidRPr="007D53A4">
        <w:rPr>
          <w:highlight w:val="green"/>
          <w:u w:val="single"/>
        </w:rPr>
        <w:t>escalations begin</w:t>
      </w:r>
      <w:r w:rsidRPr="00374DF1">
        <w:rPr>
          <w:sz w:val="16"/>
        </w:rPr>
        <w:t xml:space="preserve">,” Bohl said. The talks also come after several weeks of drone and missile attacks on the United Arab Emirates by Yemen’s Houthi rebels, who are supported by Iran. The Biden administration “has essentially laid its cards on the table,” political risk firm Eurasia Group wrote in an analyst note Wednesday. “Washington is willing to accept a deal with substantially weaker nuclear constraints on Iran compared with the 2015 agreement, in terms of breakout time, and to offer Iran sanctions relief or assurances beyond the scope of JCPOA … Washington’s argument is essentially that some limits are better than none,” it said. </w:t>
      </w:r>
      <w:r w:rsidRPr="00374DF1">
        <w:rPr>
          <w:u w:val="single"/>
        </w:rPr>
        <w:t xml:space="preserve">Tehran’s uranium </w:t>
      </w:r>
      <w:r w:rsidRPr="007D53A4">
        <w:rPr>
          <w:highlight w:val="green"/>
          <w:u w:val="single"/>
        </w:rPr>
        <w:t>stockpiles</w:t>
      </w:r>
      <w:r w:rsidRPr="00374DF1">
        <w:rPr>
          <w:u w:val="single"/>
        </w:rPr>
        <w:t xml:space="preserve"> have been </w:t>
      </w:r>
      <w:r w:rsidRPr="007D53A4">
        <w:rPr>
          <w:highlight w:val="green"/>
          <w:u w:val="single"/>
        </w:rPr>
        <w:t>enriched to</w:t>
      </w:r>
      <w:r w:rsidRPr="00374DF1">
        <w:rPr>
          <w:u w:val="single"/>
        </w:rPr>
        <w:t xml:space="preserve"> near-</w:t>
      </w:r>
      <w:r w:rsidRPr="007D53A4">
        <w:rPr>
          <w:highlight w:val="green"/>
          <w:u w:val="single"/>
        </w:rPr>
        <w:t>weapons grade</w:t>
      </w:r>
      <w:r w:rsidRPr="00374DF1">
        <w:rPr>
          <w:u w:val="single"/>
        </w:rPr>
        <w:t xml:space="preserve">, and its increasingly advanced centrifuges mean it is </w:t>
      </w:r>
      <w:r w:rsidRPr="007D53A4">
        <w:rPr>
          <w:highlight w:val="green"/>
          <w:u w:val="single"/>
        </w:rPr>
        <w:t>reaching</w:t>
      </w:r>
      <w:r w:rsidRPr="00374DF1">
        <w:rPr>
          <w:u w:val="single"/>
        </w:rPr>
        <w:t xml:space="preserve"> a </w:t>
      </w:r>
      <w:r w:rsidRPr="007D53A4">
        <w:rPr>
          <w:highlight w:val="green"/>
          <w:u w:val="single"/>
        </w:rPr>
        <w:t>point of no</w:t>
      </w:r>
      <w:r w:rsidRPr="00374DF1">
        <w:rPr>
          <w:u w:val="single"/>
        </w:rPr>
        <w:t xml:space="preserve"> </w:t>
      </w:r>
      <w:r w:rsidRPr="007D53A4">
        <w:rPr>
          <w:highlight w:val="green"/>
          <w:u w:val="single"/>
        </w:rPr>
        <w:t>return</w:t>
      </w:r>
      <w:r w:rsidRPr="00374DF1">
        <w:rPr>
          <w:sz w:val="16"/>
        </w:rPr>
        <w:t xml:space="preserve"> that could soon render the original JCPOA’s non-proliferation benefits futile. Over the first year of Biden’s term, “Tehran built significant leverage in the form of irreversible nuclear knowledge without having to pay a price,” said Behnam Ben Taleblu, a senior fellow at the Foundation for Defense of Democracies in Washington D.C. “</w:t>
      </w:r>
      <w:r w:rsidRPr="00374DF1">
        <w:rPr>
          <w:u w:val="single"/>
        </w:rPr>
        <w:t xml:space="preserve">This success will continue to </w:t>
      </w:r>
      <w:r w:rsidRPr="007D53A4">
        <w:rPr>
          <w:highlight w:val="green"/>
          <w:u w:val="single"/>
        </w:rPr>
        <w:t>tempt</w:t>
      </w:r>
      <w:r w:rsidRPr="00374DF1">
        <w:rPr>
          <w:u w:val="single"/>
        </w:rPr>
        <w:t xml:space="preserve"> </w:t>
      </w:r>
      <w:r w:rsidRPr="007D53A4">
        <w:rPr>
          <w:highlight w:val="green"/>
          <w:u w:val="single"/>
        </w:rPr>
        <w:t>Iran to escalate</w:t>
      </w:r>
      <w:r w:rsidRPr="00374DF1">
        <w:rPr>
          <w:u w:val="single"/>
        </w:rPr>
        <w:t xml:space="preserve"> further or get a deal more on its terms</w:t>
      </w:r>
      <w:r w:rsidRPr="00374DF1">
        <w:rPr>
          <w:sz w:val="16"/>
        </w:rPr>
        <w:t xml:space="preserve">.” </w:t>
      </w:r>
      <w:r w:rsidRPr="00374DF1">
        <w:rPr>
          <w:u w:val="single"/>
        </w:rPr>
        <w:t>Importantly, there is also very little appetite in Washington for escalation with Iran</w:t>
      </w:r>
      <w:r w:rsidRPr="00374DF1">
        <w:rPr>
          <w:sz w:val="16"/>
        </w:rPr>
        <w:t xml:space="preserve">, and Biden is keen to reverse a major foreign policy legacy of Trump’s by bringing back the deal. Still, </w:t>
      </w:r>
      <w:r w:rsidRPr="00374DF1">
        <w:rPr>
          <w:u w:val="single"/>
        </w:rPr>
        <w:t xml:space="preserve">continued deadlock could lead the administration to reverse course </w:t>
      </w:r>
      <w:r w:rsidRPr="007D53A4">
        <w:rPr>
          <w:highlight w:val="green"/>
          <w:u w:val="single"/>
        </w:rPr>
        <w:t>and</w:t>
      </w:r>
      <w:r w:rsidRPr="00374DF1">
        <w:rPr>
          <w:u w:val="single"/>
        </w:rPr>
        <w:t xml:space="preserve"> take </w:t>
      </w:r>
      <w:r w:rsidRPr="007D53A4">
        <w:rPr>
          <w:highlight w:val="green"/>
          <w:u w:val="single"/>
        </w:rPr>
        <w:t>more aggressive measures</w:t>
      </w:r>
      <w:r w:rsidRPr="00374DF1">
        <w:rPr>
          <w:sz w:val="16"/>
        </w:rPr>
        <w:t xml:space="preserve">, though it has not specified what those measures may be. “Put differently,” Ben Taleblu said, “every impression out of Vienna thus far is </w:t>
      </w:r>
      <w:r w:rsidRPr="00374DF1">
        <w:rPr>
          <w:u w:val="single"/>
        </w:rPr>
        <w:t>that Iran remains in the driver’s seat.”</w:t>
      </w:r>
    </w:p>
    <w:p w14:paraId="52C7CA8C" w14:textId="35AE9C1B" w:rsidR="00B604E1" w:rsidRDefault="00B604E1" w:rsidP="00B604E1">
      <w:pPr>
        <w:pStyle w:val="Heading2"/>
      </w:pPr>
      <w:r>
        <w:lastRenderedPageBreak/>
        <w:t>Case</w:t>
      </w:r>
    </w:p>
    <w:p w14:paraId="23A67048" w14:textId="1C92051D" w:rsidR="0070659C" w:rsidRDefault="0070659C" w:rsidP="00992328">
      <w:pPr>
        <w:pStyle w:val="Heading3"/>
      </w:pPr>
      <w:r>
        <w:lastRenderedPageBreak/>
        <w:t>UV</w:t>
      </w:r>
    </w:p>
    <w:p w14:paraId="28DADD03" w14:textId="7A34FFA3" w:rsidR="0070659C" w:rsidRPr="0070659C" w:rsidRDefault="0070659C" w:rsidP="0070659C">
      <w:pPr>
        <w:pStyle w:val="Heading4"/>
      </w:pPr>
      <w:r>
        <w:t xml:space="preserve">They say aff rvis – 1] </w:t>
      </w:r>
      <w:r w:rsidR="001C7004">
        <w:t>1AR theory restarts solve like tommy did in the last round 2] putting shells in the 1ac solves 3] judges check underdeveloped positions since they will have low thresholds to vote off it</w:t>
      </w:r>
    </w:p>
    <w:p w14:paraId="51A71517" w14:textId="77777777" w:rsidR="0070659C" w:rsidRPr="0070659C" w:rsidRDefault="0070659C" w:rsidP="0070659C"/>
    <w:p w14:paraId="06A79732" w14:textId="47F1D5DE" w:rsidR="00992328" w:rsidRDefault="00992328" w:rsidP="00992328">
      <w:pPr>
        <w:pStyle w:val="Heading3"/>
      </w:pPr>
      <w:r>
        <w:lastRenderedPageBreak/>
        <w:t>FW</w:t>
      </w:r>
    </w:p>
    <w:p w14:paraId="05F70546" w14:textId="11E10001" w:rsidR="00992328" w:rsidRDefault="00992328" w:rsidP="00992328">
      <w:pPr>
        <w:pStyle w:val="Heading4"/>
      </w:pPr>
      <w:r>
        <w:t>Off blum – 1] masacists 2] aggregation fails</w:t>
      </w:r>
      <w:r w:rsidR="0070659C">
        <w:t xml:space="preserve"> 3] predictions fails</w:t>
      </w:r>
    </w:p>
    <w:p w14:paraId="7FC9E85F" w14:textId="7FE485AF" w:rsidR="0070659C" w:rsidRDefault="0070659C" w:rsidP="0070659C"/>
    <w:p w14:paraId="7CE99078" w14:textId="27583C36" w:rsidR="0070659C" w:rsidRDefault="0070659C" w:rsidP="0070659C"/>
    <w:p w14:paraId="7F0ABDC1" w14:textId="4A4D8FCA" w:rsidR="0070659C" w:rsidRPr="0070659C" w:rsidRDefault="0070659C" w:rsidP="0070659C">
      <w:pPr>
        <w:pStyle w:val="Heading4"/>
      </w:pPr>
      <w:r>
        <w:t>Off pummer – 1] freezes action 2] justifies atrocities 3] induction fails</w:t>
      </w:r>
    </w:p>
    <w:p w14:paraId="0277C5F4" w14:textId="77777777" w:rsidR="0070659C" w:rsidRPr="0070659C" w:rsidRDefault="0070659C" w:rsidP="0070659C"/>
    <w:p w14:paraId="1EF55774" w14:textId="4528C692" w:rsidR="00992328" w:rsidRDefault="00992328" w:rsidP="00992328"/>
    <w:p w14:paraId="2DAB8BEA" w14:textId="225CFEFD" w:rsidR="00992328" w:rsidRDefault="00992328" w:rsidP="00992328">
      <w:pPr>
        <w:pStyle w:val="Heading3"/>
      </w:pPr>
      <w:r>
        <w:lastRenderedPageBreak/>
        <w:t>Democracy</w:t>
      </w:r>
    </w:p>
    <w:p w14:paraId="40BCE6F6" w14:textId="045451D7" w:rsidR="000E092F" w:rsidRDefault="005B083C" w:rsidP="000E092F">
      <w:pPr>
        <w:pStyle w:val="Heading4"/>
        <w:rPr>
          <w:rStyle w:val="Style13ptBold"/>
          <w:b/>
          <w:bCs w:val="0"/>
        </w:rPr>
      </w:pPr>
      <w:r>
        <w:rPr>
          <w:rStyle w:val="Style13ptBold"/>
          <w:b/>
          <w:bCs w:val="0"/>
        </w:rPr>
        <w:t xml:space="preserve">They </w:t>
      </w:r>
      <w:r w:rsidR="000E092F">
        <w:rPr>
          <w:rStyle w:val="Style13ptBold"/>
          <w:b/>
          <w:bCs w:val="0"/>
        </w:rPr>
        <w:t>aff cant solve their impacts none of their evidence says objectivity and says that objectivity would be able to solve for any of the threat construction</w:t>
      </w:r>
    </w:p>
    <w:p w14:paraId="075DB76B" w14:textId="3A3D71C7" w:rsidR="000E092F" w:rsidRDefault="000E092F" w:rsidP="000E092F">
      <w:pPr>
        <w:pStyle w:val="Heading4"/>
      </w:pPr>
      <w:r>
        <w:t>All their ils are thumped no reason why media would be able to stop modi he doesn’t care and his base would reject any objective news as fake news</w:t>
      </w:r>
    </w:p>
    <w:p w14:paraId="6242A4B6" w14:textId="22CF1461" w:rsidR="000E092F" w:rsidRPr="000E092F" w:rsidRDefault="000E092F" w:rsidP="000E092F">
      <w:pPr>
        <w:pStyle w:val="Heading4"/>
      </w:pPr>
      <w:r>
        <w:t xml:space="preserve">No reason awareness is able to solve for their impacts everyone knows modi is a nationalist that’s why they like him </w:t>
      </w:r>
    </w:p>
    <w:p w14:paraId="160E4055" w14:textId="77777777" w:rsidR="009A0384" w:rsidRPr="00160708" w:rsidRDefault="009A0384" w:rsidP="009A0384">
      <w:pPr>
        <w:pStyle w:val="Heading4"/>
        <w:rPr>
          <w:rFonts w:asciiTheme="majorHAnsi" w:hAnsiTheme="majorHAnsi" w:cstheme="majorHAnsi"/>
        </w:rPr>
      </w:pPr>
      <w:r w:rsidRPr="00160708">
        <w:rPr>
          <w:rFonts w:asciiTheme="majorHAnsi" w:hAnsiTheme="majorHAnsi" w:cstheme="majorHAnsi"/>
        </w:rPr>
        <w:t xml:space="preserve">Objectivity causes free press to overcorrect and create more populism </w:t>
      </w:r>
    </w:p>
    <w:p w14:paraId="3BC6CBA1" w14:textId="77777777" w:rsidR="009A0384" w:rsidRPr="00160708" w:rsidRDefault="009A0384" w:rsidP="009A0384">
      <w:pPr>
        <w:rPr>
          <w:rFonts w:asciiTheme="majorHAnsi" w:hAnsiTheme="majorHAnsi" w:cstheme="majorHAnsi"/>
        </w:rPr>
      </w:pPr>
      <w:r w:rsidRPr="00160708">
        <w:rPr>
          <w:rFonts w:asciiTheme="majorHAnsi" w:hAnsiTheme="majorHAnsi" w:cstheme="majorHAnsi"/>
        </w:rPr>
        <w:t xml:space="preserve">Ayala </w:t>
      </w:r>
      <w:r w:rsidRPr="00160708">
        <w:rPr>
          <w:rFonts w:asciiTheme="majorHAnsi" w:hAnsiTheme="majorHAnsi" w:cstheme="majorHAnsi"/>
          <w:b/>
          <w:bCs/>
          <w:sz w:val="26"/>
          <w:szCs w:val="26"/>
        </w:rPr>
        <w:t>Panievsky, 21</w:t>
      </w:r>
      <w:r w:rsidRPr="00160708">
        <w:rPr>
          <w:rFonts w:asciiTheme="majorHAnsi" w:hAnsiTheme="majorHAnsi" w:cstheme="majorHAnsi"/>
        </w:rPr>
        <w:t xml:space="preserve"> [Ayala Panievsky  (Growing up in Israel, my academic aspiration has always been driven by a search for a path that could lead to a feasible and concrete change within the Israeli society. I was drawn to the academia after years of experience in journalism, politics and NGOs. Before joining the Gates community, I have worked for ‘Haaretz’ newspaper, the Israeli Parliament and the aid organisation for refugees in Israel. Today I am a PhD candidate at the Sociology department at Cambridge and a research associate at ‘Molad – The Centre for the Renewal of Israeli Democracy’. Following my bachelor’s degree in The Hebrew University’s honours programme, I have graduated my master’s degree at Political Communications from Goldsmiths, University of London. My current project explores the ever-changing relationship between media and politics in contemporary democracies, and in particular, the encounter between mainstream media and political extremism in the age of social media and big data. Due to dramatic cultural shifts, both on the local and international levels, a deeper understanding of the mechanisms behind populism, extremism and social polarisation is essential. I find it imperative for academics to contribute to the debate, providing insightful ideas and practical tools for journalists, politicians and citizens. Coming from Israel, where the media, the civil society and democracy itself are increasingly under threat, I perceive this task as both intellectually and politically urgent.)]. "The Strategic Bias: How Journalists Respond to Antimedia Populism." SAGE Journals, 6-3-2021, Accessed 3-3-2022. https://journals.sagepub.com/doi/full/10.1177/19401612211022656 // duongie </w:t>
      </w:r>
    </w:p>
    <w:p w14:paraId="547EC128" w14:textId="77777777" w:rsidR="009A0384" w:rsidRPr="00160708" w:rsidRDefault="009A0384" w:rsidP="009A0384">
      <w:pPr>
        <w:rPr>
          <w:rFonts w:asciiTheme="majorHAnsi" w:hAnsiTheme="majorHAnsi" w:cstheme="majorHAnsi"/>
          <w:sz w:val="14"/>
        </w:rPr>
      </w:pPr>
      <w:r w:rsidRPr="00160708">
        <w:rPr>
          <w:rFonts w:asciiTheme="majorHAnsi" w:hAnsiTheme="majorHAnsi" w:cstheme="majorHAnsi"/>
          <w:sz w:val="14"/>
        </w:rPr>
        <w:t xml:space="preserve">The Origin of Strategic Bias: In Objectivity We Trust? Most of the Israeli </w:t>
      </w:r>
      <w:r w:rsidRPr="00160708">
        <w:rPr>
          <w:rFonts w:asciiTheme="majorHAnsi" w:hAnsiTheme="majorHAnsi" w:cstheme="majorHAnsi"/>
          <w:highlight w:val="green"/>
          <w:u w:val="single"/>
        </w:rPr>
        <w:t>journalists</w:t>
      </w:r>
      <w:r w:rsidRPr="00160708">
        <w:rPr>
          <w:rFonts w:asciiTheme="majorHAnsi" w:hAnsiTheme="majorHAnsi" w:cstheme="majorHAnsi"/>
          <w:u w:val="single"/>
        </w:rPr>
        <w:t xml:space="preserve"> </w:t>
      </w:r>
      <w:r w:rsidRPr="00160708">
        <w:rPr>
          <w:rFonts w:asciiTheme="majorHAnsi" w:hAnsiTheme="majorHAnsi" w:cstheme="majorHAnsi"/>
          <w:sz w:val="14"/>
        </w:rPr>
        <w:t xml:space="preserve">I interviewed declared that adhering more forcefully to traditional norms of balance and neutrality was the best way to handle the populist claims against the press. While noting that “there’s no such thing as total objectivity,” they still </w:t>
      </w:r>
      <w:r w:rsidRPr="00160708">
        <w:rPr>
          <w:rFonts w:asciiTheme="majorHAnsi" w:hAnsiTheme="majorHAnsi" w:cstheme="majorHAnsi"/>
          <w:highlight w:val="green"/>
          <w:u w:val="single"/>
        </w:rPr>
        <w:t>perceive objectivity as</w:t>
      </w:r>
      <w:r w:rsidRPr="00160708">
        <w:rPr>
          <w:rFonts w:asciiTheme="majorHAnsi" w:hAnsiTheme="majorHAnsi" w:cstheme="majorHAnsi"/>
          <w:u w:val="single"/>
        </w:rPr>
        <w:t xml:space="preserve"> a </w:t>
      </w:r>
      <w:r w:rsidRPr="00160708">
        <w:rPr>
          <w:rFonts w:asciiTheme="majorHAnsi" w:hAnsiTheme="majorHAnsi" w:cstheme="majorHAnsi"/>
          <w:highlight w:val="green"/>
          <w:u w:val="single"/>
        </w:rPr>
        <w:t>paramount</w:t>
      </w:r>
      <w:r w:rsidRPr="00160708">
        <w:rPr>
          <w:rFonts w:asciiTheme="majorHAnsi" w:hAnsiTheme="majorHAnsi" w:cstheme="majorHAnsi"/>
          <w:u w:val="single"/>
        </w:rPr>
        <w:t xml:space="preserve"> professional ideal</w:t>
      </w:r>
      <w:r w:rsidRPr="00160708">
        <w:rPr>
          <w:rFonts w:asciiTheme="majorHAnsi" w:hAnsiTheme="majorHAnsi" w:cstheme="majorHAnsi"/>
          <w:sz w:val="14"/>
        </w:rPr>
        <w:t>, that should be prac- ticed, but perhaps as importantly, seen. “Even if I thought that we should open up to new theories about the profession, like ‘</w:t>
      </w:r>
      <w:r w:rsidRPr="00160708">
        <w:rPr>
          <w:rFonts w:asciiTheme="majorHAnsi" w:hAnsiTheme="majorHAnsi" w:cstheme="majorHAnsi"/>
          <w:u w:val="single"/>
        </w:rPr>
        <w:t>let’s report from our personal perspective’ – now is not the right time. Now we must go back to basic,” one TV journalist explained. “Journalism that is focused on bringing the facts hasn’t got the luxury of adopting trends and fashions like these. ... I find it unacceptable</w:t>
      </w:r>
      <w:r w:rsidRPr="00160708">
        <w:rPr>
          <w:rFonts w:asciiTheme="majorHAnsi" w:hAnsiTheme="majorHAnsi" w:cstheme="majorHAnsi"/>
          <w:sz w:val="14"/>
        </w:rPr>
        <w:t xml:space="preserve">. Maybe I’m old-school, anachronistic, rigid.” “This is precisely the bottom line: objectivity,” said another political reporter. “There is no journalist who is 100 percent objective ... but today people think they know where each journalist stands—is it helpful? I’m not convinced.” </w:t>
      </w:r>
      <w:r w:rsidRPr="00160708">
        <w:rPr>
          <w:rFonts w:asciiTheme="majorHAnsi" w:hAnsiTheme="majorHAnsi" w:cstheme="majorHAnsi"/>
          <w:u w:val="single"/>
        </w:rPr>
        <w:t xml:space="preserve">Mostly, journalists interpreted objectivity as political balance, using the terms “balance” and “objectivity” interchangeably. They repeatedly asserted that reinforc- ing their commitment to balance was the best way to respond to Netanyahu’s claims. </w:t>
      </w:r>
      <w:r w:rsidRPr="00160708">
        <w:rPr>
          <w:rFonts w:asciiTheme="majorHAnsi" w:hAnsiTheme="majorHAnsi" w:cstheme="majorHAnsi"/>
          <w:sz w:val="14"/>
        </w:rPr>
        <w:t xml:space="preserve">Recent </w:t>
      </w:r>
      <w:r w:rsidRPr="00160708">
        <w:rPr>
          <w:rFonts w:asciiTheme="majorHAnsi" w:hAnsiTheme="majorHAnsi" w:cstheme="majorHAnsi"/>
          <w:u w:val="single"/>
        </w:rPr>
        <w:t xml:space="preserve">studies indicate that American and German </w:t>
      </w:r>
      <w:r w:rsidRPr="00160708">
        <w:rPr>
          <w:rFonts w:asciiTheme="majorHAnsi" w:hAnsiTheme="majorHAnsi" w:cstheme="majorHAnsi"/>
          <w:highlight w:val="green"/>
          <w:u w:val="single"/>
        </w:rPr>
        <w:t>journalists under populist</w:t>
      </w:r>
      <w:r w:rsidRPr="00160708">
        <w:rPr>
          <w:rFonts w:asciiTheme="majorHAnsi" w:hAnsiTheme="majorHAnsi" w:cstheme="majorHAnsi"/>
          <w:u w:val="single"/>
        </w:rPr>
        <w:t xml:space="preserve"> attack have also </w:t>
      </w:r>
      <w:r w:rsidRPr="00160708">
        <w:rPr>
          <w:rFonts w:asciiTheme="majorHAnsi" w:hAnsiTheme="majorHAnsi" w:cstheme="majorHAnsi"/>
          <w:highlight w:val="green"/>
          <w:u w:val="single"/>
        </w:rPr>
        <w:t>advocated</w:t>
      </w:r>
      <w:r w:rsidRPr="00160708">
        <w:rPr>
          <w:rFonts w:asciiTheme="majorHAnsi" w:hAnsiTheme="majorHAnsi" w:cstheme="majorHAnsi"/>
          <w:u w:val="single"/>
        </w:rPr>
        <w:t xml:space="preserve"> for greater commitment to traditional journalistic values</w:t>
      </w:r>
      <w:r w:rsidRPr="00160708">
        <w:rPr>
          <w:rFonts w:asciiTheme="majorHAnsi" w:hAnsiTheme="majorHAnsi" w:cstheme="majorHAnsi"/>
          <w:sz w:val="14"/>
        </w:rPr>
        <w:t xml:space="preserve"> (Koliska and Assmann 2019; Koliska et al. 2020). </w:t>
      </w:r>
      <w:r w:rsidRPr="00160708">
        <w:rPr>
          <w:rFonts w:asciiTheme="majorHAnsi" w:hAnsiTheme="majorHAnsi" w:cstheme="majorHAnsi"/>
          <w:u w:val="single"/>
        </w:rPr>
        <w:t xml:space="preserve">However, when asked about the actual </w:t>
      </w:r>
      <w:r w:rsidRPr="00160708">
        <w:rPr>
          <w:rFonts w:asciiTheme="majorHAnsi" w:hAnsiTheme="majorHAnsi" w:cstheme="majorHAnsi"/>
          <w:highlight w:val="green"/>
          <w:u w:val="single"/>
        </w:rPr>
        <w:t>changes</w:t>
      </w:r>
      <w:r w:rsidRPr="00160708">
        <w:rPr>
          <w:rFonts w:asciiTheme="majorHAnsi" w:hAnsiTheme="majorHAnsi" w:cstheme="majorHAnsi"/>
          <w:u w:val="single"/>
        </w:rPr>
        <w:t xml:space="preserve"> they integrated into their reporting due to the populist rhetoric, my interviewees revealed a strategy </w:t>
      </w:r>
      <w:r w:rsidRPr="00160708">
        <w:rPr>
          <w:rFonts w:asciiTheme="majorHAnsi" w:hAnsiTheme="majorHAnsi" w:cstheme="majorHAnsi"/>
          <w:highlight w:val="green"/>
          <w:u w:val="single"/>
        </w:rPr>
        <w:t>that clashed with</w:t>
      </w:r>
      <w:r w:rsidRPr="00160708">
        <w:rPr>
          <w:rFonts w:asciiTheme="majorHAnsi" w:hAnsiTheme="majorHAnsi" w:cstheme="majorHAnsi"/>
          <w:u w:val="single"/>
        </w:rPr>
        <w:t xml:space="preserve"> </w:t>
      </w:r>
      <w:r w:rsidRPr="00160708">
        <w:rPr>
          <w:rFonts w:asciiTheme="majorHAnsi" w:hAnsiTheme="majorHAnsi" w:cstheme="majorHAnsi"/>
          <w:highlight w:val="green"/>
          <w:u w:val="single"/>
        </w:rPr>
        <w:t>their</w:t>
      </w:r>
      <w:r w:rsidRPr="00160708">
        <w:rPr>
          <w:rFonts w:asciiTheme="majorHAnsi" w:hAnsiTheme="majorHAnsi" w:cstheme="majorHAnsi"/>
          <w:u w:val="single"/>
        </w:rPr>
        <w:t xml:space="preserve"> abstract </w:t>
      </w:r>
      <w:r w:rsidRPr="00160708">
        <w:rPr>
          <w:rFonts w:asciiTheme="majorHAnsi" w:hAnsiTheme="majorHAnsi" w:cstheme="majorHAnsi"/>
          <w:highlight w:val="green"/>
          <w:u w:val="single"/>
        </w:rPr>
        <w:t>claims about objectivity</w:t>
      </w:r>
      <w:r w:rsidRPr="00160708">
        <w:rPr>
          <w:rFonts w:asciiTheme="majorHAnsi" w:hAnsiTheme="majorHAnsi" w:cstheme="majorHAnsi"/>
          <w:sz w:val="14"/>
        </w:rPr>
        <w:t xml:space="preserve">. </w:t>
      </w:r>
      <w:r w:rsidRPr="00160708">
        <w:rPr>
          <w:rFonts w:asciiTheme="majorHAnsi" w:hAnsiTheme="majorHAnsi" w:cstheme="majorHAnsi"/>
          <w:u w:val="single"/>
        </w:rPr>
        <w:t>The Strategic Bias: Leaning to the Right in the Name of Balance</w:t>
      </w:r>
      <w:r w:rsidRPr="00160708">
        <w:rPr>
          <w:rFonts w:asciiTheme="majorHAnsi" w:hAnsiTheme="majorHAnsi" w:cstheme="majorHAnsi"/>
          <w:sz w:val="14"/>
        </w:rPr>
        <w:t xml:space="preserve"> Israeli </w:t>
      </w:r>
      <w:r w:rsidRPr="00160708">
        <w:rPr>
          <w:rFonts w:asciiTheme="majorHAnsi" w:hAnsiTheme="majorHAnsi" w:cstheme="majorHAnsi"/>
          <w:u w:val="single"/>
        </w:rPr>
        <w:t xml:space="preserve">journalists </w:t>
      </w:r>
      <w:r w:rsidRPr="00160708">
        <w:rPr>
          <w:rFonts w:asciiTheme="majorHAnsi" w:hAnsiTheme="majorHAnsi" w:cstheme="majorHAnsi"/>
          <w:highlight w:val="green"/>
          <w:u w:val="single"/>
        </w:rPr>
        <w:t>attested to</w:t>
      </w:r>
      <w:r w:rsidRPr="00160708">
        <w:rPr>
          <w:rFonts w:asciiTheme="majorHAnsi" w:hAnsiTheme="majorHAnsi" w:cstheme="majorHAnsi"/>
          <w:sz w:val="14"/>
        </w:rPr>
        <w:t xml:space="preserve"> </w:t>
      </w:r>
      <w:r w:rsidRPr="00160708">
        <w:rPr>
          <w:rFonts w:asciiTheme="majorHAnsi" w:hAnsiTheme="majorHAnsi" w:cstheme="majorHAnsi"/>
          <w:u w:val="single"/>
        </w:rPr>
        <w:t xml:space="preserve">intentionally </w:t>
      </w:r>
      <w:r w:rsidRPr="00160708">
        <w:rPr>
          <w:rFonts w:asciiTheme="majorHAnsi" w:hAnsiTheme="majorHAnsi" w:cstheme="majorHAnsi"/>
          <w:highlight w:val="green"/>
          <w:u w:val="single"/>
        </w:rPr>
        <w:t>leaning rightwards</w:t>
      </w:r>
      <w:r w:rsidRPr="00160708">
        <w:rPr>
          <w:rFonts w:asciiTheme="majorHAnsi" w:hAnsiTheme="majorHAnsi" w:cstheme="majorHAnsi"/>
          <w:u w:val="single"/>
        </w:rPr>
        <w:t xml:space="preserve">, for the fear of confirming Netanyahu’s </w:t>
      </w:r>
      <w:r w:rsidRPr="00160708">
        <w:rPr>
          <w:rFonts w:asciiTheme="majorHAnsi" w:hAnsiTheme="majorHAnsi" w:cstheme="majorHAnsi"/>
          <w:u w:val="single"/>
        </w:rPr>
        <w:lastRenderedPageBreak/>
        <w:t>allegations of a left-wing media bias</w:t>
      </w:r>
      <w:r w:rsidRPr="00160708">
        <w:rPr>
          <w:rFonts w:asciiTheme="majorHAnsi" w:hAnsiTheme="majorHAnsi" w:cstheme="majorHAnsi"/>
          <w:sz w:val="14"/>
        </w:rPr>
        <w:t xml:space="preserve">. This tendency </w:t>
      </w:r>
      <w:r w:rsidRPr="00160708">
        <w:rPr>
          <w:rFonts w:asciiTheme="majorHAnsi" w:hAnsiTheme="majorHAnsi" w:cstheme="majorHAnsi"/>
          <w:u w:val="single"/>
        </w:rPr>
        <w:t>conflicts with their efforts to project invigorated adherence to objectivity and balance</w:t>
      </w:r>
      <w:r w:rsidRPr="00160708">
        <w:rPr>
          <w:rFonts w:asciiTheme="majorHAnsi" w:hAnsiTheme="majorHAnsi" w:cstheme="majorHAnsi"/>
          <w:sz w:val="14"/>
        </w:rPr>
        <w:t xml:space="preserve">—but also, paradox- ically, derives from them: “I’ve been a journalist for 30 years now, and always tried to be fair and balanced,” a TV hostess explained. “I’ve never even told my family whom I vote for! But now, if you’re not on the Right—you’re labelled a ‘lefty’. Journalists distance themselves from the Left, and honestly, I did too. I really didn’t want this label.” “[Netanyahu] has convinced everyone that the media is lefty, and now newspapers— including mine—try hard to prove otherwise,” said a print news editor. “We must balance any item that might be perceived as ‘lefty’,” said a radio news editor, “but radical right-wing content is just fine.” </w:t>
      </w:r>
      <w:r w:rsidRPr="00160708">
        <w:rPr>
          <w:rFonts w:asciiTheme="majorHAnsi" w:hAnsiTheme="majorHAnsi" w:cstheme="majorHAnsi"/>
          <w:u w:val="single"/>
        </w:rPr>
        <w:t>The strategic bias has not necessarily reflected journalists’ approval of Netanyahu’s media critique. In</w:t>
      </w:r>
      <w:r w:rsidRPr="00160708">
        <w:rPr>
          <w:rFonts w:asciiTheme="majorHAnsi" w:hAnsiTheme="majorHAnsi" w:cstheme="majorHAnsi"/>
          <w:sz w:val="14"/>
        </w:rPr>
        <w:t xml:space="preserve"> fact, </w:t>
      </w:r>
      <w:r w:rsidRPr="00160708">
        <w:rPr>
          <w:rFonts w:asciiTheme="majorHAnsi" w:hAnsiTheme="majorHAnsi" w:cstheme="majorHAnsi"/>
          <w:u w:val="single"/>
        </w:rPr>
        <w:t xml:space="preserve">even </w:t>
      </w:r>
      <w:r w:rsidRPr="00160708">
        <w:rPr>
          <w:rFonts w:asciiTheme="majorHAnsi" w:hAnsiTheme="majorHAnsi" w:cstheme="majorHAnsi"/>
          <w:highlight w:val="green"/>
          <w:u w:val="single"/>
        </w:rPr>
        <w:t>journalists who insisted</w:t>
      </w:r>
      <w:r w:rsidRPr="00160708">
        <w:rPr>
          <w:rFonts w:asciiTheme="majorHAnsi" w:hAnsiTheme="majorHAnsi" w:cstheme="majorHAnsi"/>
          <w:u w:val="single"/>
        </w:rPr>
        <w:t xml:space="preserve"> that the Israeli </w:t>
      </w:r>
      <w:r w:rsidRPr="00160708">
        <w:rPr>
          <w:rFonts w:asciiTheme="majorHAnsi" w:hAnsiTheme="majorHAnsi" w:cstheme="majorHAnsi"/>
          <w:highlight w:val="green"/>
          <w:u w:val="single"/>
        </w:rPr>
        <w:t>media was balanced</w:t>
      </w:r>
      <w:r w:rsidRPr="00160708">
        <w:rPr>
          <w:rFonts w:asciiTheme="majorHAnsi" w:hAnsiTheme="majorHAnsi" w:cstheme="majorHAnsi"/>
          <w:u w:val="single"/>
        </w:rPr>
        <w:t>, or in fact biased to the Right—</w:t>
      </w:r>
      <w:r w:rsidRPr="00160708">
        <w:rPr>
          <w:rFonts w:asciiTheme="majorHAnsi" w:hAnsiTheme="majorHAnsi" w:cstheme="majorHAnsi"/>
          <w:highlight w:val="green"/>
          <w:u w:val="single"/>
        </w:rPr>
        <w:t>admitted to leaning rightwards</w:t>
      </w:r>
      <w:r w:rsidRPr="00160708">
        <w:rPr>
          <w:rFonts w:asciiTheme="majorHAnsi" w:hAnsiTheme="majorHAnsi" w:cstheme="majorHAnsi"/>
          <w:u w:val="single"/>
        </w:rPr>
        <w:t xml:space="preserve"> in order to dis- tance themselves from the Left, </w:t>
      </w:r>
      <w:r w:rsidRPr="00160708">
        <w:rPr>
          <w:rFonts w:asciiTheme="majorHAnsi" w:hAnsiTheme="majorHAnsi" w:cstheme="majorHAnsi"/>
          <w:highlight w:val="green"/>
          <w:u w:val="single"/>
        </w:rPr>
        <w:t>as</w:t>
      </w:r>
      <w:r w:rsidRPr="00160708">
        <w:rPr>
          <w:rFonts w:asciiTheme="majorHAnsi" w:hAnsiTheme="majorHAnsi" w:cstheme="majorHAnsi"/>
          <w:u w:val="single"/>
        </w:rPr>
        <w:t xml:space="preserve"> a </w:t>
      </w:r>
      <w:r w:rsidRPr="00160708">
        <w:rPr>
          <w:rFonts w:asciiTheme="majorHAnsi" w:hAnsiTheme="majorHAnsi" w:cstheme="majorHAnsi"/>
          <w:highlight w:val="green"/>
          <w:u w:val="single"/>
        </w:rPr>
        <w:t>strategic move</w:t>
      </w:r>
      <w:r w:rsidRPr="00160708">
        <w:rPr>
          <w:rFonts w:asciiTheme="majorHAnsi" w:hAnsiTheme="majorHAnsi" w:cstheme="majorHAnsi"/>
          <w:u w:val="single"/>
        </w:rPr>
        <w:t xml:space="preserve"> aimed to preempt and refute Netanyahu’s attacks </w:t>
      </w:r>
      <w:r w:rsidRPr="00160708">
        <w:rPr>
          <w:rFonts w:asciiTheme="majorHAnsi" w:hAnsiTheme="majorHAnsi" w:cstheme="majorHAnsi"/>
          <w:sz w:val="14"/>
        </w:rPr>
        <w:t xml:space="preserve">against “the lefty media.” In other words, for some journalists, </w:t>
      </w:r>
      <w:r w:rsidRPr="00160708">
        <w:rPr>
          <w:rFonts w:asciiTheme="majorHAnsi" w:hAnsiTheme="majorHAnsi" w:cstheme="majorHAnsi"/>
          <w:u w:val="single"/>
        </w:rPr>
        <w:t xml:space="preserve">leaning to the Right was not meant to correct an actual media bias, but rather </w:t>
      </w:r>
      <w:r w:rsidRPr="00160708">
        <w:rPr>
          <w:rFonts w:asciiTheme="majorHAnsi" w:hAnsiTheme="majorHAnsi" w:cstheme="majorHAnsi"/>
          <w:highlight w:val="green"/>
          <w:u w:val="single"/>
        </w:rPr>
        <w:t>to</w:t>
      </w:r>
      <w:r w:rsidRPr="00160708">
        <w:rPr>
          <w:rFonts w:asciiTheme="majorHAnsi" w:hAnsiTheme="majorHAnsi" w:cstheme="majorHAnsi"/>
          <w:u w:val="single"/>
        </w:rPr>
        <w:t xml:space="preserve"> perform a “</w:t>
      </w:r>
      <w:r w:rsidRPr="00160708">
        <w:rPr>
          <w:rFonts w:asciiTheme="majorHAnsi" w:hAnsiTheme="majorHAnsi" w:cstheme="majorHAnsi"/>
          <w:highlight w:val="green"/>
          <w:u w:val="single"/>
        </w:rPr>
        <w:t>correct</w:t>
      </w:r>
      <w:r w:rsidRPr="00160708">
        <w:rPr>
          <w:rFonts w:asciiTheme="majorHAnsi" w:hAnsiTheme="majorHAnsi" w:cstheme="majorHAnsi"/>
          <w:u w:val="single"/>
        </w:rPr>
        <w:t xml:space="preserve">ion” for the </w:t>
      </w:r>
      <w:r w:rsidRPr="00160708">
        <w:rPr>
          <w:rFonts w:asciiTheme="majorHAnsi" w:hAnsiTheme="majorHAnsi" w:cstheme="majorHAnsi"/>
          <w:highlight w:val="green"/>
          <w:u w:val="single"/>
        </w:rPr>
        <w:t>bias</w:t>
      </w:r>
      <w:r w:rsidRPr="00160708">
        <w:rPr>
          <w:rFonts w:asciiTheme="majorHAnsi" w:hAnsiTheme="majorHAnsi" w:cstheme="majorHAnsi"/>
          <w:u w:val="single"/>
        </w:rPr>
        <w:t xml:space="preserve"> which they believed </w:t>
      </w:r>
      <w:r w:rsidRPr="00160708">
        <w:rPr>
          <w:rFonts w:asciiTheme="majorHAnsi" w:hAnsiTheme="majorHAnsi" w:cstheme="majorHAnsi"/>
          <w:highlight w:val="green"/>
          <w:u w:val="single"/>
        </w:rPr>
        <w:t>their audience believed to exist</w:t>
      </w:r>
      <w:r w:rsidRPr="00160708">
        <w:rPr>
          <w:rFonts w:asciiTheme="majorHAnsi" w:hAnsiTheme="majorHAnsi" w:cstheme="majorHAnsi"/>
          <w:sz w:val="14"/>
        </w:rPr>
        <w:t>, as a result of Netanyahu’s accusations. Journalists mentioned concrete implications of this coping strategy: “The media was constantly on the defence in the past few years,” said a senior print jour- nalist. “It feels like we try to prove that we’re ok. Instead of saying—‘you can attack us as much as you want, we’ll keep doing our job’—we keep apologizing and justifying our- selves. We’ve added more Right-wing hosts, for example.” “The other day we noticed that the line-up was left-leaning,” a radio host recalled. “My editor panicked, but I told him: ‘It’s fine, the next programme will be different’. I knew that if the line-up had been completely right-leaning—none of us would be worried. But I admit that I also told him: ‘perhaps we can postpone one item’. We shouldn’t fear from unbalanced line-ups. I’m trying to work on myself about this issue.” My interviewees framed their conscious efforts to lean rightwards as a means to defend journalism and its public legitimacy, naming socially accepted motivations like “preventing further media bashing” and “maintaining the public’s trust” (by proving that despite the allegations, they were not ‘lefties’ at all). It was intended to perform what journalists believed their audience would perceived as “balanced</w:t>
      </w:r>
      <w:r w:rsidRPr="00160708">
        <w:rPr>
          <w:rFonts w:asciiTheme="majorHAnsi" w:hAnsiTheme="majorHAnsi" w:cstheme="majorHAnsi"/>
          <w:u w:val="single"/>
        </w:rPr>
        <w:t>.” Journalists’ hope to escape future attacks could also be interpreted as anticipatory avoidance of pressur</w:t>
      </w:r>
      <w:r w:rsidRPr="00160708">
        <w:rPr>
          <w:rFonts w:asciiTheme="majorHAnsi" w:hAnsiTheme="majorHAnsi" w:cstheme="majorHAnsi"/>
          <w:sz w:val="14"/>
        </w:rPr>
        <w:t>e, where “journalists ... anticipate their critics, giving in suffi- ciently and in advance to avoid being pressured” (Gans 1979: 249). “</w:t>
      </w:r>
      <w:r w:rsidRPr="00160708">
        <w:rPr>
          <w:rFonts w:asciiTheme="majorHAnsi" w:hAnsiTheme="majorHAnsi" w:cstheme="majorHAnsi"/>
          <w:u w:val="single"/>
        </w:rPr>
        <w:t>Anticipatory avoidance” is, in fact, a form of self-censorship, a journalistic surrender, which por- trays the strategic bias in less of a noble light.</w:t>
      </w:r>
      <w:r w:rsidRPr="00160708">
        <w:rPr>
          <w:rFonts w:asciiTheme="majorHAnsi" w:hAnsiTheme="majorHAnsi" w:cstheme="majorHAnsi"/>
          <w:sz w:val="14"/>
        </w:rPr>
        <w:t xml:space="preserve"> </w:t>
      </w:r>
      <w:r w:rsidRPr="00160708">
        <w:rPr>
          <w:rFonts w:asciiTheme="majorHAnsi" w:hAnsiTheme="majorHAnsi" w:cstheme="majorHAnsi"/>
          <w:u w:val="single"/>
        </w:rPr>
        <w:t>Strategic bias should therefore be thought of not only as a type of bias, but also as a type of self-censorship, driven by the belief that self-censorship would help restoring the public’s faith in journalism</w:t>
      </w:r>
      <w:r w:rsidRPr="00160708">
        <w:rPr>
          <w:rFonts w:asciiTheme="majorHAnsi" w:hAnsiTheme="majorHAnsi" w:cstheme="majorHAnsi"/>
          <w:sz w:val="14"/>
        </w:rPr>
        <w:t xml:space="preserve">. In the Israeli context, this political self-censorship joins the existing national security- based censorship and self-censorship (Peri 2011). The majority of interviewees dated the origins of the strategic Right-wing bias to years ranging between 2014 and 2019. They attributed its’ consolidation to Netanyahu’s antimedia rhetoric—which intensified around election campaigns and revelations regarding his corruption scandals—and its impact on his followers and the public conversation. This timeline coincides with a populist turn in Israeli politics (Levi and Agmon 2020) and with the rise in social media use, a powerful tool in Netanyahu’s toolkit. Netanyahu has always been considered a media-savvy politician and his campaigns have led the use of advanced technologies to win elections in Israel. Many interviewees mentioned his “army of trolls” on social media as an additional factor which compels them to moderate their criticism of him and his allies: “Eventually, you get scared,” said a radio news editor, “because you know that Netanyahu has an army of trolls.” “Netanyahu has many supporters, and his rhetoric incites them,” said a journalist who has often been lambasted by Netanyahu. “You know that if you say anything bad about him, you’ll automatically be flooded on Facebook: ‘you lefty </w:t>
      </w:r>
      <w:r w:rsidRPr="00160708">
        <w:rPr>
          <w:rFonts w:asciiTheme="majorHAnsi" w:hAnsiTheme="majorHAnsi" w:cstheme="majorHAnsi"/>
          <w:strike/>
          <w:sz w:val="14"/>
        </w:rPr>
        <w:t>slut’</w:t>
      </w:r>
      <w:r w:rsidRPr="00160708">
        <w:rPr>
          <w:rFonts w:asciiTheme="majorHAnsi" w:hAnsiTheme="majorHAnsi" w:cstheme="majorHAnsi"/>
          <w:sz w:val="14"/>
        </w:rPr>
        <w:t xml:space="preserve">, ‘go kiss Abu-Mazen’s </w:t>
      </w:r>
      <w:r w:rsidRPr="00160708">
        <w:rPr>
          <w:rFonts w:asciiTheme="majorHAnsi" w:hAnsiTheme="majorHAnsi" w:cstheme="majorHAnsi"/>
          <w:strike/>
          <w:sz w:val="14"/>
        </w:rPr>
        <w:t>ass</w:t>
      </w:r>
      <w:r w:rsidRPr="00160708">
        <w:rPr>
          <w:rFonts w:asciiTheme="majorHAnsi" w:hAnsiTheme="majorHAnsi" w:cstheme="majorHAnsi"/>
          <w:sz w:val="14"/>
        </w:rPr>
        <w:t xml:space="preserve">’. It affects us.” “Clearly, it’s easier for a journalist in the mainstream media to criticise the Left than the Right,” explained a reporter and commentator. “The feeling is that an army of vilifiers and harassers are waiting for you on social media, and it has a chilling effect.” While in other democratic societies the Left–Right axis is mainly determined by economic positions, in Israel, the dominant rift is the stance toward the Israeli– Palestinian conflict, with the hawkish Right advocating for the annexation of the occu- pied Palestinian territories, and the dovish Left traditionally supporting a peaceful agreement between the nations, based on the two-state solution (Talshir 2018). Netanyahu’s leader-centered populism gave rise to another fissure, which has become increasingly dominant over the past decade, between Netanyahu’s supporters and opponents. These two distinctions largely, but not entirely, overlap. When journal- ists discussed their strategic bias, they referred to both levels: distancing themselves from Left-wing stances on the Palestinian question, as well as fleeing affiliation with the “anti-Netanyahu” camp. It is difficult to distinguish journalists’ responses to Netanyahu’s attacks from their responses to other political phenomena, like the long-standing Right-wing efforts to delegitimize the Israeli Left (Levi and Agmon 2020). These </w:t>
      </w:r>
      <w:r w:rsidRPr="00160708">
        <w:rPr>
          <w:rFonts w:asciiTheme="majorHAnsi" w:hAnsiTheme="majorHAnsi" w:cstheme="majorHAnsi"/>
          <w:u w:val="single"/>
        </w:rPr>
        <w:t xml:space="preserve">efforts have </w:t>
      </w:r>
      <w:r w:rsidRPr="00160708">
        <w:rPr>
          <w:rFonts w:asciiTheme="majorHAnsi" w:hAnsiTheme="majorHAnsi" w:cstheme="majorHAnsi"/>
          <w:highlight w:val="green"/>
          <w:u w:val="single"/>
        </w:rPr>
        <w:t>created</w:t>
      </w:r>
      <w:r w:rsidRPr="00160708">
        <w:rPr>
          <w:rFonts w:asciiTheme="majorHAnsi" w:hAnsiTheme="majorHAnsi" w:cstheme="majorHAnsi"/>
          <w:u w:val="single"/>
        </w:rPr>
        <w:t xml:space="preserve"> an </w:t>
      </w:r>
      <w:r w:rsidRPr="00160708">
        <w:rPr>
          <w:rFonts w:asciiTheme="majorHAnsi" w:hAnsiTheme="majorHAnsi" w:cstheme="majorHAnsi"/>
          <w:highlight w:val="green"/>
          <w:u w:val="single"/>
        </w:rPr>
        <w:t>asymmetrical political sphere</w:t>
      </w:r>
      <w:r w:rsidRPr="00160708">
        <w:rPr>
          <w:rFonts w:asciiTheme="majorHAnsi" w:hAnsiTheme="majorHAnsi" w:cstheme="majorHAnsi"/>
          <w:u w:val="single"/>
        </w:rPr>
        <w:t xml:space="preserve">, </w:t>
      </w:r>
      <w:r w:rsidRPr="00160708">
        <w:rPr>
          <w:rFonts w:asciiTheme="majorHAnsi" w:hAnsiTheme="majorHAnsi" w:cstheme="majorHAnsi"/>
          <w:highlight w:val="green"/>
          <w:u w:val="single"/>
        </w:rPr>
        <w:t>where</w:t>
      </w:r>
      <w:r w:rsidRPr="00160708">
        <w:rPr>
          <w:rFonts w:asciiTheme="majorHAnsi" w:hAnsiTheme="majorHAnsi" w:cstheme="majorHAnsi"/>
          <w:u w:val="single"/>
        </w:rPr>
        <w:t xml:space="preserve"> the label “lefty” is used as a derogatory term</w:t>
      </w:r>
      <w:r w:rsidRPr="00160708">
        <w:rPr>
          <w:rFonts w:asciiTheme="majorHAnsi" w:hAnsiTheme="majorHAnsi" w:cstheme="majorHAnsi"/>
          <w:sz w:val="14"/>
        </w:rPr>
        <w:t xml:space="preserve">, associated with antipatriotism and autoantisemitism. Such an environment, interview- ees attested, has made the affiliation with the Left far more damaging to their reputa- tion. Interviewees implied that the asymmetric political environment in which Netanyahu’s accusations resonated has further encouraged the strategic bias: “I prefer getting criticism from the Left, of course—they are considered traitors anyway,” admitted a TV and radio journalist. The populist attacks on the Left and the press are not unrelated, and it is no coincidence that both have accelerated during Netanyahu’s time in office. As the leader of the Israeli Right for the past decade, Netanyahu played a key role in both campaigns—against the Left and the media—with the former facilitating the latter (once the Left is labeled “trea- sonous,” </w:t>
      </w:r>
      <w:r w:rsidRPr="00160708">
        <w:rPr>
          <w:rFonts w:asciiTheme="majorHAnsi" w:hAnsiTheme="majorHAnsi" w:cstheme="majorHAnsi"/>
          <w:u w:val="single"/>
        </w:rPr>
        <w:t xml:space="preserve">all it takes to discredit journalists is linking them to the Left). Asymmetrical political spheres could thus become a facilitating condition, which pushes </w:t>
      </w:r>
      <w:r w:rsidRPr="00160708">
        <w:rPr>
          <w:rFonts w:asciiTheme="majorHAnsi" w:hAnsiTheme="majorHAnsi" w:cstheme="majorHAnsi"/>
          <w:highlight w:val="green"/>
          <w:u w:val="single"/>
        </w:rPr>
        <w:t>journalists</w:t>
      </w:r>
      <w:r w:rsidRPr="00160708">
        <w:rPr>
          <w:rFonts w:asciiTheme="majorHAnsi" w:hAnsiTheme="majorHAnsi" w:cstheme="majorHAnsi"/>
          <w:u w:val="single"/>
        </w:rPr>
        <w:t xml:space="preserve"> to </w:t>
      </w:r>
      <w:r w:rsidRPr="00160708">
        <w:rPr>
          <w:rFonts w:asciiTheme="majorHAnsi" w:hAnsiTheme="majorHAnsi" w:cstheme="majorHAnsi"/>
          <w:highlight w:val="green"/>
          <w:u w:val="single"/>
        </w:rPr>
        <w:t>use</w:t>
      </w:r>
      <w:r w:rsidRPr="00160708">
        <w:rPr>
          <w:rFonts w:asciiTheme="majorHAnsi" w:hAnsiTheme="majorHAnsi" w:cstheme="majorHAnsi"/>
          <w:u w:val="single"/>
        </w:rPr>
        <w:t xml:space="preserve"> intended </w:t>
      </w:r>
      <w:r w:rsidRPr="00160708">
        <w:rPr>
          <w:rFonts w:asciiTheme="majorHAnsi" w:hAnsiTheme="majorHAnsi" w:cstheme="majorHAnsi"/>
          <w:highlight w:val="green"/>
          <w:u w:val="single"/>
        </w:rPr>
        <w:t>bias as</w:t>
      </w:r>
      <w:r w:rsidRPr="00160708">
        <w:rPr>
          <w:rFonts w:asciiTheme="majorHAnsi" w:hAnsiTheme="majorHAnsi" w:cstheme="majorHAnsi"/>
          <w:u w:val="single"/>
        </w:rPr>
        <w:t xml:space="preserve"> a </w:t>
      </w:r>
      <w:r w:rsidRPr="00160708">
        <w:rPr>
          <w:rFonts w:asciiTheme="majorHAnsi" w:hAnsiTheme="majorHAnsi" w:cstheme="majorHAnsi"/>
          <w:highlight w:val="green"/>
          <w:u w:val="single"/>
        </w:rPr>
        <w:t>coping</w:t>
      </w:r>
      <w:r w:rsidRPr="00160708">
        <w:rPr>
          <w:rFonts w:asciiTheme="majorHAnsi" w:hAnsiTheme="majorHAnsi" w:cstheme="majorHAnsi"/>
          <w:u w:val="single"/>
        </w:rPr>
        <w:t xml:space="preserve"> </w:t>
      </w:r>
      <w:r w:rsidRPr="00160708">
        <w:rPr>
          <w:rFonts w:asciiTheme="majorHAnsi" w:hAnsiTheme="majorHAnsi" w:cstheme="majorHAnsi"/>
          <w:highlight w:val="green"/>
          <w:u w:val="single"/>
        </w:rPr>
        <w:t>strategy with</w:t>
      </w:r>
      <w:r w:rsidRPr="00160708">
        <w:rPr>
          <w:rFonts w:asciiTheme="majorHAnsi" w:hAnsiTheme="majorHAnsi" w:cstheme="majorHAnsi"/>
          <w:u w:val="single"/>
        </w:rPr>
        <w:t xml:space="preserve"> hostile </w:t>
      </w:r>
      <w:r w:rsidRPr="00160708">
        <w:rPr>
          <w:rFonts w:asciiTheme="majorHAnsi" w:hAnsiTheme="majorHAnsi" w:cstheme="majorHAnsi"/>
          <w:highlight w:val="green"/>
          <w:u w:val="single"/>
        </w:rPr>
        <w:t>populism</w:t>
      </w:r>
      <w:r w:rsidRPr="00160708">
        <w:rPr>
          <w:rFonts w:asciiTheme="majorHAnsi" w:hAnsiTheme="majorHAnsi" w:cstheme="majorHAnsi"/>
          <w:sz w:val="14"/>
        </w:rPr>
        <w:t>.</w:t>
      </w:r>
    </w:p>
    <w:p w14:paraId="7E1EF3C0" w14:textId="77777777" w:rsidR="00B604E1" w:rsidRPr="00B604E1" w:rsidRDefault="00B604E1" w:rsidP="00B604E1"/>
    <w:p w14:paraId="4BA33383" w14:textId="1140343B" w:rsidR="005857CC" w:rsidRDefault="005857CC" w:rsidP="005857CC">
      <w:pPr>
        <w:pStyle w:val="Heading4"/>
      </w:pPr>
      <w:r>
        <w:t>Objectivity cedes politics to the right wing</w:t>
      </w:r>
    </w:p>
    <w:p w14:paraId="4EFC01D4" w14:textId="77777777" w:rsidR="005857CC" w:rsidRDefault="005857CC" w:rsidP="005857CC">
      <w:r w:rsidRPr="000F2009">
        <w:rPr>
          <w:rStyle w:val="Style13ptBold"/>
        </w:rPr>
        <w:t>Froomkin 20</w:t>
      </w:r>
      <w:r>
        <w:t xml:space="preserve">. Dan Froomkin -July 31, 2020. The failed promise of “objective” political reporting. </w:t>
      </w:r>
      <w:hyperlink r:id="rId12" w:history="1">
        <w:r w:rsidRPr="00BD3015">
          <w:rPr>
            <w:rStyle w:val="Hyperlink"/>
          </w:rPr>
          <w:t>https://presswatchers.org/2020/07/the-failed-promise-of-objective-political-reporting/</w:t>
        </w:r>
      </w:hyperlink>
      <w:r>
        <w:t xml:space="preserve"> [Dan Froomkin </w:t>
      </w:r>
      <w:r>
        <w:lastRenderedPageBreak/>
        <w:t xml:space="preserve">is a trailblazer in the area of online accountability journalism with 21 years of experience building, editing and contributing to websites including the Huffington Post, The Intercept, and the Nieman Foundation's Watchdog Project. Over 12 years at the Washington Post, he served as Editor of the website and wrote its enormously popular White House Watch column, which aggregated and amplified insightful political coverage. He has taught online journalism at the Poynter Institute and the American University Graduate School of Communication] </w:t>
      </w:r>
    </w:p>
    <w:p w14:paraId="34DF08AB" w14:textId="77777777" w:rsidR="005857CC" w:rsidRPr="000B1AE6" w:rsidRDefault="005857CC" w:rsidP="005857CC">
      <w:pPr>
        <w:rPr>
          <w:sz w:val="16"/>
        </w:rPr>
      </w:pPr>
      <w:r w:rsidRPr="001020BD">
        <w:rPr>
          <w:rStyle w:val="StyleUnderline"/>
        </w:rPr>
        <w:t>The obvious answer is that “</w:t>
      </w:r>
      <w:r w:rsidRPr="007D53A4">
        <w:rPr>
          <w:rStyle w:val="StyleUnderline"/>
          <w:highlight w:val="green"/>
        </w:rPr>
        <w:t>objectivity</w:t>
      </w:r>
      <w:r w:rsidRPr="001020BD">
        <w:rPr>
          <w:rStyle w:val="StyleUnderline"/>
        </w:rPr>
        <w:t xml:space="preserve">” has </w:t>
      </w:r>
      <w:r w:rsidRPr="007D53A4">
        <w:rPr>
          <w:rStyle w:val="StyleUnderline"/>
          <w:highlight w:val="green"/>
        </w:rPr>
        <w:t>failed miserably</w:t>
      </w:r>
      <w:r w:rsidRPr="001020BD">
        <w:rPr>
          <w:rStyle w:val="StyleUnderline"/>
        </w:rPr>
        <w:t xml:space="preserve"> to achieve either goal – and is more likely having the opposite effect</w:t>
      </w:r>
      <w:r w:rsidRPr="000B1AE6">
        <w:rPr>
          <w:sz w:val="16"/>
        </w:rPr>
        <w:t xml:space="preserve">. Informed electorate? </w:t>
      </w:r>
      <w:r w:rsidRPr="001020BD">
        <w:rPr>
          <w:rStyle w:val="StyleUnderline"/>
        </w:rPr>
        <w:t xml:space="preserve">Some four out of 10 </w:t>
      </w:r>
      <w:r w:rsidRPr="007D53A4">
        <w:rPr>
          <w:rStyle w:val="StyleUnderline"/>
          <w:highlight w:val="green"/>
        </w:rPr>
        <w:t>Americans</w:t>
      </w:r>
      <w:r w:rsidRPr="001020BD">
        <w:rPr>
          <w:rStyle w:val="StyleUnderline"/>
        </w:rPr>
        <w:t xml:space="preserve"> currently </w:t>
      </w:r>
      <w:r w:rsidRPr="007D53A4">
        <w:rPr>
          <w:rStyle w:val="StyleUnderline"/>
          <w:highlight w:val="green"/>
        </w:rPr>
        <w:t>believe</w:t>
      </w:r>
      <w:r w:rsidRPr="001020BD">
        <w:rPr>
          <w:rStyle w:val="StyleUnderline"/>
        </w:rPr>
        <w:t xml:space="preserve"> all sorts of things that aren’t remotely true, like that the </w:t>
      </w:r>
      <w:r w:rsidRPr="007D53A4">
        <w:rPr>
          <w:rStyle w:val="StyleUnderline"/>
          <w:highlight w:val="green"/>
        </w:rPr>
        <w:t>Black Lives Matter protests have been</w:t>
      </w:r>
      <w:r w:rsidRPr="001020BD">
        <w:rPr>
          <w:rStyle w:val="StyleUnderline"/>
        </w:rPr>
        <w:t xml:space="preserve"> mostly </w:t>
      </w:r>
      <w:r w:rsidRPr="007D53A4">
        <w:rPr>
          <w:rStyle w:val="StyleUnderline"/>
          <w:highlight w:val="green"/>
        </w:rPr>
        <w:t>violent</w:t>
      </w:r>
      <w:r w:rsidRPr="001020BD">
        <w:rPr>
          <w:rStyle w:val="StyleUnderline"/>
        </w:rPr>
        <w:t xml:space="preserve">, or that voter fraud is a problem and that mail-in voting makes it worse, or — despite the overwhelming evidence to the contrary — that </w:t>
      </w:r>
      <w:r w:rsidRPr="007D53A4">
        <w:rPr>
          <w:rStyle w:val="StyleUnderline"/>
          <w:highlight w:val="green"/>
        </w:rPr>
        <w:t>Trump</w:t>
      </w:r>
      <w:r w:rsidRPr="001020BD">
        <w:rPr>
          <w:rStyle w:val="StyleUnderline"/>
        </w:rPr>
        <w:t xml:space="preserve"> </w:t>
      </w:r>
      <w:r w:rsidRPr="007D53A4">
        <w:rPr>
          <w:rStyle w:val="StyleUnderline"/>
          <w:highlight w:val="green"/>
        </w:rPr>
        <w:t>is</w:t>
      </w:r>
      <w:r w:rsidRPr="001020BD">
        <w:rPr>
          <w:rStyle w:val="StyleUnderline"/>
        </w:rPr>
        <w:t xml:space="preserve"> doing a </w:t>
      </w:r>
      <w:r w:rsidRPr="007D53A4">
        <w:rPr>
          <w:rStyle w:val="StyleUnderline"/>
          <w:highlight w:val="green"/>
        </w:rPr>
        <w:t>good</w:t>
      </w:r>
      <w:r w:rsidRPr="001020BD">
        <w:rPr>
          <w:rStyle w:val="StyleUnderline"/>
        </w:rPr>
        <w:t xml:space="preserve"> job</w:t>
      </w:r>
      <w:r w:rsidRPr="000B1AE6">
        <w:rPr>
          <w:sz w:val="16"/>
        </w:rPr>
        <w:t xml:space="preserve">. Nearly three in 10 believe Covid-19 was made in a lab and that Bill Gates wants to use vaccination to implant trackable microchips in people. Immune from accusations of bias? Those misinformed voters believe these things because they heard them from Fox News or some other right-wing super-spreader of conspiracy theories, after having decided that the “mainstream press” is, like their president says, so biased that it has become “fake news” and the “enemy of the people.” And before you simply blame social media and filter bubbles – which of course are factors here – ask yourself this: </w:t>
      </w:r>
      <w:r w:rsidRPr="001020BD">
        <w:rPr>
          <w:rStyle w:val="Emphasis"/>
        </w:rPr>
        <w:t>Could it be that the “</w:t>
      </w:r>
      <w:r w:rsidRPr="007D53A4">
        <w:rPr>
          <w:rStyle w:val="Emphasis"/>
          <w:highlight w:val="green"/>
        </w:rPr>
        <w:t>objective</w:t>
      </w:r>
      <w:r w:rsidRPr="001020BD">
        <w:rPr>
          <w:rStyle w:val="Emphasis"/>
        </w:rPr>
        <w:t xml:space="preserve">” </w:t>
      </w:r>
      <w:r w:rsidRPr="007D53A4">
        <w:rPr>
          <w:rStyle w:val="Emphasis"/>
          <w:highlight w:val="green"/>
        </w:rPr>
        <w:t>approach</w:t>
      </w:r>
      <w:r w:rsidRPr="001020BD">
        <w:rPr>
          <w:rStyle w:val="Emphasis"/>
        </w:rPr>
        <w:t xml:space="preserve"> to covering major political issues </w:t>
      </w:r>
      <w:r w:rsidRPr="007D53A4">
        <w:rPr>
          <w:rStyle w:val="Emphasis"/>
          <w:highlight w:val="green"/>
        </w:rPr>
        <w:t>is simply too anodyne</w:t>
      </w:r>
      <w:r w:rsidRPr="001020BD">
        <w:rPr>
          <w:rStyle w:val="Emphasis"/>
        </w:rPr>
        <w:t xml:space="preserve"> </w:t>
      </w:r>
      <w:r w:rsidRPr="007D53A4">
        <w:rPr>
          <w:rStyle w:val="Emphasis"/>
          <w:highlight w:val="green"/>
        </w:rPr>
        <w:t>to</w:t>
      </w:r>
      <w:r w:rsidRPr="001020BD">
        <w:rPr>
          <w:rStyle w:val="Emphasis"/>
        </w:rPr>
        <w:t xml:space="preserve"> </w:t>
      </w:r>
      <w:r w:rsidRPr="007D53A4">
        <w:rPr>
          <w:rStyle w:val="Emphasis"/>
          <w:highlight w:val="green"/>
        </w:rPr>
        <w:t>convince anyone who’s on the fence?</w:t>
      </w:r>
      <w:r w:rsidRPr="001020BD">
        <w:rPr>
          <w:rStyle w:val="Emphasis"/>
        </w:rPr>
        <w:t xml:space="preserve"> </w:t>
      </w:r>
      <w:r w:rsidRPr="000B1AE6">
        <w:rPr>
          <w:sz w:val="16"/>
        </w:rPr>
        <w:t xml:space="preserve">What if the </w:t>
      </w:r>
      <w:r w:rsidRPr="001020BD">
        <w:rPr>
          <w:rStyle w:val="Emphasis"/>
        </w:rPr>
        <w:t xml:space="preserve">mainstream, </w:t>
      </w:r>
      <w:r w:rsidRPr="007D53A4">
        <w:rPr>
          <w:rStyle w:val="Emphasis"/>
          <w:highlight w:val="green"/>
        </w:rPr>
        <w:t>reality-based media</w:t>
      </w:r>
      <w:r w:rsidRPr="001020BD">
        <w:rPr>
          <w:rStyle w:val="Emphasis"/>
        </w:rPr>
        <w:t xml:space="preserve"> </w:t>
      </w:r>
      <w:r w:rsidRPr="007D53A4">
        <w:rPr>
          <w:rStyle w:val="Emphasis"/>
          <w:highlight w:val="green"/>
        </w:rPr>
        <w:t>armed</w:t>
      </w:r>
      <w:r w:rsidRPr="001020BD">
        <w:rPr>
          <w:rStyle w:val="Emphasis"/>
        </w:rPr>
        <w:t xml:space="preserve"> its audience </w:t>
      </w:r>
      <w:r w:rsidRPr="007D53A4">
        <w:rPr>
          <w:rStyle w:val="Emphasis"/>
          <w:highlight w:val="green"/>
        </w:rPr>
        <w:t>with facts</w:t>
      </w:r>
      <w:r w:rsidRPr="001020BD">
        <w:rPr>
          <w:rStyle w:val="Emphasis"/>
        </w:rPr>
        <w:t xml:space="preserve"> as </w:t>
      </w:r>
      <w:r w:rsidRPr="007D53A4">
        <w:rPr>
          <w:rStyle w:val="Emphasis"/>
          <w:highlight w:val="green"/>
        </w:rPr>
        <w:t>emphatically</w:t>
      </w:r>
      <w:r w:rsidRPr="001020BD">
        <w:rPr>
          <w:rStyle w:val="Emphasis"/>
        </w:rPr>
        <w:t xml:space="preserve"> and effectively as Fox News arms its audience with misinformation? What if the </w:t>
      </w:r>
      <w:r w:rsidRPr="007D53A4">
        <w:rPr>
          <w:rStyle w:val="Emphasis"/>
          <w:highlight w:val="green"/>
        </w:rPr>
        <w:t>N</w:t>
      </w:r>
      <w:r w:rsidRPr="001020BD">
        <w:rPr>
          <w:rStyle w:val="Emphasis"/>
        </w:rPr>
        <w:t xml:space="preserve">ew </w:t>
      </w:r>
      <w:r w:rsidRPr="007D53A4">
        <w:rPr>
          <w:rStyle w:val="Emphasis"/>
          <w:highlight w:val="green"/>
        </w:rPr>
        <w:t>Y</w:t>
      </w:r>
      <w:r w:rsidRPr="001020BD">
        <w:rPr>
          <w:rStyle w:val="Emphasis"/>
        </w:rPr>
        <w:t xml:space="preserve">ork </w:t>
      </w:r>
      <w:r w:rsidRPr="007D53A4">
        <w:rPr>
          <w:rStyle w:val="Emphasis"/>
          <w:highlight w:val="green"/>
        </w:rPr>
        <w:t>T</w:t>
      </w:r>
      <w:r w:rsidRPr="001020BD">
        <w:rPr>
          <w:rStyle w:val="Emphasis"/>
        </w:rPr>
        <w:t xml:space="preserve">imes </w:t>
      </w:r>
      <w:r w:rsidRPr="007D53A4">
        <w:rPr>
          <w:rStyle w:val="Emphasis"/>
          <w:highlight w:val="green"/>
        </w:rPr>
        <w:t>aggressively advocated</w:t>
      </w:r>
      <w:r w:rsidRPr="001020BD">
        <w:rPr>
          <w:rStyle w:val="Emphasis"/>
        </w:rPr>
        <w:t xml:space="preserve"> </w:t>
      </w:r>
      <w:r w:rsidRPr="007D53A4">
        <w:rPr>
          <w:rStyle w:val="Emphasis"/>
          <w:highlight w:val="green"/>
        </w:rPr>
        <w:t>for the truth,</w:t>
      </w:r>
      <w:r w:rsidRPr="001020BD">
        <w:rPr>
          <w:rStyle w:val="Emphasis"/>
        </w:rPr>
        <w:t xml:space="preserve"> </w:t>
      </w:r>
      <w:r w:rsidRPr="007D53A4">
        <w:rPr>
          <w:rStyle w:val="Emphasis"/>
          <w:highlight w:val="green"/>
        </w:rPr>
        <w:t>rather</w:t>
      </w:r>
      <w:r w:rsidRPr="001020BD">
        <w:rPr>
          <w:rStyle w:val="Emphasis"/>
        </w:rPr>
        <w:t xml:space="preserve"> </w:t>
      </w:r>
      <w:r w:rsidRPr="007D53A4">
        <w:rPr>
          <w:rStyle w:val="Emphasis"/>
          <w:highlight w:val="green"/>
        </w:rPr>
        <w:t>than</w:t>
      </w:r>
      <w:r w:rsidRPr="001020BD">
        <w:rPr>
          <w:rStyle w:val="Emphasis"/>
        </w:rPr>
        <w:t xml:space="preserve"> just putting it out there </w:t>
      </w:r>
      <w:r w:rsidRPr="007D53A4">
        <w:rPr>
          <w:rStyle w:val="Emphasis"/>
          <w:highlight w:val="green"/>
        </w:rPr>
        <w:t>for the record</w:t>
      </w:r>
      <w:r w:rsidRPr="007D53A4">
        <w:rPr>
          <w:sz w:val="16"/>
          <w:highlight w:val="green"/>
        </w:rPr>
        <w:t>?</w:t>
      </w:r>
      <w:r w:rsidRPr="000B1AE6">
        <w:rPr>
          <w:sz w:val="16"/>
        </w:rPr>
        <w:t xml:space="preserve"> A large fraction of America has tuned out the </w:t>
      </w:r>
      <w:r w:rsidRPr="007D53A4">
        <w:rPr>
          <w:rStyle w:val="StyleUnderline"/>
          <w:highlight w:val="green"/>
        </w:rPr>
        <w:t>elite media</w:t>
      </w:r>
      <w:r w:rsidRPr="001020BD">
        <w:rPr>
          <w:rStyle w:val="StyleUnderline"/>
        </w:rPr>
        <w:t xml:space="preserve">, </w:t>
      </w:r>
      <w:r w:rsidRPr="007D53A4">
        <w:rPr>
          <w:rStyle w:val="StyleUnderline"/>
          <w:highlight w:val="green"/>
        </w:rPr>
        <w:t>treating it</w:t>
      </w:r>
      <w:r w:rsidRPr="001020BD">
        <w:rPr>
          <w:rStyle w:val="StyleUnderline"/>
        </w:rPr>
        <w:t xml:space="preserve"> like so much </w:t>
      </w:r>
      <w:r w:rsidRPr="007D53A4">
        <w:rPr>
          <w:rStyle w:val="StyleUnderline"/>
          <w:highlight w:val="green"/>
        </w:rPr>
        <w:t>white noise</w:t>
      </w:r>
      <w:r w:rsidRPr="000B1AE6">
        <w:rPr>
          <w:sz w:val="16"/>
        </w:rPr>
        <w:t>. What if the Washington Post more assertively said in its news stories: “</w:t>
      </w:r>
      <w:r w:rsidRPr="001020BD">
        <w:rPr>
          <w:rStyle w:val="Emphasis"/>
        </w:rPr>
        <w:t>Here’s what we believe are the facts, and why”? What if they said: “Here’s where we’re coming from”? What if they said: “Here’s our best explanation of why all this crazy stuff is happening and why you’re so screwed</w:t>
      </w:r>
      <w:r w:rsidRPr="000B1AE6">
        <w:rPr>
          <w:sz w:val="16"/>
        </w:rPr>
        <w:t xml:space="preserve">? And what if the mainstream media provided its audience with a true, overarching narrative in which to situate the day-to-day stories – </w:t>
      </w:r>
      <w:r w:rsidRPr="007D53A4">
        <w:rPr>
          <w:rStyle w:val="StyleUnderline"/>
          <w:highlight w:val="green"/>
        </w:rPr>
        <w:t>true</w:t>
      </w:r>
      <w:r w:rsidRPr="00236B09">
        <w:rPr>
          <w:rStyle w:val="StyleUnderline"/>
        </w:rPr>
        <w:t xml:space="preserve">, evidence-based </w:t>
      </w:r>
      <w:r w:rsidRPr="007D53A4">
        <w:rPr>
          <w:rStyle w:val="StyleUnderline"/>
          <w:highlight w:val="green"/>
        </w:rPr>
        <w:t>narratives</w:t>
      </w:r>
      <w:r w:rsidRPr="00236B09">
        <w:rPr>
          <w:rStyle w:val="StyleUnderline"/>
        </w:rPr>
        <w:t xml:space="preserve"> as </w:t>
      </w:r>
      <w:r w:rsidRPr="007D53A4">
        <w:rPr>
          <w:rStyle w:val="StyleUnderline"/>
          <w:highlight w:val="green"/>
        </w:rPr>
        <w:t>compelling</w:t>
      </w:r>
      <w:r w:rsidRPr="00236B09">
        <w:rPr>
          <w:rStyle w:val="StyleUnderline"/>
        </w:rPr>
        <w:t xml:space="preserve"> </w:t>
      </w:r>
      <w:r w:rsidRPr="007D53A4">
        <w:rPr>
          <w:rStyle w:val="StyleUnderline"/>
          <w:highlight w:val="green"/>
        </w:rPr>
        <w:t>as</w:t>
      </w:r>
      <w:r w:rsidRPr="00236B09">
        <w:rPr>
          <w:rStyle w:val="StyleUnderline"/>
        </w:rPr>
        <w:t xml:space="preserve"> the false ones that </w:t>
      </w:r>
      <w:r w:rsidRPr="007D53A4">
        <w:rPr>
          <w:rStyle w:val="StyleUnderline"/>
          <w:highlight w:val="green"/>
        </w:rPr>
        <w:t>Fox</w:t>
      </w:r>
      <w:r w:rsidRPr="00236B09">
        <w:rPr>
          <w:rStyle w:val="StyleUnderline"/>
        </w:rPr>
        <w:t xml:space="preserve"> and OAN and others are selling</w:t>
      </w:r>
      <w:r w:rsidRPr="000B1AE6">
        <w:rPr>
          <w:sz w:val="16"/>
        </w:rPr>
        <w:t xml:space="preserve"> — rather than throwing their hands up in the air and saying “you decide”? The only thing hard about this would be overcoming decades of self-censorship. Reality-based reporters know the truth: Economic stories exist within a narrative of grotesque inequality sustained by the people who benefit from it; the earth is in grave danger from climate change but fossil-fuel interests have blocked necessary action; law enforcement is only one of many institutions that devalue Black lives; and Donald Trump doesn’t fix problems, he exploits them. People hunger for compelling and explanatory narratives – that’s why they respond so strongly to people like George Conway and books like those by Mary Trump and Michael Wolff. </w:t>
      </w:r>
      <w:r w:rsidRPr="00236B09">
        <w:rPr>
          <w:rStyle w:val="Emphasis"/>
        </w:rPr>
        <w:t xml:space="preserve">My view is that </w:t>
      </w:r>
      <w:r w:rsidRPr="007D53A4">
        <w:rPr>
          <w:rStyle w:val="Emphasis"/>
          <w:highlight w:val="green"/>
        </w:rPr>
        <w:t>journalism</w:t>
      </w:r>
      <w:r w:rsidRPr="00236B09">
        <w:rPr>
          <w:rStyle w:val="Emphasis"/>
        </w:rPr>
        <w:t xml:space="preserve"> </w:t>
      </w:r>
      <w:r w:rsidRPr="007D53A4">
        <w:rPr>
          <w:rStyle w:val="Emphasis"/>
          <w:highlight w:val="green"/>
        </w:rPr>
        <w:t>as it is</w:t>
      </w:r>
      <w:r w:rsidRPr="00236B09">
        <w:rPr>
          <w:rStyle w:val="Emphasis"/>
        </w:rPr>
        <w:t xml:space="preserve"> currently practiced by our most elite organizations simply </w:t>
      </w:r>
      <w:r w:rsidRPr="007D53A4">
        <w:rPr>
          <w:rStyle w:val="Emphasis"/>
          <w:highlight w:val="green"/>
        </w:rPr>
        <w:t>isn’t persuasive</w:t>
      </w:r>
      <w:r w:rsidRPr="00236B09">
        <w:rPr>
          <w:rStyle w:val="Emphasis"/>
        </w:rPr>
        <w:t>. It</w:t>
      </w:r>
      <w:r w:rsidRPr="000B1AE6">
        <w:rPr>
          <w:sz w:val="16"/>
        </w:rPr>
        <w:t xml:space="preserve"> frustrates the liars enough that they’ll still try to delegitimize it – and succeed, in scary proportions. But printing the truth and the lies and letting the people decide just isn’t working. You have to shout the truth from the rooftops, and fight the lies in the streets. And although Trump and Trumpism have brought these issues to a head, the failure of objectivity is not just a Trump-era phenomenon. Most notably and fatally, the </w:t>
      </w:r>
      <w:r w:rsidRPr="00236B09">
        <w:rPr>
          <w:rStyle w:val="StyleUnderline"/>
        </w:rPr>
        <w:t>failure of the press to assertively call out the flaws in the case against Saddam Hussein – out of fear of appearing biased — quite arguably led to a devastating war</w:t>
      </w:r>
      <w:r w:rsidRPr="000B1AE6">
        <w:rPr>
          <w:sz w:val="16"/>
        </w:rPr>
        <w:t xml:space="preserve">. When a poll in late 2003 showed that a shocking 69 percent of Americans falsely believed Hussein had a role in the 9/11 terror attacks, newsroom leaders across the country should have launched a major reassessment of their approach to fighting misinformation. Today, with Trump openly challenging the basic mechanics of democracy, the question is upon us: </w:t>
      </w:r>
      <w:r w:rsidRPr="00236B09">
        <w:rPr>
          <w:rStyle w:val="StyleUnderline"/>
        </w:rPr>
        <w:t>When it comes down to a choice between authoritarianism and democracy, will the elite media “take sides”? Or will they be afraid of appearing biased</w:t>
      </w:r>
      <w:r w:rsidRPr="000B1AE6">
        <w:rPr>
          <w:sz w:val="16"/>
        </w:rPr>
        <w:t xml:space="preserve">? The alternative: “moral clarity” In a seminal tweet early this summer, during the battle over a particularly abhorrent op-ed, journalist Wesley Lowery set down a marker: Some have depicted this view as radical, demanding some sort of uniform view on all issues. </w:t>
      </w:r>
      <w:r w:rsidRPr="00236B09">
        <w:rPr>
          <w:rStyle w:val="StyleUnderline"/>
        </w:rPr>
        <w:t xml:space="preserve">But what Lowery and others (including myself) are arguing for is not </w:t>
      </w:r>
      <w:r w:rsidRPr="007D53A4">
        <w:rPr>
          <w:rStyle w:val="StyleUnderline"/>
          <w:highlight w:val="green"/>
        </w:rPr>
        <w:t>moral</w:t>
      </w:r>
      <w:r w:rsidRPr="00236B09">
        <w:rPr>
          <w:rStyle w:val="StyleUnderline"/>
        </w:rPr>
        <w:t xml:space="preserve"> conformity, just </w:t>
      </w:r>
      <w:r w:rsidRPr="007D53A4">
        <w:rPr>
          <w:rStyle w:val="StyleUnderline"/>
          <w:highlight w:val="green"/>
        </w:rPr>
        <w:t>clarity</w:t>
      </w:r>
      <w:r w:rsidRPr="000B1AE6">
        <w:rPr>
          <w:sz w:val="16"/>
        </w:rPr>
        <w:t xml:space="preserve">. </w:t>
      </w:r>
      <w:r w:rsidRPr="007D53A4">
        <w:rPr>
          <w:rStyle w:val="StyleUnderline"/>
          <w:highlight w:val="green"/>
        </w:rPr>
        <w:t>Government</w:t>
      </w:r>
      <w:r w:rsidRPr="000B1AE6">
        <w:rPr>
          <w:rStyle w:val="StyleUnderline"/>
        </w:rPr>
        <w:t xml:space="preserve"> “</w:t>
      </w:r>
      <w:r w:rsidRPr="007D53A4">
        <w:rPr>
          <w:rStyle w:val="StyleUnderline"/>
          <w:highlight w:val="green"/>
        </w:rPr>
        <w:t>by the people</w:t>
      </w:r>
      <w:r w:rsidRPr="000B1AE6">
        <w:rPr>
          <w:rStyle w:val="StyleUnderline"/>
        </w:rPr>
        <w:t xml:space="preserve">” depends on voters being exposed to different points of view — but it also </w:t>
      </w:r>
      <w:r w:rsidRPr="007D53A4">
        <w:rPr>
          <w:rStyle w:val="StyleUnderline"/>
          <w:highlight w:val="green"/>
        </w:rPr>
        <w:t>requires the media to fight misinformation</w:t>
      </w:r>
      <w:r w:rsidRPr="000B1AE6">
        <w:rPr>
          <w:sz w:val="16"/>
        </w:rPr>
        <w:t xml:space="preserve">. So that means journalists should strive to present a variety of political arguments to their audiences. </w:t>
      </w:r>
      <w:r w:rsidRPr="000B1AE6">
        <w:rPr>
          <w:rStyle w:val="Emphasis"/>
        </w:rPr>
        <w:t xml:space="preserve">But they </w:t>
      </w:r>
      <w:r w:rsidRPr="007D53A4">
        <w:rPr>
          <w:rStyle w:val="Emphasis"/>
          <w:highlight w:val="green"/>
        </w:rPr>
        <w:t>need to be based in reality and presented honestly</w:t>
      </w:r>
      <w:r w:rsidRPr="000B1AE6">
        <w:rPr>
          <w:sz w:val="16"/>
        </w:rPr>
        <w:t xml:space="preserve">. Alternately, political arguments that gain currency but are made in bad faith – particularly those that are racist, or sexist, inhumane, or anti-democratic — should be clearly identified as such. Moral clarity in news journalism isn’t partisan or polemic. Journalists </w:t>
      </w:r>
      <w:r w:rsidRPr="000B1AE6">
        <w:rPr>
          <w:sz w:val="16"/>
        </w:rPr>
        <w:lastRenderedPageBreak/>
        <w:t xml:space="preserve">shouldn’t pretend they know the answers. </w:t>
      </w:r>
      <w:r w:rsidRPr="000B1AE6">
        <w:rPr>
          <w:rStyle w:val="Emphasis"/>
        </w:rPr>
        <w:t>We should just stop pretending we don’t know what the problems are</w:t>
      </w:r>
      <w:r w:rsidRPr="000B1AE6">
        <w:rPr>
          <w:sz w:val="16"/>
        </w:rPr>
        <w:t>. Heck, maybe “moral clarity” just means having an occasional open discussion in diverse newsrooms about how to do the work, rather than just doing it the way it’s always been done. “What I argue for is a more deliberate process that acknowledges that there are morals and ethics at all,” Lowery told newsletter journalist Luke O’Neil in early July. “All these folks get off on saying ‘We don’t make any decisions ever. This is what it’s always been’ as a way of shielding the fact that they are constantly making decisions, and those decisions are subject to their biases.”</w:t>
      </w:r>
    </w:p>
    <w:p w14:paraId="1DDE3DBA" w14:textId="77777777" w:rsidR="00F13896" w:rsidRPr="00160708" w:rsidRDefault="00F13896" w:rsidP="00F13896">
      <w:pPr>
        <w:pStyle w:val="Heading4"/>
        <w:rPr>
          <w:rFonts w:asciiTheme="majorHAnsi" w:hAnsiTheme="majorHAnsi" w:cstheme="majorHAnsi"/>
        </w:rPr>
      </w:pPr>
      <w:r w:rsidRPr="00160708">
        <w:rPr>
          <w:rFonts w:asciiTheme="majorHAnsi" w:hAnsiTheme="majorHAnsi" w:cstheme="majorHAnsi"/>
        </w:rPr>
        <w:t xml:space="preserve">Press objectivity is lose-lose, creates notions of media hostility </w:t>
      </w:r>
    </w:p>
    <w:p w14:paraId="71F2BCB8" w14:textId="77777777" w:rsidR="00F13896" w:rsidRPr="00160708" w:rsidRDefault="00F13896" w:rsidP="00F13896">
      <w:pPr>
        <w:rPr>
          <w:rFonts w:asciiTheme="majorHAnsi" w:hAnsiTheme="majorHAnsi" w:cstheme="majorHAnsi"/>
        </w:rPr>
      </w:pPr>
      <w:r w:rsidRPr="00160708">
        <w:rPr>
          <w:rStyle w:val="Style13ptBold"/>
          <w:rFonts w:asciiTheme="majorHAnsi" w:hAnsiTheme="majorHAnsi" w:cstheme="majorHAnsi"/>
        </w:rPr>
        <w:t>Gates Cambridge 2021.</w:t>
      </w:r>
      <w:r w:rsidRPr="00160708">
        <w:rPr>
          <w:rFonts w:asciiTheme="majorHAnsi" w:hAnsiTheme="majorHAnsi" w:cstheme="majorHAnsi"/>
        </w:rPr>
        <w:t xml:space="preserve"> Gates Cambridge. May 4, 2021. The censoring effect of populist anti-media messages. https://www.gatescambridge.org/about/news/the-censoring-effect-of-populist-anti-media-messages/</w:t>
      </w:r>
    </w:p>
    <w:p w14:paraId="083EC8DF" w14:textId="77777777" w:rsidR="00F13896" w:rsidRPr="00160708" w:rsidRDefault="00F13896" w:rsidP="00F13896">
      <w:pPr>
        <w:rPr>
          <w:rStyle w:val="StyleUnderline"/>
          <w:rFonts w:asciiTheme="majorHAnsi" w:hAnsiTheme="majorHAnsi" w:cstheme="majorHAnsi"/>
        </w:rPr>
      </w:pPr>
      <w:r w:rsidRPr="00160708">
        <w:rPr>
          <w:rStyle w:val="StyleUnderline"/>
          <w:rFonts w:asciiTheme="majorHAnsi" w:hAnsiTheme="majorHAnsi" w:cstheme="majorHAnsi"/>
        </w:rPr>
        <w:t xml:space="preserve">Ironically, </w:t>
      </w:r>
      <w:r w:rsidRPr="00160708">
        <w:rPr>
          <w:rStyle w:val="StyleUnderline"/>
          <w:rFonts w:asciiTheme="majorHAnsi" w:hAnsiTheme="majorHAnsi" w:cstheme="majorHAnsi"/>
          <w:highlight w:val="green"/>
        </w:rPr>
        <w:t>journalists’</w:t>
      </w:r>
      <w:r w:rsidRPr="00160708">
        <w:rPr>
          <w:rStyle w:val="StyleUnderline"/>
          <w:rFonts w:asciiTheme="majorHAnsi" w:hAnsiTheme="majorHAnsi" w:cstheme="majorHAnsi"/>
        </w:rPr>
        <w:t xml:space="preserve"> devotion to </w:t>
      </w:r>
      <w:r w:rsidRPr="00160708">
        <w:rPr>
          <w:rStyle w:val="StyleUnderline"/>
          <w:rFonts w:asciiTheme="majorHAnsi" w:hAnsiTheme="majorHAnsi" w:cstheme="majorHAnsi"/>
          <w:highlight w:val="green"/>
        </w:rPr>
        <w:t>objectivity</w:t>
      </w:r>
      <w:r w:rsidRPr="00160708">
        <w:rPr>
          <w:rStyle w:val="StyleUnderline"/>
          <w:rFonts w:asciiTheme="majorHAnsi" w:hAnsiTheme="majorHAnsi" w:cstheme="majorHAnsi"/>
        </w:rPr>
        <w:t xml:space="preserve"> is used to </w:t>
      </w:r>
      <w:r w:rsidRPr="00160708">
        <w:rPr>
          <w:rStyle w:val="StyleUnderline"/>
          <w:rFonts w:asciiTheme="majorHAnsi" w:hAnsiTheme="majorHAnsi" w:cstheme="majorHAnsi"/>
          <w:highlight w:val="green"/>
        </w:rPr>
        <w:t>erode the public’s trust</w:t>
      </w:r>
      <w:r w:rsidRPr="00160708">
        <w:rPr>
          <w:rStyle w:val="StyleUnderline"/>
          <w:rFonts w:asciiTheme="majorHAnsi" w:hAnsiTheme="majorHAnsi" w:cstheme="majorHAnsi"/>
        </w:rPr>
        <w:t xml:space="preserve"> in that very same objectivity</w:t>
      </w:r>
      <w:r w:rsidRPr="00160708">
        <w:rPr>
          <w:rFonts w:asciiTheme="majorHAnsi" w:hAnsiTheme="majorHAnsi" w:cstheme="majorHAnsi"/>
        </w:rPr>
        <w:t xml:space="preserve">. Ayala Panievsky Populist attacks on the press should be viewed as a form of soft censorship which uses </w:t>
      </w:r>
      <w:r w:rsidRPr="00160708">
        <w:rPr>
          <w:rStyle w:val="StyleUnderline"/>
          <w:rFonts w:asciiTheme="majorHAnsi" w:hAnsiTheme="majorHAnsi" w:cstheme="majorHAnsi"/>
        </w:rPr>
        <w:t>journalistic norms regarding objectivity to undermine the media</w:t>
      </w:r>
      <w:r w:rsidRPr="00160708">
        <w:rPr>
          <w:rFonts w:asciiTheme="majorHAnsi" w:hAnsiTheme="majorHAnsi" w:cstheme="majorHAnsi"/>
        </w:rPr>
        <w:t xml:space="preserve">, according to a new study by a Gates Cambridge Scholar. The study, Covering populist media criticism: When journalists’ professional norms turn against them, by Ayala Panievsky, is published in the International Journal of Communication. It is based on </w:t>
      </w:r>
      <w:r w:rsidRPr="00160708">
        <w:rPr>
          <w:rStyle w:val="StyleUnderline"/>
          <w:rFonts w:asciiTheme="majorHAnsi" w:hAnsiTheme="majorHAnsi" w:cstheme="majorHAnsi"/>
        </w:rPr>
        <w:t xml:space="preserve">40 interviews with </w:t>
      </w:r>
      <w:r w:rsidRPr="00160708">
        <w:rPr>
          <w:rStyle w:val="StyleUnderline"/>
          <w:rFonts w:asciiTheme="majorHAnsi" w:hAnsiTheme="majorHAnsi" w:cstheme="majorHAnsi"/>
          <w:highlight w:val="green"/>
        </w:rPr>
        <w:t>Israeli journalists</w:t>
      </w:r>
      <w:r w:rsidRPr="00160708">
        <w:rPr>
          <w:rStyle w:val="StyleUnderline"/>
          <w:rFonts w:asciiTheme="majorHAnsi" w:hAnsiTheme="majorHAnsi" w:cstheme="majorHAnsi"/>
        </w:rPr>
        <w:t xml:space="preserve"> who have been criticised by Israeli Prime Minister Benjamin Netanyahu [pictured]. It outlines the ways they have responded to anti-media populism. The article reports that the majority responded to attacks with what they called “business-as-usual” and </w:t>
      </w:r>
      <w:r w:rsidRPr="00160708">
        <w:rPr>
          <w:rStyle w:val="StyleUnderline"/>
          <w:rFonts w:asciiTheme="majorHAnsi" w:hAnsiTheme="majorHAnsi" w:cstheme="majorHAnsi"/>
          <w:highlight w:val="green"/>
        </w:rPr>
        <w:t>stuck more</w:t>
      </w:r>
      <w:r w:rsidRPr="00160708">
        <w:rPr>
          <w:rStyle w:val="StyleUnderline"/>
          <w:rFonts w:asciiTheme="majorHAnsi" w:hAnsiTheme="majorHAnsi" w:cstheme="majorHAnsi"/>
        </w:rPr>
        <w:t xml:space="preserve"> </w:t>
      </w:r>
      <w:r w:rsidRPr="00160708">
        <w:rPr>
          <w:rStyle w:val="StyleUnderline"/>
          <w:rFonts w:asciiTheme="majorHAnsi" w:hAnsiTheme="majorHAnsi" w:cstheme="majorHAnsi"/>
          <w:highlight w:val="green"/>
        </w:rPr>
        <w:t>strongly to objectivity</w:t>
      </w:r>
      <w:r w:rsidRPr="00160708">
        <w:rPr>
          <w:rStyle w:val="StyleUnderline"/>
          <w:rFonts w:asciiTheme="majorHAnsi" w:hAnsiTheme="majorHAnsi" w:cstheme="majorHAnsi"/>
        </w:rPr>
        <w:t xml:space="preserve"> rules in order </w:t>
      </w:r>
      <w:r w:rsidRPr="00160708">
        <w:rPr>
          <w:rStyle w:val="StyleUnderline"/>
          <w:rFonts w:asciiTheme="majorHAnsi" w:hAnsiTheme="majorHAnsi" w:cstheme="majorHAnsi"/>
          <w:highlight w:val="green"/>
        </w:rPr>
        <w:t>to disprove populist accusations that they were biased</w:t>
      </w:r>
      <w:r w:rsidRPr="00160708">
        <w:rPr>
          <w:rStyle w:val="StyleUnderline"/>
          <w:rFonts w:asciiTheme="majorHAnsi" w:hAnsiTheme="majorHAnsi" w:cstheme="majorHAnsi"/>
        </w:rPr>
        <w:t xml:space="preserve"> against Netanyahu, the right and “the people”. </w:t>
      </w:r>
      <w:r w:rsidRPr="00160708">
        <w:rPr>
          <w:rStyle w:val="StyleUnderline"/>
          <w:rFonts w:asciiTheme="majorHAnsi" w:hAnsiTheme="majorHAnsi" w:cstheme="majorHAnsi"/>
          <w:highlight w:val="green"/>
        </w:rPr>
        <w:t>However</w:t>
      </w:r>
      <w:r w:rsidRPr="00160708">
        <w:rPr>
          <w:rStyle w:val="StyleUnderline"/>
          <w:rFonts w:asciiTheme="majorHAnsi" w:hAnsiTheme="majorHAnsi" w:cstheme="majorHAnsi"/>
        </w:rPr>
        <w:t xml:space="preserve">, in the process they often </w:t>
      </w:r>
      <w:r w:rsidRPr="00160708">
        <w:rPr>
          <w:rStyle w:val="StyleUnderline"/>
          <w:rFonts w:asciiTheme="majorHAnsi" w:hAnsiTheme="majorHAnsi" w:cstheme="majorHAnsi"/>
          <w:highlight w:val="green"/>
        </w:rPr>
        <w:t>found themselves amplifying</w:t>
      </w:r>
      <w:r w:rsidRPr="00160708">
        <w:rPr>
          <w:rStyle w:val="StyleUnderline"/>
          <w:rFonts w:asciiTheme="majorHAnsi" w:hAnsiTheme="majorHAnsi" w:cstheme="majorHAnsi"/>
        </w:rPr>
        <w:t xml:space="preserve"> the </w:t>
      </w:r>
      <w:r w:rsidRPr="00160708">
        <w:rPr>
          <w:rStyle w:val="StyleUnderline"/>
          <w:rFonts w:asciiTheme="majorHAnsi" w:hAnsiTheme="majorHAnsi" w:cstheme="majorHAnsi"/>
          <w:highlight w:val="green"/>
        </w:rPr>
        <w:t>allegations</w:t>
      </w:r>
      <w:r w:rsidRPr="00160708">
        <w:rPr>
          <w:rStyle w:val="StyleUnderline"/>
          <w:rFonts w:asciiTheme="majorHAnsi" w:hAnsiTheme="majorHAnsi" w:cstheme="majorHAnsi"/>
        </w:rPr>
        <w:t xml:space="preserve"> because they </w:t>
      </w:r>
      <w:r w:rsidRPr="00160708">
        <w:rPr>
          <w:rStyle w:val="Emphasis"/>
          <w:rFonts w:asciiTheme="majorHAnsi" w:hAnsiTheme="majorHAnsi" w:cstheme="majorHAnsi"/>
          <w:highlight w:val="green"/>
        </w:rPr>
        <w:t>felt forced to cover</w:t>
      </w:r>
      <w:r w:rsidRPr="00160708">
        <w:rPr>
          <w:rStyle w:val="StyleUnderline"/>
          <w:rFonts w:asciiTheme="majorHAnsi" w:hAnsiTheme="majorHAnsi" w:cstheme="majorHAnsi"/>
        </w:rPr>
        <w:t xml:space="preserve"> the </w:t>
      </w:r>
      <w:r w:rsidRPr="00160708">
        <w:rPr>
          <w:rStyle w:val="Emphasis"/>
          <w:rFonts w:asciiTheme="majorHAnsi" w:hAnsiTheme="majorHAnsi" w:cstheme="majorHAnsi"/>
          <w:highlight w:val="green"/>
        </w:rPr>
        <w:t>anti-media rhetoric</w:t>
      </w:r>
      <w:r w:rsidRPr="00160708">
        <w:rPr>
          <w:rStyle w:val="StyleUnderline"/>
          <w:rFonts w:asciiTheme="majorHAnsi" w:hAnsiTheme="majorHAnsi" w:cstheme="majorHAnsi"/>
        </w:rPr>
        <w:t xml:space="preserve"> in live speeches by politicians or in emotive, simplistic comments on social media.</w:t>
      </w:r>
      <w:r w:rsidRPr="00160708">
        <w:rPr>
          <w:rFonts w:asciiTheme="majorHAnsi" w:hAnsiTheme="majorHAnsi" w:cstheme="majorHAnsi"/>
        </w:rPr>
        <w:t xml:space="preserve"> Due to their reticence about becoming the story and their desire to maintain an </w:t>
      </w:r>
      <w:r w:rsidRPr="00160708">
        <w:rPr>
          <w:rStyle w:val="StyleUnderline"/>
          <w:rFonts w:asciiTheme="majorHAnsi" w:hAnsiTheme="majorHAnsi" w:cstheme="majorHAnsi"/>
          <w:highlight w:val="green"/>
        </w:rPr>
        <w:t>objective distance,</w:t>
      </w:r>
      <w:r w:rsidRPr="00160708">
        <w:rPr>
          <w:rStyle w:val="StyleUnderline"/>
          <w:rFonts w:asciiTheme="majorHAnsi" w:hAnsiTheme="majorHAnsi" w:cstheme="majorHAnsi"/>
        </w:rPr>
        <w:t xml:space="preserve"> some attempted to debunk the comments indirectly while </w:t>
      </w:r>
      <w:r w:rsidRPr="00160708">
        <w:rPr>
          <w:rStyle w:val="StyleUnderline"/>
          <w:rFonts w:asciiTheme="majorHAnsi" w:hAnsiTheme="majorHAnsi" w:cstheme="majorHAnsi"/>
          <w:highlight w:val="green"/>
        </w:rPr>
        <w:t>some</w:t>
      </w:r>
      <w:r w:rsidRPr="00160708">
        <w:rPr>
          <w:rStyle w:val="StyleUnderline"/>
          <w:rFonts w:asciiTheme="majorHAnsi" w:hAnsiTheme="majorHAnsi" w:cstheme="majorHAnsi"/>
        </w:rPr>
        <w:t xml:space="preserve"> </w:t>
      </w:r>
      <w:r w:rsidRPr="00160708">
        <w:rPr>
          <w:rStyle w:val="StyleUnderline"/>
          <w:rFonts w:asciiTheme="majorHAnsi" w:hAnsiTheme="majorHAnsi" w:cstheme="majorHAnsi"/>
          <w:highlight w:val="green"/>
        </w:rPr>
        <w:t>adopted an overcautious</w:t>
      </w:r>
      <w:r w:rsidRPr="00160708">
        <w:rPr>
          <w:rStyle w:val="StyleUnderline"/>
          <w:rFonts w:asciiTheme="majorHAnsi" w:hAnsiTheme="majorHAnsi" w:cstheme="majorHAnsi"/>
        </w:rPr>
        <w:t xml:space="preserve"> approach, sometimes burying or </w:t>
      </w:r>
      <w:r w:rsidRPr="00160708">
        <w:rPr>
          <w:rStyle w:val="StyleUnderline"/>
          <w:rFonts w:asciiTheme="majorHAnsi" w:hAnsiTheme="majorHAnsi" w:cstheme="majorHAnsi"/>
          <w:highlight w:val="green"/>
        </w:rPr>
        <w:t>censoring</w:t>
      </w:r>
      <w:r w:rsidRPr="00160708">
        <w:rPr>
          <w:rStyle w:val="StyleUnderline"/>
          <w:rFonts w:asciiTheme="majorHAnsi" w:hAnsiTheme="majorHAnsi" w:cstheme="majorHAnsi"/>
        </w:rPr>
        <w:t xml:space="preserve"> stories </w:t>
      </w:r>
      <w:r w:rsidRPr="00160708">
        <w:rPr>
          <w:rStyle w:val="StyleUnderline"/>
          <w:rFonts w:asciiTheme="majorHAnsi" w:hAnsiTheme="majorHAnsi" w:cstheme="majorHAnsi"/>
          <w:highlight w:val="green"/>
        </w:rPr>
        <w:t>to prevent</w:t>
      </w:r>
      <w:r w:rsidRPr="00160708">
        <w:rPr>
          <w:rStyle w:val="StyleUnderline"/>
          <w:rFonts w:asciiTheme="majorHAnsi" w:hAnsiTheme="majorHAnsi" w:cstheme="majorHAnsi"/>
        </w:rPr>
        <w:t xml:space="preserve"> further </w:t>
      </w:r>
      <w:r w:rsidRPr="00160708">
        <w:rPr>
          <w:rStyle w:val="StyleUnderline"/>
          <w:rFonts w:asciiTheme="majorHAnsi" w:hAnsiTheme="majorHAnsi" w:cstheme="majorHAnsi"/>
          <w:highlight w:val="green"/>
        </w:rPr>
        <w:t>criticism</w:t>
      </w:r>
      <w:r w:rsidRPr="00160708">
        <w:rPr>
          <w:rStyle w:val="StyleUnderline"/>
          <w:rFonts w:asciiTheme="majorHAnsi" w:hAnsiTheme="majorHAnsi" w:cstheme="majorHAnsi"/>
        </w:rPr>
        <w:t>.</w:t>
      </w:r>
      <w:r w:rsidRPr="00160708">
        <w:rPr>
          <w:rFonts w:asciiTheme="majorHAnsi" w:hAnsiTheme="majorHAnsi" w:cstheme="majorHAnsi"/>
        </w:rPr>
        <w:t xml:space="preserve"> Ayala [2018], who is doing a PhD in Sociology, says: “I suggest studying anti-media populism as a form of censorship: a discursive mechanism that uses (imagined) audiences as a lever to manipulate journalists’ professional norms against them. </w:t>
      </w:r>
      <w:r w:rsidRPr="00160708">
        <w:rPr>
          <w:rStyle w:val="Emphasis"/>
          <w:rFonts w:asciiTheme="majorHAnsi" w:hAnsiTheme="majorHAnsi" w:cstheme="majorHAnsi"/>
        </w:rPr>
        <w:t xml:space="preserve">By </w:t>
      </w:r>
      <w:r w:rsidRPr="00160708">
        <w:rPr>
          <w:rStyle w:val="Emphasis"/>
          <w:rFonts w:asciiTheme="majorHAnsi" w:hAnsiTheme="majorHAnsi" w:cstheme="majorHAnsi"/>
          <w:highlight w:val="green"/>
        </w:rPr>
        <w:t>framing journalists as biased</w:t>
      </w:r>
      <w:r w:rsidRPr="00160708">
        <w:rPr>
          <w:rStyle w:val="Emphasis"/>
          <w:rFonts w:asciiTheme="majorHAnsi" w:hAnsiTheme="majorHAnsi" w:cstheme="majorHAnsi"/>
        </w:rPr>
        <w:t xml:space="preserve"> “enemies”, any </w:t>
      </w:r>
      <w:r w:rsidRPr="00160708">
        <w:rPr>
          <w:rStyle w:val="Emphasis"/>
          <w:rFonts w:asciiTheme="majorHAnsi" w:hAnsiTheme="majorHAnsi" w:cstheme="majorHAnsi"/>
          <w:highlight w:val="green"/>
        </w:rPr>
        <w:t>future negative coverage becomes</w:t>
      </w:r>
      <w:r w:rsidRPr="00160708">
        <w:rPr>
          <w:rStyle w:val="Emphasis"/>
          <w:rFonts w:asciiTheme="majorHAnsi" w:hAnsiTheme="majorHAnsi" w:cstheme="majorHAnsi"/>
        </w:rPr>
        <w:t xml:space="preserve"> an </w:t>
      </w:r>
      <w:r w:rsidRPr="00160708">
        <w:rPr>
          <w:rStyle w:val="Emphasis"/>
          <w:rFonts w:asciiTheme="majorHAnsi" w:hAnsiTheme="majorHAnsi" w:cstheme="majorHAnsi"/>
          <w:highlight w:val="green"/>
        </w:rPr>
        <w:t>asset that “confirms” the media’s alleged hostility</w:t>
      </w:r>
      <w:r w:rsidRPr="00160708">
        <w:rPr>
          <w:rStyle w:val="Emphasis"/>
          <w:rFonts w:asciiTheme="majorHAnsi" w:hAnsiTheme="majorHAnsi" w:cstheme="majorHAnsi"/>
        </w:rPr>
        <w:t xml:space="preserve"> toward the populist and “the people”.</w:t>
      </w:r>
      <w:r w:rsidRPr="00160708">
        <w:rPr>
          <w:rFonts w:asciiTheme="majorHAnsi" w:hAnsiTheme="majorHAnsi" w:cstheme="majorHAnsi"/>
        </w:rPr>
        <w:t xml:space="preserve"> Journalists, who fear the potential negative effects on the news audience’s trust, are then </w:t>
      </w:r>
      <w:r w:rsidRPr="00160708">
        <w:rPr>
          <w:rStyle w:val="Emphasis"/>
          <w:rFonts w:asciiTheme="majorHAnsi" w:hAnsiTheme="majorHAnsi" w:cstheme="majorHAnsi"/>
          <w:highlight w:val="green"/>
        </w:rPr>
        <w:t>trapped in a lose-lose</w:t>
      </w:r>
      <w:r w:rsidRPr="00160708">
        <w:rPr>
          <w:rStyle w:val="Emphasis"/>
          <w:rFonts w:asciiTheme="majorHAnsi" w:hAnsiTheme="majorHAnsi" w:cstheme="majorHAnsi"/>
        </w:rPr>
        <w:t xml:space="preserve"> situation: covering anti-media populism “objectively” against their seeming interest, or covering it negatively, thereby confirming the populist accusations.</w:t>
      </w:r>
      <w:r w:rsidRPr="00160708">
        <w:rPr>
          <w:rFonts w:asciiTheme="majorHAnsi" w:hAnsiTheme="majorHAnsi" w:cstheme="majorHAnsi"/>
        </w:rPr>
        <w:t>” She adds: “Ironically, journalists’ devotion to objectivity is used to erode the public’s trust in that very same objectivity.” The article ends with a discussion of whether, given the current populist surge, journalists should rethink their commitment to objectivity in light of the need to defend democratic values. Ayala says: “</w:t>
      </w:r>
      <w:r w:rsidRPr="00160708">
        <w:rPr>
          <w:rStyle w:val="StyleUnderline"/>
          <w:rFonts w:asciiTheme="majorHAnsi" w:hAnsiTheme="majorHAnsi" w:cstheme="majorHAnsi"/>
        </w:rPr>
        <w:t xml:space="preserve">This article </w:t>
      </w:r>
      <w:r w:rsidRPr="00160708">
        <w:rPr>
          <w:rStyle w:val="StyleUnderline"/>
          <w:rFonts w:asciiTheme="majorHAnsi" w:hAnsiTheme="majorHAnsi" w:cstheme="majorHAnsi"/>
          <w:highlight w:val="green"/>
        </w:rPr>
        <w:t>joins the call</w:t>
      </w:r>
      <w:r w:rsidRPr="00160708">
        <w:rPr>
          <w:rStyle w:val="StyleUnderline"/>
          <w:rFonts w:asciiTheme="majorHAnsi" w:hAnsiTheme="majorHAnsi" w:cstheme="majorHAnsi"/>
        </w:rPr>
        <w:t xml:space="preserve">s </w:t>
      </w:r>
      <w:r w:rsidRPr="00160708">
        <w:rPr>
          <w:rStyle w:val="StyleUnderline"/>
          <w:rFonts w:asciiTheme="majorHAnsi" w:hAnsiTheme="majorHAnsi" w:cstheme="majorHAnsi"/>
          <w:highlight w:val="green"/>
        </w:rPr>
        <w:t>for</w:t>
      </w:r>
      <w:r w:rsidRPr="00160708">
        <w:rPr>
          <w:rStyle w:val="StyleUnderline"/>
          <w:rFonts w:asciiTheme="majorHAnsi" w:hAnsiTheme="majorHAnsi" w:cstheme="majorHAnsi"/>
        </w:rPr>
        <w:t xml:space="preserve"> </w:t>
      </w:r>
      <w:r w:rsidRPr="00160708">
        <w:rPr>
          <w:rStyle w:val="StyleUnderline"/>
          <w:rFonts w:asciiTheme="majorHAnsi" w:hAnsiTheme="majorHAnsi" w:cstheme="majorHAnsi"/>
          <w:highlight w:val="green"/>
        </w:rPr>
        <w:t>democratically engaged journalism</w:t>
      </w:r>
      <w:r w:rsidRPr="00160708">
        <w:rPr>
          <w:rStyle w:val="StyleUnderline"/>
          <w:rFonts w:asciiTheme="majorHAnsi" w:hAnsiTheme="majorHAnsi" w:cstheme="majorHAnsi"/>
        </w:rPr>
        <w:t xml:space="preserve">, which could be thought of as an evolution of the public journalism movement in that it </w:t>
      </w:r>
      <w:r w:rsidRPr="00160708">
        <w:rPr>
          <w:rStyle w:val="StyleUnderline"/>
          <w:rFonts w:asciiTheme="majorHAnsi" w:hAnsiTheme="majorHAnsi" w:cstheme="majorHAnsi"/>
          <w:highlight w:val="green"/>
        </w:rPr>
        <w:t>reemphasises</w:t>
      </w:r>
      <w:r w:rsidRPr="00160708">
        <w:rPr>
          <w:rStyle w:val="StyleUnderline"/>
          <w:rFonts w:asciiTheme="majorHAnsi" w:hAnsiTheme="majorHAnsi" w:cstheme="majorHAnsi"/>
        </w:rPr>
        <w:t xml:space="preserve"> journalists’ commitment to </w:t>
      </w:r>
      <w:r w:rsidRPr="00160708">
        <w:rPr>
          <w:rStyle w:val="Emphasis"/>
          <w:rFonts w:asciiTheme="majorHAnsi" w:hAnsiTheme="majorHAnsi" w:cstheme="majorHAnsi"/>
          <w:highlight w:val="green"/>
        </w:rPr>
        <w:t>actively advancing democracy</w:t>
      </w:r>
      <w:r w:rsidRPr="00160708">
        <w:rPr>
          <w:rStyle w:val="StyleUnderline"/>
          <w:rFonts w:asciiTheme="majorHAnsi" w:hAnsiTheme="majorHAnsi" w:cstheme="majorHAnsi"/>
        </w:rPr>
        <w:t xml:space="preserve"> as players rather than observers.”</w:t>
      </w:r>
    </w:p>
    <w:p w14:paraId="4C2AB7E9" w14:textId="77777777" w:rsidR="00F13896" w:rsidRPr="009F0546" w:rsidRDefault="00F13896" w:rsidP="005857CC">
      <w:pPr>
        <w:rPr>
          <w:sz w:val="16"/>
        </w:rPr>
      </w:pPr>
    </w:p>
    <w:p w14:paraId="585E88C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47297" w14:textId="77777777" w:rsidR="00F10CB6" w:rsidRDefault="00F10CB6" w:rsidP="00B604E1">
      <w:pPr>
        <w:spacing w:after="0" w:line="240" w:lineRule="auto"/>
      </w:pPr>
      <w:r>
        <w:separator/>
      </w:r>
    </w:p>
  </w:endnote>
  <w:endnote w:type="continuationSeparator" w:id="0">
    <w:p w14:paraId="4BFD175D" w14:textId="77777777" w:rsidR="00F10CB6" w:rsidRDefault="00F10CB6" w:rsidP="00B60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2A9C9" w14:textId="77777777" w:rsidR="00F10CB6" w:rsidRDefault="00F10CB6" w:rsidP="00B604E1">
      <w:pPr>
        <w:spacing w:after="0" w:line="240" w:lineRule="auto"/>
      </w:pPr>
      <w:r>
        <w:separator/>
      </w:r>
    </w:p>
  </w:footnote>
  <w:footnote w:type="continuationSeparator" w:id="0">
    <w:p w14:paraId="08A8E8B2" w14:textId="77777777" w:rsidR="00F10CB6" w:rsidRDefault="00F10CB6" w:rsidP="00B604E1">
      <w:pPr>
        <w:spacing w:after="0" w:line="240" w:lineRule="auto"/>
      </w:pPr>
      <w:r>
        <w:continuationSeparator/>
      </w:r>
    </w:p>
  </w:footnote>
  <w:footnote w:id="1">
    <w:p w14:paraId="16247E58" w14:textId="77777777" w:rsidR="00B604E1" w:rsidRPr="00752E9C" w:rsidRDefault="00B604E1" w:rsidP="00B604E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10FB7FC" w14:textId="77777777" w:rsidR="00B604E1" w:rsidRPr="00855FDC" w:rsidRDefault="00B604E1" w:rsidP="00B604E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7EA5032" w14:textId="77777777" w:rsidR="00B604E1" w:rsidRDefault="00B604E1" w:rsidP="00B604E1">
      <w:pPr>
        <w:pStyle w:val="FootnoteText"/>
      </w:pPr>
      <w:r>
        <w:rPr>
          <w:rStyle w:val="FootnoteReference"/>
        </w:rPr>
        <w:footnoteRef/>
      </w:r>
      <w:r>
        <w:t xml:space="preserve"> In. Merriam Webster Dictionary. https://www.merriam-webster.com/dictionary/in</w:t>
      </w:r>
    </w:p>
  </w:footnote>
  <w:footnote w:id="4">
    <w:p w14:paraId="131359D8" w14:textId="77777777" w:rsidR="00B604E1" w:rsidRDefault="00B604E1" w:rsidP="00B604E1">
      <w:pPr>
        <w:pStyle w:val="FootnoteText"/>
      </w:pPr>
      <w:r>
        <w:rPr>
          <w:rStyle w:val="FootnoteReference"/>
        </w:rPr>
        <w:footnoteRef/>
      </w:r>
      <w:r>
        <w:t xml:space="preserve"> A. Lexico Oxford Dictionary. https://www.lexico.com/en/definition/a</w:t>
      </w:r>
    </w:p>
  </w:footnote>
  <w:footnote w:id="5">
    <w:p w14:paraId="686A787A" w14:textId="77777777" w:rsidR="00B604E1" w:rsidRDefault="00B604E1" w:rsidP="00B604E1">
      <w:pPr>
        <w:pStyle w:val="FootnoteText"/>
      </w:pPr>
      <w:r>
        <w:rPr>
          <w:rStyle w:val="FootnoteReference"/>
        </w:rPr>
        <w:footnoteRef/>
      </w:r>
      <w:r>
        <w:t xml:space="preserve"> democracy. Lexico Oxford Dictionary. </w:t>
      </w:r>
      <w:hyperlink r:id="rId6" w:history="1">
        <w:r w:rsidRPr="0070340E">
          <w:rPr>
            <w:rStyle w:val="Hyperlink"/>
          </w:rPr>
          <w:t>https://www.lexico.com/en/definition/democracy</w:t>
        </w:r>
      </w:hyperlink>
    </w:p>
    <w:p w14:paraId="579CC553" w14:textId="77777777" w:rsidR="00B604E1" w:rsidRDefault="00B604E1" w:rsidP="00B604E1">
      <w:pPr>
        <w:pStyle w:val="FootnoteText"/>
      </w:pPr>
    </w:p>
  </w:footnote>
  <w:footnote w:id="6">
    <w:p w14:paraId="344AD54C" w14:textId="77777777" w:rsidR="00B604E1" w:rsidRDefault="00B604E1" w:rsidP="00B604E1">
      <w:pPr>
        <w:pStyle w:val="FootnoteText"/>
      </w:pPr>
      <w:r>
        <w:rPr>
          <w:rStyle w:val="FootnoteReference"/>
        </w:rPr>
        <w:footnoteRef/>
      </w:r>
      <w:r>
        <w:t xml:space="preserve"> free. Lexico Oxford Dictionary. </w:t>
      </w:r>
      <w:hyperlink r:id="rId7" w:history="1">
        <w:r w:rsidRPr="0070340E">
          <w:rPr>
            <w:rStyle w:val="Hyperlink"/>
          </w:rPr>
          <w:t>https://www.lexico.com/en/definition/free</w:t>
        </w:r>
      </w:hyperlink>
    </w:p>
    <w:p w14:paraId="35E59DC6" w14:textId="77777777" w:rsidR="00B604E1" w:rsidRDefault="00B604E1" w:rsidP="00B604E1">
      <w:pPr>
        <w:pStyle w:val="FootnoteText"/>
      </w:pPr>
    </w:p>
  </w:footnote>
  <w:footnote w:id="7">
    <w:p w14:paraId="44E2949D" w14:textId="77777777" w:rsidR="00B604E1" w:rsidRDefault="00B604E1" w:rsidP="00B604E1">
      <w:pPr>
        <w:pStyle w:val="FootnoteText"/>
      </w:pPr>
      <w:r>
        <w:rPr>
          <w:rStyle w:val="FootnoteReference"/>
        </w:rPr>
        <w:footnoteRef/>
      </w:r>
      <w:r>
        <w:t xml:space="preserve"> Press. Lexico Oxford Dictionary. </w:t>
      </w:r>
      <w:hyperlink r:id="rId8" w:history="1">
        <w:r w:rsidRPr="0070340E">
          <w:rPr>
            <w:rStyle w:val="Hyperlink"/>
          </w:rPr>
          <w:t>https://www.lexico.com/en/definition/press</w:t>
        </w:r>
      </w:hyperlink>
    </w:p>
    <w:p w14:paraId="436C2327" w14:textId="77777777" w:rsidR="00B604E1" w:rsidRDefault="00B604E1" w:rsidP="00B604E1">
      <w:pPr>
        <w:pStyle w:val="FootnoteText"/>
      </w:pPr>
    </w:p>
  </w:footnote>
  <w:footnote w:id="8">
    <w:p w14:paraId="268D5A06" w14:textId="77777777" w:rsidR="00B604E1" w:rsidRDefault="00B604E1" w:rsidP="00B604E1">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9">
    <w:p w14:paraId="17C35D44" w14:textId="77777777" w:rsidR="00B604E1" w:rsidRDefault="00B604E1" w:rsidP="00B604E1">
      <w:pPr>
        <w:pStyle w:val="FootnoteText"/>
      </w:pPr>
      <w:r>
        <w:rPr>
          <w:rStyle w:val="FootnoteReference"/>
        </w:rPr>
        <w:footnoteRef/>
      </w:r>
      <w:r>
        <w:t xml:space="preserve"> Objectivity. Cambridge Dictionary. </w:t>
      </w:r>
      <w:r w:rsidRPr="00EA6FFB">
        <w:t>https://dictionary.cambridge.org/us/dictionary/english/objectivity</w:t>
      </w:r>
    </w:p>
  </w:footnote>
  <w:footnote w:id="10">
    <w:p w14:paraId="3CDDBF50" w14:textId="77777777" w:rsidR="00B604E1" w:rsidRDefault="00B604E1" w:rsidP="00B604E1">
      <w:pPr>
        <w:pStyle w:val="FootnoteText"/>
      </w:pPr>
      <w:r>
        <w:rPr>
          <w:rStyle w:val="FootnoteReference"/>
        </w:rPr>
        <w:footnoteRef/>
      </w:r>
      <w:r>
        <w:t xml:space="preserve"> Over. Cambridge Dictionary. https://dictionary.cambridge.org/us/dictionary/english/over</w:t>
      </w:r>
    </w:p>
  </w:footnote>
  <w:footnote w:id="11">
    <w:p w14:paraId="22013017" w14:textId="77777777" w:rsidR="00B604E1" w:rsidRDefault="00B604E1" w:rsidP="00B604E1">
      <w:pPr>
        <w:pStyle w:val="FootnoteText"/>
      </w:pPr>
      <w:r>
        <w:rPr>
          <w:rStyle w:val="FootnoteReference"/>
        </w:rPr>
        <w:footnoteRef/>
      </w:r>
      <w:r>
        <w:t xml:space="preserve"> Advocacy. Cambridge Dictionary. https://dictionary.cambridge.org/us/dictionary/english/advocacy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04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B03"/>
    <w:rsid w:val="000D26A6"/>
    <w:rsid w:val="000D2B90"/>
    <w:rsid w:val="000D4C1A"/>
    <w:rsid w:val="000D6ED8"/>
    <w:rsid w:val="000D717B"/>
    <w:rsid w:val="000E092F"/>
    <w:rsid w:val="00100B28"/>
    <w:rsid w:val="00116AF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004"/>
    <w:rsid w:val="001D1A0D"/>
    <w:rsid w:val="001D36BF"/>
    <w:rsid w:val="001D4C28"/>
    <w:rsid w:val="001D635E"/>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5B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7CC"/>
    <w:rsid w:val="00585FBE"/>
    <w:rsid w:val="005870E8"/>
    <w:rsid w:val="0058789C"/>
    <w:rsid w:val="005A4D4E"/>
    <w:rsid w:val="005A7237"/>
    <w:rsid w:val="005B083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30A"/>
    <w:rsid w:val="00607D6C"/>
    <w:rsid w:val="0061383D"/>
    <w:rsid w:val="00614D69"/>
    <w:rsid w:val="00617030"/>
    <w:rsid w:val="00621301"/>
    <w:rsid w:val="0062173F"/>
    <w:rsid w:val="006235FB"/>
    <w:rsid w:val="00626A15"/>
    <w:rsid w:val="00631281"/>
    <w:rsid w:val="006379E9"/>
    <w:rsid w:val="00642047"/>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59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3A4"/>
    <w:rsid w:val="007D5E3E"/>
    <w:rsid w:val="007D7596"/>
    <w:rsid w:val="007E242C"/>
    <w:rsid w:val="007E6631"/>
    <w:rsid w:val="00803A12"/>
    <w:rsid w:val="00805417"/>
    <w:rsid w:val="008242A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328"/>
    <w:rsid w:val="00992BE3"/>
    <w:rsid w:val="009A038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4E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2C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7C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CB6"/>
    <w:rsid w:val="00F1313D"/>
    <w:rsid w:val="00F13896"/>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7BCCF5"/>
  <w14:defaultImageDpi w14:val="300"/>
  <w15:docId w15:val="{04A8DA16-9933-D949-A148-2E22D026C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04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04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04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04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9"/>
    <w:unhideWhenUsed/>
    <w:qFormat/>
    <w:rsid w:val="00B604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04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04E1"/>
  </w:style>
  <w:style w:type="character" w:customStyle="1" w:styleId="Heading1Char">
    <w:name w:val="Heading 1 Char"/>
    <w:aliases w:val="Pocket Char"/>
    <w:basedOn w:val="DefaultParagraphFont"/>
    <w:link w:val="Heading1"/>
    <w:uiPriority w:val="9"/>
    <w:rsid w:val="00B604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04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04E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B604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604E1"/>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1"/>
    <w:qFormat/>
    <w:rsid w:val="00B604E1"/>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B604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04E1"/>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uiPriority w:val="99"/>
    <w:unhideWhenUsed/>
    <w:rsid w:val="00B604E1"/>
    <w:rPr>
      <w:color w:val="auto"/>
      <w:u w:val="none"/>
    </w:rPr>
  </w:style>
  <w:style w:type="paragraph" w:styleId="DocumentMap">
    <w:name w:val="Document Map"/>
    <w:basedOn w:val="Normal"/>
    <w:link w:val="DocumentMapChar"/>
    <w:uiPriority w:val="99"/>
    <w:semiHidden/>
    <w:unhideWhenUsed/>
    <w:rsid w:val="00B604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04E1"/>
    <w:rPr>
      <w:rFonts w:ascii="Lucida Grande" w:hAnsi="Lucida Grande" w:cs="Lucida Grande"/>
    </w:rPr>
  </w:style>
  <w:style w:type="paragraph" w:customStyle="1" w:styleId="textbold">
    <w:name w:val="text bold"/>
    <w:basedOn w:val="Normal"/>
    <w:link w:val="Emphasis"/>
    <w:uiPriority w:val="20"/>
    <w:qFormat/>
    <w:rsid w:val="00B604E1"/>
    <w:pPr>
      <w:spacing w:line="256" w:lineRule="auto"/>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B604E1"/>
    <w:rPr>
      <w:vertAlign w:val="superscript"/>
    </w:rPr>
  </w:style>
  <w:style w:type="paragraph" w:styleId="FootnoteText">
    <w:name w:val="footnote text"/>
    <w:basedOn w:val="Normal"/>
    <w:link w:val="FootnoteTextChar"/>
    <w:uiPriority w:val="99"/>
    <w:unhideWhenUsed/>
    <w:qFormat/>
    <w:rsid w:val="00B604E1"/>
    <w:pPr>
      <w:spacing w:after="0" w:line="240" w:lineRule="auto"/>
    </w:pPr>
    <w:rPr>
      <w:sz w:val="20"/>
      <w:szCs w:val="20"/>
    </w:rPr>
  </w:style>
  <w:style w:type="character" w:customStyle="1" w:styleId="FootnoteTextChar">
    <w:name w:val="Footnote Text Char"/>
    <w:basedOn w:val="DefaultParagraphFont"/>
    <w:link w:val="FootnoteText"/>
    <w:uiPriority w:val="99"/>
    <w:rsid w:val="00B604E1"/>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esswatchers.org/2020/07/the-failed-promise-of-objective-political-report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ip.org/publications/2020/03/rethinking-medias-role-conflict-and-peace-middle-eas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press" TargetMode="External"/><Relationship Id="rId3" Type="http://schemas.openxmlformats.org/officeDocument/2006/relationships/hyperlink" Target="http://www.thefreedictionary.com/negate" TargetMode="External"/><Relationship Id="rId7" Type="http://schemas.openxmlformats.org/officeDocument/2006/relationships/hyperlink" Target="https://www.lexico.com/en/definition/fre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democracy"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19</Pages>
  <Words>8736</Words>
  <Characters>49797</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15</cp:revision>
  <dcterms:created xsi:type="dcterms:W3CDTF">2022-03-10T16:28:00Z</dcterms:created>
  <dcterms:modified xsi:type="dcterms:W3CDTF">2022-03-10T18:13:00Z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