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67E39" w14:textId="2AF78F07" w:rsidR="00E42E4C" w:rsidRPr="00E33B3E" w:rsidRDefault="000111C6" w:rsidP="000111C6">
      <w:pPr>
        <w:pStyle w:val="Heading2"/>
        <w:rPr>
          <w:rFonts w:asciiTheme="majorHAnsi" w:hAnsiTheme="majorHAnsi" w:cstheme="majorHAnsi"/>
        </w:rPr>
      </w:pPr>
      <w:r w:rsidRPr="00E33B3E">
        <w:rPr>
          <w:rFonts w:asciiTheme="majorHAnsi" w:hAnsiTheme="majorHAnsi" w:cstheme="majorHAnsi"/>
        </w:rPr>
        <w:t>1</w:t>
      </w:r>
    </w:p>
    <w:p w14:paraId="7636C06E" w14:textId="002DB537" w:rsidR="000111C6" w:rsidRPr="00E33B3E" w:rsidRDefault="000111C6" w:rsidP="000111C6">
      <w:pPr>
        <w:pStyle w:val="Heading4"/>
        <w:rPr>
          <w:rFonts w:asciiTheme="majorHAnsi" w:hAnsiTheme="majorHAnsi" w:cstheme="majorHAnsi"/>
        </w:rPr>
      </w:pPr>
      <w:r w:rsidRPr="00E33B3E">
        <w:rPr>
          <w:rFonts w:asciiTheme="majorHAnsi" w:hAnsiTheme="majorHAnsi" w:cstheme="majorHAnsi"/>
        </w:rPr>
        <w:t>Interp: Appropriation isn’t freedom of exploration and has to restrict other users – mega constellations violate</w:t>
      </w:r>
    </w:p>
    <w:p w14:paraId="1AABDF47" w14:textId="77777777" w:rsidR="000111C6" w:rsidRPr="00E33B3E" w:rsidRDefault="000111C6" w:rsidP="000111C6">
      <w:pPr>
        <w:spacing w:line="240" w:lineRule="auto"/>
        <w:rPr>
          <w:rFonts w:asciiTheme="majorHAnsi" w:eastAsia="Times New Roman" w:hAnsiTheme="majorHAnsi" w:cstheme="majorHAnsi"/>
          <w:color w:val="000000" w:themeColor="text1"/>
          <w:sz w:val="16"/>
          <w:szCs w:val="16"/>
          <w:shd w:val="clear" w:color="auto" w:fill="FFFFFF"/>
        </w:rPr>
      </w:pPr>
      <w:r w:rsidRPr="00E33B3E">
        <w:rPr>
          <w:rFonts w:asciiTheme="majorHAnsi" w:eastAsiaTheme="majorEastAsia" w:hAnsiTheme="majorHAnsi" w:cstheme="majorHAnsi"/>
          <w:b/>
          <w:bCs/>
          <w:sz w:val="26"/>
          <w:szCs w:val="26"/>
        </w:rPr>
        <w:t>1AC Johnson summarizes 20</w:t>
      </w:r>
      <w:r w:rsidRPr="00E33B3E">
        <w:rPr>
          <w:rFonts w:asciiTheme="majorHAnsi" w:eastAsia="Times New Roman" w:hAnsiTheme="majorHAnsi" w:cstheme="majorHAnsi"/>
          <w:color w:val="000000" w:themeColor="text1"/>
          <w:sz w:val="16"/>
          <w:szCs w:val="16"/>
        </w:rPr>
        <w:t xml:space="preserve"> Johnson, C. D. (2020). </w:t>
      </w:r>
      <w:r w:rsidRPr="00E33B3E">
        <w:rPr>
          <w:rFonts w:asciiTheme="majorHAnsi" w:eastAsia="Times New Roman" w:hAnsiTheme="majorHAnsi" w:cstheme="majorHAnsi"/>
          <w:i/>
          <w:iCs/>
          <w:color w:val="000000" w:themeColor="text1"/>
          <w:sz w:val="16"/>
          <w:szCs w:val="16"/>
        </w:rPr>
        <w:t>The Legal Status of MegaLEO Constellations and Concerns About Appropriation of Large Swaths of Earth Orbit</w:t>
      </w:r>
      <w:r w:rsidRPr="00E33B3E">
        <w:rPr>
          <w:rFonts w:asciiTheme="majorHAnsi" w:eastAsia="Times New Roman" w:hAnsiTheme="majorHAnsi" w:cstheme="majorHAnsi"/>
          <w:color w:val="000000" w:themeColor="text1"/>
          <w:sz w:val="16"/>
          <w:szCs w:val="16"/>
        </w:rPr>
        <w:t xml:space="preserve">. Promoting Cooperative Solutions for Space Sustainability | Secure World. </w:t>
      </w:r>
      <w:hyperlink r:id="rId9" w:history="1">
        <w:r w:rsidRPr="00E33B3E">
          <w:rPr>
            <w:rStyle w:val="Hyperlink"/>
            <w:rFonts w:asciiTheme="majorHAnsi" w:eastAsia="Times New Roman" w:hAnsiTheme="majorHAnsi" w:cstheme="majorHAnsi"/>
            <w:color w:val="000000" w:themeColor="text1"/>
            <w:sz w:val="16"/>
            <w:szCs w:val="16"/>
          </w:rPr>
          <w:t>https://swfound.org/media/206951/johnson2020_referenceworkentry_thelegalstatuso</w:t>
        </w:r>
      </w:hyperlink>
      <w:r w:rsidRPr="00E33B3E">
        <w:rPr>
          <w:rFonts w:asciiTheme="majorHAnsi" w:eastAsia="Times New Roman" w:hAnsiTheme="majorHAnsi" w:cstheme="majorHAnsi"/>
          <w:color w:val="000000" w:themeColor="text1"/>
          <w:sz w:val="16"/>
          <w:szCs w:val="16"/>
        </w:rPr>
        <w:t xml:space="preserve"> (</w:t>
      </w:r>
      <w:r w:rsidRPr="00E33B3E">
        <w:rPr>
          <w:rFonts w:asciiTheme="majorHAnsi" w:eastAsia="Times New Roman" w:hAnsiTheme="majorHAnsi" w:cstheme="majorHAnsi"/>
          <w:color w:val="000000" w:themeColor="text1"/>
          <w:sz w:val="16"/>
          <w:szCs w:val="16"/>
          <w:shd w:val="clear" w:color="auto" w:fill="FFFFFF"/>
        </w:rPr>
        <w:t>Chris Johnson is the Space Law Advisor for Secure World Foundation and has nine years of professional experience in international space law and policy.) //Recut Xu</w:t>
      </w:r>
    </w:p>
    <w:p w14:paraId="4EA15553" w14:textId="77777777" w:rsidR="000111C6" w:rsidRPr="00E33B3E" w:rsidRDefault="000111C6" w:rsidP="000111C6">
      <w:pPr>
        <w:spacing w:line="240" w:lineRule="auto"/>
        <w:rPr>
          <w:rStyle w:val="Emphasis"/>
          <w:rFonts w:asciiTheme="majorHAnsi" w:hAnsiTheme="majorHAnsi" w:cstheme="majorHAnsi"/>
        </w:rPr>
      </w:pPr>
      <w:r w:rsidRPr="00E33B3E">
        <w:rPr>
          <w:rFonts w:asciiTheme="majorHAnsi" w:hAnsiTheme="majorHAnsi" w:cstheme="majorHAnsi"/>
          <w:sz w:val="16"/>
        </w:rPr>
        <w:t xml:space="preserve">No, This Is Not Impermissible Appropriation An opposite conclusion can also be reasonably arrived at when approached along the following lines. </w:t>
      </w:r>
      <w:r w:rsidRPr="00E33B3E">
        <w:rPr>
          <w:rStyle w:val="Emphasis"/>
          <w:rFonts w:asciiTheme="majorHAnsi" w:hAnsiTheme="majorHAnsi" w:cstheme="majorHAnsi"/>
        </w:rPr>
        <w:t xml:space="preserve">The counter argument would assert that the deployment and operation of these global </w:t>
      </w:r>
      <w:r w:rsidRPr="00E33B3E">
        <w:rPr>
          <w:rStyle w:val="Emphasis"/>
          <w:rFonts w:asciiTheme="majorHAnsi" w:hAnsiTheme="majorHAnsi" w:cstheme="majorHAnsi"/>
          <w:highlight w:val="green"/>
        </w:rPr>
        <w:t>constellations</w:t>
      </w:r>
      <w:r w:rsidRPr="00E33B3E">
        <w:rPr>
          <w:rStyle w:val="Emphasis"/>
          <w:rFonts w:asciiTheme="majorHAnsi" w:hAnsiTheme="majorHAnsi" w:cstheme="majorHAnsi"/>
        </w:rPr>
        <w:t xml:space="preserve">, such as SpaceX’s Starlink, OneWeb, Kepler, etc., are aligned with and in full conformity with the laws applicable to outer space. These constellations </w:t>
      </w:r>
      <w:r w:rsidRPr="00E33B3E">
        <w:rPr>
          <w:rStyle w:val="Emphasis"/>
          <w:rFonts w:asciiTheme="majorHAnsi" w:hAnsiTheme="majorHAnsi" w:cstheme="majorHAnsi"/>
          <w:highlight w:val="green"/>
        </w:rPr>
        <w:t xml:space="preserve">are </w:t>
      </w:r>
      <w:r w:rsidRPr="00E33B3E">
        <w:rPr>
          <w:rStyle w:val="Emphasis"/>
          <w:rFonts w:asciiTheme="majorHAnsi" w:hAnsiTheme="majorHAnsi" w:cstheme="majorHAnsi"/>
        </w:rPr>
        <w:t xml:space="preserve">merely the exercise and enjoyment of the </w:t>
      </w:r>
      <w:r w:rsidRPr="00E33B3E">
        <w:rPr>
          <w:rStyle w:val="Emphasis"/>
          <w:rFonts w:asciiTheme="majorHAnsi" w:hAnsiTheme="majorHAnsi" w:cstheme="majorHAnsi"/>
          <w:highlight w:val="green"/>
        </w:rPr>
        <w:t>freedom of exploration</w:t>
      </w:r>
      <w:r w:rsidRPr="00E33B3E">
        <w:rPr>
          <w:rStyle w:val="Emphasis"/>
          <w:rFonts w:asciiTheme="majorHAnsi" w:hAnsiTheme="majorHAnsi" w:cstheme="majorHAnsi"/>
        </w:rPr>
        <w:t xml:space="preserve"> and use of outer space </w:t>
      </w:r>
      <w:r w:rsidRPr="00E33B3E">
        <w:rPr>
          <w:rStyle w:val="Emphasis"/>
          <w:rFonts w:asciiTheme="majorHAnsi" w:hAnsiTheme="majorHAnsi" w:cstheme="majorHAnsi"/>
          <w:highlight w:val="green"/>
        </w:rPr>
        <w:t>and do not constitute</w:t>
      </w:r>
      <w:r w:rsidRPr="00E33B3E">
        <w:rPr>
          <w:rStyle w:val="Emphasis"/>
          <w:rFonts w:asciiTheme="majorHAnsi" w:hAnsiTheme="majorHAnsi" w:cstheme="majorHAnsi"/>
        </w:rPr>
        <w:t xml:space="preserve"> any impermissible </w:t>
      </w:r>
      <w:r w:rsidRPr="00E33B3E">
        <w:rPr>
          <w:rStyle w:val="Emphasis"/>
          <w:rFonts w:asciiTheme="majorHAnsi" w:hAnsiTheme="majorHAnsi" w:cstheme="majorHAnsi"/>
          <w:highlight w:val="green"/>
        </w:rPr>
        <w:t>appropriation</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of</w:t>
      </w:r>
      <w:r w:rsidRPr="00E33B3E">
        <w:rPr>
          <w:rStyle w:val="Emphasis"/>
          <w:rFonts w:asciiTheme="majorHAnsi" w:hAnsiTheme="majorHAnsi" w:cstheme="majorHAnsi"/>
        </w:rPr>
        <w:t xml:space="preserve"> the </w:t>
      </w:r>
      <w:r w:rsidRPr="00E33B3E">
        <w:rPr>
          <w:rStyle w:val="Emphasis"/>
          <w:rFonts w:asciiTheme="majorHAnsi" w:hAnsiTheme="majorHAnsi" w:cstheme="majorHAnsi"/>
          <w:highlight w:val="green"/>
        </w:rPr>
        <w:t>orbits</w:t>
      </w:r>
      <w:r w:rsidRPr="00E33B3E">
        <w:rPr>
          <w:rStyle w:val="Emphasis"/>
          <w:rFonts w:asciiTheme="majorHAnsi" w:hAnsiTheme="majorHAnsi" w:cstheme="majorHAnsi"/>
        </w:rPr>
        <w:t xml:space="preserve"> that they transit. </w:t>
      </w:r>
      <w:r w:rsidRPr="00E33B3E">
        <w:rPr>
          <w:rStyle w:val="Emphasis"/>
          <w:rFonts w:asciiTheme="majorHAnsi" w:hAnsiTheme="majorHAnsi" w:cstheme="majorHAnsi"/>
          <w:highlight w:val="green"/>
        </w:rPr>
        <w:t>Freedom of Access and Use</w:t>
      </w:r>
      <w:r w:rsidRPr="00E33B3E">
        <w:rPr>
          <w:rFonts w:asciiTheme="majorHAnsi" w:hAnsiTheme="majorHAnsi" w:cstheme="majorHAnsi"/>
          <w:sz w:val="16"/>
        </w:rPr>
        <w:t xml:space="preserve"> Permits Constellations Rather than being a violation of other’s rights to access and explore outer space, the deployment of these constellations is more correctly viewed as the exercise and enjoyment of the right to access and use outer space. </w:t>
      </w:r>
      <w:r w:rsidRPr="00E33B3E">
        <w:rPr>
          <w:rStyle w:val="Emphasis"/>
          <w:rFonts w:asciiTheme="majorHAnsi" w:hAnsiTheme="majorHAnsi" w:cstheme="majorHAnsi"/>
        </w:rPr>
        <w:t xml:space="preserve">Article I of </w:t>
      </w:r>
      <w:r w:rsidRPr="00E33B3E">
        <w:rPr>
          <w:rStyle w:val="Emphasis"/>
          <w:rFonts w:asciiTheme="majorHAnsi" w:hAnsiTheme="majorHAnsi" w:cstheme="majorHAnsi"/>
          <w:highlight w:val="green"/>
        </w:rPr>
        <w:t>the O</w:t>
      </w:r>
      <w:r w:rsidRPr="00E33B3E">
        <w:rPr>
          <w:rStyle w:val="Emphasis"/>
          <w:rFonts w:asciiTheme="majorHAnsi" w:hAnsiTheme="majorHAnsi" w:cstheme="majorHAnsi"/>
        </w:rPr>
        <w:t xml:space="preserve">uter </w:t>
      </w:r>
      <w:r w:rsidRPr="00E33B3E">
        <w:rPr>
          <w:rStyle w:val="Emphasis"/>
          <w:rFonts w:asciiTheme="majorHAnsi" w:hAnsiTheme="majorHAnsi" w:cstheme="majorHAnsi"/>
          <w:highlight w:val="green"/>
        </w:rPr>
        <w:t>S</w:t>
      </w:r>
      <w:r w:rsidRPr="00E33B3E">
        <w:rPr>
          <w:rStyle w:val="Emphasis"/>
          <w:rFonts w:asciiTheme="majorHAnsi" w:hAnsiTheme="majorHAnsi" w:cstheme="majorHAnsi"/>
        </w:rPr>
        <w:t xml:space="preserve">pace </w:t>
      </w:r>
      <w:r w:rsidRPr="00E33B3E">
        <w:rPr>
          <w:rStyle w:val="Emphasis"/>
          <w:rFonts w:asciiTheme="majorHAnsi" w:hAnsiTheme="majorHAnsi" w:cstheme="majorHAnsi"/>
          <w:highlight w:val="green"/>
        </w:rPr>
        <w:t>T</w:t>
      </w:r>
      <w:r w:rsidRPr="00E33B3E">
        <w:rPr>
          <w:rStyle w:val="Emphasis"/>
          <w:rFonts w:asciiTheme="majorHAnsi" w:hAnsiTheme="majorHAnsi" w:cstheme="majorHAnsi"/>
        </w:rPr>
        <w:t xml:space="preserve">reaty </w:t>
      </w:r>
      <w:r w:rsidRPr="00E33B3E">
        <w:rPr>
          <w:rStyle w:val="Emphasis"/>
          <w:rFonts w:asciiTheme="majorHAnsi" w:hAnsiTheme="majorHAnsi" w:cstheme="majorHAnsi"/>
          <w:highlight w:val="green"/>
        </w:rPr>
        <w:t>establishes</w:t>
      </w:r>
      <w:r w:rsidRPr="00E33B3E">
        <w:rPr>
          <w:rStyle w:val="Emphasis"/>
          <w:rFonts w:asciiTheme="majorHAnsi" w:hAnsiTheme="majorHAnsi" w:cstheme="majorHAnsi"/>
        </w:rPr>
        <w:t xml:space="preserve"> a </w:t>
      </w:r>
      <w:r w:rsidRPr="00E33B3E">
        <w:rPr>
          <w:rStyle w:val="Emphasis"/>
          <w:rFonts w:asciiTheme="majorHAnsi" w:hAnsiTheme="majorHAnsi" w:cstheme="majorHAnsi"/>
          <w:highlight w:val="green"/>
        </w:rPr>
        <w:t>right to access and use space without discrimination</w:t>
      </w:r>
      <w:r w:rsidRPr="00E33B3E">
        <w:rPr>
          <w:rStyle w:val="Emphasis"/>
          <w:rFonts w:asciiTheme="majorHAnsi" w:hAnsiTheme="majorHAnsi" w:cstheme="majorHAnsi"/>
        </w:rPr>
        <w:t xml:space="preserve">. Not allowing an actor to deploy spacecraft, regardless of their number or destination, would be infringing with the exercise of their freedom. It would be discriminatory. Additionally, actors do </w:t>
      </w:r>
      <w:r w:rsidRPr="00E33B3E">
        <w:rPr>
          <w:rStyle w:val="Emphasis"/>
          <w:rFonts w:asciiTheme="majorHAnsi" w:hAnsiTheme="majorHAnsi" w:cstheme="majorHAnsi"/>
          <w:highlight w:val="green"/>
        </w:rPr>
        <w:t>not need permission</w:t>
      </w:r>
      <w:r w:rsidRPr="00E33B3E">
        <w:rPr>
          <w:rStyle w:val="Emphasis"/>
          <w:rFonts w:asciiTheme="majorHAnsi" w:hAnsiTheme="majorHAnsi" w:cstheme="majorHAnsi"/>
        </w:rPr>
        <w:t xml:space="preserve"> from any other State, or group of States, </w:t>
      </w:r>
      <w:r w:rsidRPr="00E33B3E">
        <w:rPr>
          <w:rStyle w:val="Emphasis"/>
          <w:rFonts w:asciiTheme="majorHAnsi" w:hAnsiTheme="majorHAnsi" w:cstheme="majorHAnsi"/>
          <w:highlight w:val="green"/>
        </w:rPr>
        <w:t>to access and explore outer space.</w:t>
      </w:r>
      <w:r w:rsidRPr="00E33B3E">
        <w:rPr>
          <w:rStyle w:val="Emphasis"/>
          <w:rFonts w:asciiTheme="majorHAnsi" w:hAnsiTheme="majorHAnsi" w:cstheme="majorHAnsi"/>
        </w:rPr>
        <w:t xml:space="preserve"> </w:t>
      </w:r>
      <w:r w:rsidRPr="00E33B3E">
        <w:rPr>
          <w:rFonts w:asciiTheme="majorHAnsi" w:hAnsiTheme="majorHAnsi" w:cstheme="majorHAnsi"/>
          <w:sz w:val="16"/>
        </w:rPr>
        <w:t xml:space="preserve">Aligned with the Intentions of the Outer Space Treaty This use of outer space by constellations in LEO, while not explicitly mentioned by the drafters of the Outer Space Treaty or other space law, actually is the fulfillment of their visions for the use of outer space. The preamble to the Outer Space Treaty (which contains the subject matter and purpose of the treaty and can be used for interpreting the operative articles of the treaty) speaks of the aspirations of humanity in exploring and using outer space. It is easy to see constellations that will provide Internet access to the world as fulfilling the visions of the drafters: The States Parties to this Treaty, Inspired by the great prospects opening up before mankind as a result of man’s entry into outer space, Recognizing the common interest of all mankind in the progress of the exploration and use of outer space for peaceful purposes, Believing that the exploration and use of outer space should be carried on for the benefit of all peoples irrespective of the degree of their economic or scientific development, Desiring to contribute to broad international cooperation in the scientific as well as the legal aspects of the exploration and use of outer space for peaceful purposes, Believing that such cooperation will contribute to the development of mutual understanding and to the strengthening of friendly relations between States and peoples, As such, subsequent article of the Outer Space Treaty should be read in a permissive light, as permitting constellations, rather than a restrictive light which only sees potential negative aspects of constellations. </w:t>
      </w:r>
      <w:r w:rsidRPr="00E33B3E">
        <w:rPr>
          <w:rStyle w:val="Emphasis"/>
          <w:rFonts w:asciiTheme="majorHAnsi" w:hAnsiTheme="majorHAnsi" w:cstheme="majorHAnsi"/>
          <w:highlight w:val="green"/>
        </w:rPr>
        <w:t>Due Regard and Harmful Contamination</w:t>
      </w:r>
      <w:r w:rsidRPr="00E33B3E">
        <w:rPr>
          <w:rStyle w:val="Emphasis"/>
          <w:rFonts w:asciiTheme="majorHAnsi" w:hAnsiTheme="majorHAnsi" w:cstheme="majorHAnsi"/>
        </w:rPr>
        <w:t xml:space="preserve"> Will be Addressed </w:t>
      </w:r>
      <w:r w:rsidRPr="00E33B3E">
        <w:rPr>
          <w:rStyle w:val="Emphasis"/>
          <w:rFonts w:asciiTheme="majorHAnsi" w:hAnsiTheme="majorHAnsi" w:cstheme="majorHAnsi"/>
          <w:highlight w:val="green"/>
        </w:rPr>
        <w:t>Operators</w:t>
      </w:r>
      <w:r w:rsidRPr="00E33B3E">
        <w:rPr>
          <w:rStyle w:val="Emphasis"/>
          <w:rFonts w:asciiTheme="majorHAnsi" w:hAnsiTheme="majorHAnsi" w:cstheme="majorHAnsi"/>
        </w:rPr>
        <w:t xml:space="preserve"> in LEO are well aware of the challenges to space sustainability that their constellations will pose and will be </w:t>
      </w:r>
      <w:r w:rsidRPr="00E33B3E">
        <w:rPr>
          <w:rStyle w:val="Emphasis"/>
          <w:rFonts w:asciiTheme="majorHAnsi" w:hAnsiTheme="majorHAnsi" w:cstheme="majorHAnsi"/>
          <w:highlight w:val="green"/>
        </w:rPr>
        <w:t>tak</w:t>
      </w:r>
      <w:r w:rsidRPr="00E33B3E">
        <w:rPr>
          <w:rStyle w:val="Emphasis"/>
          <w:rFonts w:asciiTheme="majorHAnsi" w:hAnsiTheme="majorHAnsi" w:cstheme="majorHAnsi"/>
        </w:rPr>
        <w:t xml:space="preserve">ing </w:t>
      </w:r>
      <w:r w:rsidRPr="00E33B3E">
        <w:rPr>
          <w:rStyle w:val="Emphasis"/>
          <w:rFonts w:asciiTheme="majorHAnsi" w:hAnsiTheme="majorHAnsi" w:cstheme="majorHAnsi"/>
          <w:highlight w:val="green"/>
        </w:rPr>
        <w:t>efforts to mitigate</w:t>
      </w:r>
      <w:r w:rsidRPr="00E33B3E">
        <w:rPr>
          <w:rStyle w:val="Emphasis"/>
          <w:rFonts w:asciiTheme="majorHAnsi" w:hAnsiTheme="majorHAnsi" w:cstheme="majorHAnsi"/>
        </w:rPr>
        <w:t xml:space="preserve"> the </w:t>
      </w:r>
      <w:r w:rsidRPr="00E33B3E">
        <w:rPr>
          <w:rStyle w:val="Emphasis"/>
          <w:rFonts w:asciiTheme="majorHAnsi" w:hAnsiTheme="majorHAnsi" w:cstheme="majorHAnsi"/>
          <w:highlight w:val="green"/>
        </w:rPr>
        <w:t>creation of debris</w:t>
      </w:r>
      <w:r w:rsidRPr="00E33B3E">
        <w:rPr>
          <w:rStyle w:val="Emphasis"/>
          <w:rFonts w:asciiTheme="majorHAnsi" w:hAnsiTheme="majorHAnsi" w:cstheme="majorHAnsi"/>
        </w:rPr>
        <w:t>.</w:t>
      </w:r>
      <w:r w:rsidRPr="00E33B3E">
        <w:rPr>
          <w:rFonts w:asciiTheme="majorHAnsi" w:hAnsiTheme="majorHAnsi" w:cstheme="majorHAnsi"/>
          <w:sz w:val="16"/>
        </w:rPr>
        <w:t xml:space="preserve"> OneWeb is keenly focused on space sustainability and has even argued that the current norm, whereby spacecraft are not in space for longer than 25 years and are deorbited from lower orbits at the end of their lifetime (aka post mission disposal), is not sufficient to keep outer space clean and that shorter lifespan limits should be imposed on operators, especially operators in LEO, and operators of small satellites. </w:t>
      </w:r>
      <w:r w:rsidRPr="00E33B3E">
        <w:rPr>
          <w:rStyle w:val="Emphasis"/>
          <w:rFonts w:asciiTheme="majorHAnsi" w:hAnsiTheme="majorHAnsi" w:cstheme="majorHAnsi"/>
          <w:highlight w:val="green"/>
        </w:rPr>
        <w:t>Additionally</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these</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systems</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will</w:t>
      </w:r>
      <w:r w:rsidRPr="00E33B3E">
        <w:rPr>
          <w:rStyle w:val="Emphasis"/>
          <w:rFonts w:asciiTheme="majorHAnsi" w:hAnsiTheme="majorHAnsi" w:cstheme="majorHAnsi"/>
        </w:rPr>
        <w:t xml:space="preserve"> be able to </w:t>
      </w:r>
      <w:r w:rsidRPr="00E33B3E">
        <w:rPr>
          <w:rStyle w:val="Emphasis"/>
          <w:rFonts w:asciiTheme="majorHAnsi" w:hAnsiTheme="majorHAnsi" w:cstheme="majorHAnsi"/>
          <w:highlight w:val="green"/>
        </w:rPr>
        <w:t>cooperate with</w:t>
      </w:r>
      <w:r w:rsidRPr="00E33B3E">
        <w:rPr>
          <w:rStyle w:val="Emphasis"/>
          <w:rFonts w:asciiTheme="majorHAnsi" w:hAnsiTheme="majorHAnsi" w:cstheme="majorHAnsi"/>
        </w:rPr>
        <w:t xml:space="preserve"> emerging space </w:t>
      </w:r>
      <w:r w:rsidRPr="00E33B3E">
        <w:rPr>
          <w:rStyle w:val="Emphasis"/>
          <w:rFonts w:asciiTheme="majorHAnsi" w:hAnsiTheme="majorHAnsi" w:cstheme="majorHAnsi"/>
          <w:highlight w:val="green"/>
        </w:rPr>
        <w:t>safety</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and</w:t>
      </w:r>
      <w:r w:rsidRPr="00E33B3E">
        <w:rPr>
          <w:rStyle w:val="Emphasis"/>
          <w:rFonts w:asciiTheme="majorHAnsi" w:hAnsiTheme="majorHAnsi" w:cstheme="majorHAnsi"/>
        </w:rPr>
        <w:t xml:space="preserve"> space </w:t>
      </w:r>
      <w:r w:rsidRPr="00E33B3E">
        <w:rPr>
          <w:rStyle w:val="Emphasis"/>
          <w:rFonts w:asciiTheme="majorHAnsi" w:hAnsiTheme="majorHAnsi" w:cstheme="majorHAnsi"/>
          <w:highlight w:val="green"/>
        </w:rPr>
        <w:t>traffic management</w:t>
      </w:r>
      <w:r w:rsidRPr="00E33B3E">
        <w:rPr>
          <w:rStyle w:val="Emphasis"/>
          <w:rFonts w:asciiTheme="majorHAnsi" w:hAnsiTheme="majorHAnsi" w:cstheme="majorHAnsi"/>
        </w:rPr>
        <w:t xml:space="preserve"> plans and can operate </w:t>
      </w:r>
      <w:r w:rsidRPr="00E33B3E">
        <w:rPr>
          <w:rStyle w:val="Emphasis"/>
          <w:rFonts w:asciiTheme="majorHAnsi" w:hAnsiTheme="majorHAnsi" w:cstheme="majorHAnsi"/>
          <w:highlight w:val="green"/>
        </w:rPr>
        <w:t>in ways that do not restrict</w:t>
      </w:r>
      <w:r w:rsidRPr="00E33B3E">
        <w:rPr>
          <w:rStyle w:val="Emphasis"/>
          <w:rFonts w:asciiTheme="majorHAnsi" w:hAnsiTheme="majorHAnsi" w:cstheme="majorHAnsi"/>
        </w:rPr>
        <w:t xml:space="preserve"> or impinge on </w:t>
      </w:r>
      <w:r w:rsidRPr="00E33B3E">
        <w:rPr>
          <w:rStyle w:val="Emphasis"/>
          <w:rFonts w:asciiTheme="majorHAnsi" w:hAnsiTheme="majorHAnsi" w:cstheme="majorHAnsi"/>
          <w:highlight w:val="green"/>
        </w:rPr>
        <w:t>other users</w:t>
      </w:r>
      <w:r w:rsidRPr="00E33B3E">
        <w:rPr>
          <w:rStyle w:val="Emphasis"/>
          <w:rFonts w:asciiTheme="majorHAnsi" w:hAnsiTheme="majorHAnsi" w:cstheme="majorHAnsi"/>
        </w:rPr>
        <w:t xml:space="preserve"> of the space domain. Because due regard is therefore displayed for the space domain, and to the interests of others, these </w:t>
      </w:r>
      <w:r w:rsidRPr="00E33B3E">
        <w:rPr>
          <w:rStyle w:val="Emphasis"/>
          <w:rFonts w:asciiTheme="majorHAnsi" w:hAnsiTheme="majorHAnsi" w:cstheme="majorHAnsi"/>
          <w:highlight w:val="green"/>
        </w:rPr>
        <w:t>constellations</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do not</w:t>
      </w:r>
      <w:r w:rsidRPr="00E33B3E">
        <w:rPr>
          <w:rStyle w:val="Emphasis"/>
          <w:rFonts w:asciiTheme="majorHAnsi" w:hAnsiTheme="majorHAnsi" w:cstheme="majorHAnsi"/>
        </w:rPr>
        <w:t xml:space="preserve"> prejudice or </w:t>
      </w:r>
      <w:r w:rsidRPr="00E33B3E">
        <w:rPr>
          <w:rStyle w:val="Emphasis"/>
          <w:rFonts w:asciiTheme="majorHAnsi" w:hAnsiTheme="majorHAnsi" w:cstheme="majorHAnsi"/>
          <w:highlight w:val="green"/>
        </w:rPr>
        <w:t>infringe upon</w:t>
      </w:r>
      <w:r w:rsidRPr="00E33B3E">
        <w:rPr>
          <w:rStyle w:val="Emphasis"/>
          <w:rFonts w:asciiTheme="majorHAnsi" w:hAnsiTheme="majorHAnsi" w:cstheme="majorHAnsi"/>
        </w:rPr>
        <w:t xml:space="preserve"> the </w:t>
      </w:r>
      <w:r w:rsidRPr="00E33B3E">
        <w:rPr>
          <w:rStyle w:val="Emphasis"/>
          <w:rFonts w:asciiTheme="majorHAnsi" w:hAnsiTheme="majorHAnsi" w:cstheme="majorHAnsi"/>
          <w:highlight w:val="green"/>
        </w:rPr>
        <w:t>freedoms of use and exploration</w:t>
      </w:r>
      <w:r w:rsidRPr="00E33B3E">
        <w:rPr>
          <w:rStyle w:val="Emphasis"/>
          <w:rFonts w:asciiTheme="majorHAnsi" w:hAnsiTheme="majorHAnsi" w:cstheme="majorHAnsi"/>
        </w:rPr>
        <w:t xml:space="preserve"> of the space domain and </w:t>
      </w:r>
      <w:r w:rsidRPr="00E33B3E">
        <w:rPr>
          <w:rStyle w:val="Emphasis"/>
          <w:rFonts w:asciiTheme="majorHAnsi" w:hAnsiTheme="majorHAnsi" w:cstheme="majorHAnsi"/>
          <w:highlight w:val="green"/>
        </w:rPr>
        <w:t>are therefore not</w:t>
      </w:r>
      <w:r w:rsidRPr="00E33B3E">
        <w:rPr>
          <w:rStyle w:val="Emphasis"/>
          <w:rFonts w:asciiTheme="majorHAnsi" w:hAnsiTheme="majorHAnsi" w:cstheme="majorHAnsi"/>
        </w:rPr>
        <w:t xml:space="preserve"> occupation, or possession, much less </w:t>
      </w:r>
      <w:r w:rsidRPr="00E33B3E">
        <w:rPr>
          <w:rStyle w:val="Emphasis"/>
          <w:rFonts w:asciiTheme="majorHAnsi" w:hAnsiTheme="majorHAnsi" w:cstheme="majorHAnsi"/>
          <w:highlight w:val="green"/>
        </w:rPr>
        <w:t>appropriation</w:t>
      </w:r>
      <w:r w:rsidRPr="00E33B3E">
        <w:rPr>
          <w:rStyle w:val="Emphasis"/>
          <w:rFonts w:asciiTheme="majorHAnsi" w:hAnsiTheme="majorHAnsi" w:cstheme="majorHAnsi"/>
        </w:rPr>
        <w:t>.</w:t>
      </w:r>
    </w:p>
    <w:p w14:paraId="7126A9EB" w14:textId="6B093DD3" w:rsidR="000111C6" w:rsidRPr="00E33B3E" w:rsidRDefault="000111C6" w:rsidP="000111C6">
      <w:pPr>
        <w:rPr>
          <w:rFonts w:asciiTheme="majorHAnsi" w:hAnsiTheme="majorHAnsi" w:cstheme="majorHAnsi"/>
        </w:rPr>
      </w:pPr>
    </w:p>
    <w:p w14:paraId="75F932B8" w14:textId="77777777" w:rsidR="000111C6" w:rsidRPr="00E33B3E" w:rsidRDefault="000111C6" w:rsidP="000111C6">
      <w:pPr>
        <w:pStyle w:val="Heading4"/>
        <w:rPr>
          <w:rFonts w:asciiTheme="majorHAnsi" w:hAnsiTheme="majorHAnsi" w:cstheme="majorHAnsi"/>
        </w:rPr>
      </w:pPr>
      <w:r w:rsidRPr="00E33B3E">
        <w:rPr>
          <w:rFonts w:asciiTheme="majorHAnsi" w:hAnsiTheme="majorHAnsi" w:cstheme="majorHAnsi"/>
        </w:rPr>
        <w:t xml:space="preserve">OST is </w:t>
      </w:r>
      <w:r w:rsidRPr="00E33B3E">
        <w:rPr>
          <w:rFonts w:asciiTheme="majorHAnsi" w:hAnsiTheme="majorHAnsi" w:cstheme="majorHAnsi"/>
          <w:u w:val="single"/>
        </w:rPr>
        <w:t>the</w:t>
      </w:r>
      <w:r w:rsidRPr="00E33B3E">
        <w:rPr>
          <w:rFonts w:asciiTheme="majorHAnsi" w:hAnsiTheme="majorHAnsi" w:cstheme="majorHAnsi"/>
        </w:rPr>
        <w:t xml:space="preserve"> standard for space law. </w:t>
      </w:r>
    </w:p>
    <w:p w14:paraId="741BAB49" w14:textId="77777777" w:rsidR="000111C6" w:rsidRPr="00E33B3E" w:rsidRDefault="000111C6" w:rsidP="000111C6">
      <w:pPr>
        <w:rPr>
          <w:rFonts w:asciiTheme="majorHAnsi" w:hAnsiTheme="majorHAnsi" w:cstheme="majorHAnsi"/>
        </w:rPr>
      </w:pPr>
      <w:r w:rsidRPr="00E33B3E">
        <w:rPr>
          <w:rStyle w:val="Style13ptBold"/>
          <w:rFonts w:asciiTheme="majorHAnsi" w:hAnsiTheme="majorHAnsi" w:cstheme="majorHAnsi"/>
        </w:rPr>
        <w:t>Stockwell 20</w:t>
      </w:r>
      <w:r w:rsidRPr="00E33B3E">
        <w:rPr>
          <w:rFonts w:asciiTheme="majorHAnsi" w:hAnsiTheme="majorHAnsi" w:cstheme="majorHAnsi"/>
        </w:rPr>
        <w:t xml:space="preserve"> [Samuel Stockwell (Research Project Manager, the Annenberg Institute at Brown University). “Legal ‘Black Holes’ in Outer Space: The Regulation of Private Space Companies”. E-</w:t>
      </w:r>
      <w:r w:rsidRPr="00E33B3E">
        <w:rPr>
          <w:rFonts w:asciiTheme="majorHAnsi" w:hAnsiTheme="majorHAnsi" w:cstheme="majorHAnsi"/>
        </w:rPr>
        <w:lastRenderedPageBreak/>
        <w:t xml:space="preserve">International Relations. Jul 20 2020. Accessed 12/7/21. </w:t>
      </w:r>
      <w:hyperlink r:id="rId10" w:history="1">
        <w:r w:rsidRPr="00E33B3E">
          <w:rPr>
            <w:rStyle w:val="Hyperlink"/>
            <w:rFonts w:asciiTheme="majorHAnsi" w:hAnsiTheme="majorHAnsi" w:cstheme="majorHAnsi"/>
          </w:rPr>
          <w:t>https://www.e-ir.info/2020/07/20/legal-black-holes-in-outer-space-the-regulation-of-private-space-companies/</w:t>
        </w:r>
      </w:hyperlink>
      <w:r w:rsidRPr="00E33B3E">
        <w:rPr>
          <w:rStyle w:val="Hyperlink"/>
          <w:rFonts w:asciiTheme="majorHAnsi" w:hAnsiTheme="majorHAnsi" w:cstheme="majorHAnsi"/>
        </w:rPr>
        <w:t xml:space="preserve"> //Xu]</w:t>
      </w:r>
    </w:p>
    <w:p w14:paraId="648705D4" w14:textId="77777777" w:rsidR="000111C6" w:rsidRPr="00E33B3E" w:rsidRDefault="000111C6" w:rsidP="000111C6">
      <w:pPr>
        <w:rPr>
          <w:rStyle w:val="Emphasis"/>
          <w:rFonts w:asciiTheme="majorHAnsi" w:hAnsiTheme="majorHAnsi" w:cstheme="majorHAnsi"/>
        </w:rPr>
      </w:pPr>
      <w:r w:rsidRPr="00E33B3E">
        <w:rPr>
          <w:rFonts w:asciiTheme="majorHAnsi" w:hAnsiTheme="majorHAnsi" w:cstheme="majorHAnsi"/>
        </w:rPr>
        <w:t>Although ratified into international law in 1967</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the</w:t>
      </w:r>
      <w:r w:rsidRPr="00E33B3E">
        <w:rPr>
          <w:rStyle w:val="Emphasis"/>
          <w:rFonts w:asciiTheme="majorHAnsi" w:hAnsiTheme="majorHAnsi" w:cstheme="majorHAnsi"/>
        </w:rPr>
        <w:t xml:space="preserve"> UN Outer Space Treaty (</w:t>
      </w:r>
      <w:r w:rsidRPr="00E33B3E">
        <w:rPr>
          <w:rStyle w:val="Emphasis"/>
          <w:rFonts w:asciiTheme="majorHAnsi" w:hAnsiTheme="majorHAnsi" w:cstheme="majorHAnsi"/>
          <w:highlight w:val="green"/>
        </w:rPr>
        <w:t>OST</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is</w:t>
      </w:r>
      <w:r w:rsidRPr="00E33B3E">
        <w:rPr>
          <w:rStyle w:val="Emphasis"/>
          <w:rFonts w:asciiTheme="majorHAnsi" w:hAnsiTheme="majorHAnsi" w:cstheme="majorHAnsi"/>
        </w:rPr>
        <w:t xml:space="preserve"> perhaps still </w:t>
      </w:r>
      <w:r w:rsidRPr="00E33B3E">
        <w:rPr>
          <w:rStyle w:val="Emphasis"/>
          <w:rFonts w:asciiTheme="majorHAnsi" w:hAnsiTheme="majorHAnsi" w:cstheme="majorHAnsi"/>
          <w:highlight w:val="green"/>
        </w:rPr>
        <w:t xml:space="preserve">the most relevant </w:t>
      </w:r>
      <w:r w:rsidRPr="00E33B3E">
        <w:rPr>
          <w:rStyle w:val="Emphasis"/>
          <w:rFonts w:asciiTheme="majorHAnsi" w:hAnsiTheme="majorHAnsi" w:cstheme="majorHAnsi"/>
        </w:rPr>
        <w:t xml:space="preserve">piece of </w:t>
      </w:r>
      <w:r w:rsidRPr="00E33B3E">
        <w:rPr>
          <w:rStyle w:val="Emphasis"/>
          <w:rFonts w:asciiTheme="majorHAnsi" w:hAnsiTheme="majorHAnsi" w:cstheme="majorHAnsi"/>
          <w:highlight w:val="green"/>
        </w:rPr>
        <w:t>legislation</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for analysing state and non-state</w:t>
      </w:r>
      <w:r w:rsidRPr="00E33B3E">
        <w:rPr>
          <w:rStyle w:val="Emphasis"/>
          <w:rFonts w:asciiTheme="majorHAnsi" w:hAnsiTheme="majorHAnsi" w:cstheme="majorHAnsi"/>
        </w:rPr>
        <w:t xml:space="preserve"> entity </w:t>
      </w:r>
      <w:r w:rsidRPr="00E33B3E">
        <w:rPr>
          <w:rStyle w:val="Emphasis"/>
          <w:rFonts w:asciiTheme="majorHAnsi" w:hAnsiTheme="majorHAnsi" w:cstheme="majorHAnsi"/>
          <w:highlight w:val="green"/>
        </w:rPr>
        <w:t>activity in outer space</w:t>
      </w:r>
      <w:r w:rsidRPr="00E33B3E">
        <w:rPr>
          <w:rStyle w:val="Emphasis"/>
          <w:rFonts w:asciiTheme="majorHAnsi" w:hAnsiTheme="majorHAnsi" w:cstheme="majorHAnsi"/>
        </w:rPr>
        <w:t xml:space="preserve">. </w:t>
      </w:r>
      <w:r w:rsidRPr="00E33B3E">
        <w:rPr>
          <w:rFonts w:asciiTheme="majorHAnsi" w:hAnsiTheme="majorHAnsi" w:cstheme="majorHAnsi"/>
        </w:rPr>
        <w:t>Designed to prevent both the militarisation of space and national appropriation of celestial bodies at the height of Cold War tensions,</w:t>
      </w:r>
      <w:r w:rsidRPr="00E33B3E">
        <w:rPr>
          <w:rStyle w:val="Emphasis"/>
          <w:rFonts w:asciiTheme="majorHAnsi" w:hAnsiTheme="majorHAnsi" w:cstheme="majorHAnsi"/>
        </w:rPr>
        <w:t xml:space="preserve"> the UN OST </w:t>
      </w:r>
      <w:r w:rsidRPr="00E33B3E">
        <w:rPr>
          <w:rStyle w:val="Emphasis"/>
          <w:rFonts w:asciiTheme="majorHAnsi" w:hAnsiTheme="majorHAnsi" w:cstheme="majorHAnsi"/>
          <w:highlight w:val="green"/>
        </w:rPr>
        <w:t>holds significant influence as</w:t>
      </w:r>
      <w:r w:rsidRPr="00E33B3E">
        <w:rPr>
          <w:rStyle w:val="Emphasis"/>
          <w:rFonts w:asciiTheme="majorHAnsi" w:hAnsiTheme="majorHAnsi" w:cstheme="majorHAnsi"/>
        </w:rPr>
        <w:t xml:space="preserve"> a form of </w:t>
      </w:r>
      <w:r w:rsidRPr="00E33B3E">
        <w:rPr>
          <w:rStyle w:val="Emphasis"/>
          <w:rFonts w:asciiTheme="majorHAnsi" w:hAnsiTheme="majorHAnsi" w:cstheme="majorHAnsi"/>
          <w:highlight w:val="green"/>
        </w:rPr>
        <w:t>c</w:t>
      </w:r>
      <w:r w:rsidRPr="00E33B3E">
        <w:rPr>
          <w:rStyle w:val="Emphasis"/>
          <w:rFonts w:asciiTheme="majorHAnsi" w:hAnsiTheme="majorHAnsi" w:cstheme="majorHAnsi"/>
        </w:rPr>
        <w:t xml:space="preserve">ustomary </w:t>
      </w:r>
      <w:r w:rsidRPr="00E33B3E">
        <w:rPr>
          <w:rStyle w:val="Emphasis"/>
          <w:rFonts w:asciiTheme="majorHAnsi" w:hAnsiTheme="majorHAnsi" w:cstheme="majorHAnsi"/>
          <w:highlight w:val="green"/>
        </w:rPr>
        <w:t>i</w:t>
      </w:r>
      <w:r w:rsidRPr="00E33B3E">
        <w:rPr>
          <w:rStyle w:val="Emphasis"/>
          <w:rFonts w:asciiTheme="majorHAnsi" w:hAnsiTheme="majorHAnsi" w:cstheme="majorHAnsi"/>
        </w:rPr>
        <w:t xml:space="preserve">nternational </w:t>
      </w:r>
      <w:r w:rsidRPr="00E33B3E">
        <w:rPr>
          <w:rStyle w:val="Emphasis"/>
          <w:rFonts w:asciiTheme="majorHAnsi" w:hAnsiTheme="majorHAnsi" w:cstheme="majorHAnsi"/>
          <w:highlight w:val="green"/>
        </w:rPr>
        <w:t>l</w:t>
      </w:r>
      <w:r w:rsidRPr="00E33B3E">
        <w:rPr>
          <w:rStyle w:val="Emphasis"/>
          <w:rFonts w:asciiTheme="majorHAnsi" w:hAnsiTheme="majorHAnsi" w:cstheme="majorHAnsi"/>
        </w:rPr>
        <w:t xml:space="preserve">aw (Hebert, 2014: 6). </w:t>
      </w:r>
      <w:r w:rsidRPr="00E33B3E">
        <w:rPr>
          <w:rStyle w:val="Emphasis"/>
          <w:rFonts w:asciiTheme="majorHAnsi" w:hAnsiTheme="majorHAnsi" w:cstheme="majorHAnsi"/>
          <w:highlight w:val="green"/>
        </w:rPr>
        <w:t>Ratified by</w:t>
      </w:r>
      <w:r w:rsidRPr="00E33B3E">
        <w:rPr>
          <w:rStyle w:val="Emphasis"/>
          <w:rFonts w:asciiTheme="majorHAnsi" w:hAnsiTheme="majorHAnsi" w:cstheme="majorHAnsi"/>
        </w:rPr>
        <w:t xml:space="preserve"> over </w:t>
      </w:r>
      <w:r w:rsidRPr="00E33B3E">
        <w:rPr>
          <w:rStyle w:val="Emphasis"/>
          <w:rFonts w:asciiTheme="majorHAnsi" w:hAnsiTheme="majorHAnsi" w:cstheme="majorHAnsi"/>
          <w:highlight w:val="green"/>
        </w:rPr>
        <w:t>100 nations</w:t>
      </w:r>
      <w:r w:rsidRPr="00E33B3E">
        <w:rPr>
          <w:rStyle w:val="Emphasis"/>
          <w:rFonts w:asciiTheme="majorHAnsi" w:hAnsiTheme="majorHAnsi" w:cstheme="majorHAnsi"/>
        </w:rPr>
        <w:t xml:space="preserve"> – </w:t>
      </w:r>
      <w:r w:rsidRPr="00E33B3E">
        <w:rPr>
          <w:rStyle w:val="Emphasis"/>
          <w:rFonts w:asciiTheme="majorHAnsi" w:hAnsiTheme="majorHAnsi" w:cstheme="majorHAnsi"/>
          <w:highlight w:val="green"/>
        </w:rPr>
        <w:t>including</w:t>
      </w:r>
      <w:r w:rsidRPr="00E33B3E">
        <w:rPr>
          <w:rStyle w:val="Emphasis"/>
          <w:rFonts w:asciiTheme="majorHAnsi" w:hAnsiTheme="majorHAnsi" w:cstheme="majorHAnsi"/>
        </w:rPr>
        <w:t xml:space="preserve"> major </w:t>
      </w:r>
      <w:r w:rsidRPr="00E33B3E">
        <w:rPr>
          <w:rStyle w:val="Emphasis"/>
          <w:rFonts w:asciiTheme="majorHAnsi" w:hAnsiTheme="majorHAnsi" w:cstheme="majorHAnsi"/>
          <w:highlight w:val="green"/>
        </w:rPr>
        <w:t>spacefaring nations</w:t>
      </w:r>
      <w:r w:rsidRPr="00E33B3E">
        <w:rPr>
          <w:rStyle w:val="Emphasis"/>
          <w:rFonts w:asciiTheme="majorHAnsi" w:hAnsiTheme="majorHAnsi" w:cstheme="majorHAnsi"/>
        </w:rPr>
        <w:t xml:space="preserve"> such as the </w:t>
      </w:r>
      <w:r w:rsidRPr="00E33B3E">
        <w:rPr>
          <w:rStyle w:val="Emphasis"/>
          <w:rFonts w:asciiTheme="majorHAnsi" w:hAnsiTheme="majorHAnsi" w:cstheme="majorHAnsi"/>
          <w:highlight w:val="green"/>
        </w:rPr>
        <w:t>U</w:t>
      </w:r>
      <w:r w:rsidRPr="00E33B3E">
        <w:rPr>
          <w:rStyle w:val="Emphasis"/>
          <w:rFonts w:asciiTheme="majorHAnsi" w:hAnsiTheme="majorHAnsi" w:cstheme="majorHAnsi"/>
        </w:rPr>
        <w:t xml:space="preserve">nited </w:t>
      </w:r>
      <w:r w:rsidRPr="00E33B3E">
        <w:rPr>
          <w:rStyle w:val="Emphasis"/>
          <w:rFonts w:asciiTheme="majorHAnsi" w:hAnsiTheme="majorHAnsi" w:cstheme="majorHAnsi"/>
          <w:highlight w:val="green"/>
        </w:rPr>
        <w:t>S</w:t>
      </w:r>
      <w:r w:rsidRPr="00E33B3E">
        <w:rPr>
          <w:rStyle w:val="Emphasis"/>
          <w:rFonts w:asciiTheme="majorHAnsi" w:hAnsiTheme="majorHAnsi" w:cstheme="majorHAnsi"/>
        </w:rPr>
        <w:t xml:space="preserve">tates, </w:t>
      </w:r>
      <w:r w:rsidRPr="00E33B3E">
        <w:rPr>
          <w:rStyle w:val="Emphasis"/>
          <w:rFonts w:asciiTheme="majorHAnsi" w:hAnsiTheme="majorHAnsi" w:cstheme="majorHAnsi"/>
          <w:highlight w:val="green"/>
        </w:rPr>
        <w:t>Russia</w:t>
      </w:r>
      <w:r w:rsidRPr="00E33B3E">
        <w:rPr>
          <w:rStyle w:val="Emphasis"/>
          <w:rFonts w:asciiTheme="majorHAnsi" w:hAnsiTheme="majorHAnsi" w:cstheme="majorHAnsi"/>
        </w:rPr>
        <w:t xml:space="preserve"> and </w:t>
      </w:r>
      <w:r w:rsidRPr="00E33B3E">
        <w:rPr>
          <w:rStyle w:val="Emphasis"/>
          <w:rFonts w:asciiTheme="majorHAnsi" w:hAnsiTheme="majorHAnsi" w:cstheme="majorHAnsi"/>
          <w:highlight w:val="green"/>
        </w:rPr>
        <w:t>China</w:t>
      </w:r>
      <w:r w:rsidRPr="00E33B3E">
        <w:rPr>
          <w:rStyle w:val="Emphasis"/>
          <w:rFonts w:asciiTheme="majorHAnsi" w:hAnsiTheme="majorHAnsi" w:cstheme="majorHAnsi"/>
        </w:rPr>
        <w:t xml:space="preserve"> – the treatyis widely accepted as </w:t>
      </w:r>
      <w:r w:rsidRPr="00E33B3E">
        <w:rPr>
          <w:rStyle w:val="Emphasis"/>
          <w:rFonts w:asciiTheme="majorHAnsi" w:hAnsiTheme="majorHAnsi" w:cstheme="majorHAnsi"/>
          <w:highlight w:val="green"/>
        </w:rPr>
        <w:t>an authoritative document</w:t>
      </w:r>
      <w:r w:rsidRPr="00E33B3E">
        <w:rPr>
          <w:rStyle w:val="Emphasis"/>
          <w:rFonts w:asciiTheme="majorHAnsi" w:hAnsiTheme="majorHAnsi" w:cstheme="majorHAnsi"/>
        </w:rPr>
        <w:t xml:space="preserve"> and has </w:t>
      </w:r>
      <w:r w:rsidRPr="00E33B3E">
        <w:rPr>
          <w:rStyle w:val="Emphasis"/>
          <w:rFonts w:asciiTheme="majorHAnsi" w:hAnsiTheme="majorHAnsi" w:cstheme="majorHAnsi"/>
          <w:highlight w:val="green"/>
        </w:rPr>
        <w:t>formed</w:t>
      </w:r>
      <w:r w:rsidRPr="00E33B3E">
        <w:rPr>
          <w:rStyle w:val="Emphasis"/>
          <w:rFonts w:asciiTheme="majorHAnsi" w:hAnsiTheme="majorHAnsi" w:cstheme="majorHAnsi"/>
        </w:rPr>
        <w:t xml:space="preserve"> the </w:t>
      </w:r>
      <w:r w:rsidRPr="00E33B3E">
        <w:rPr>
          <w:rStyle w:val="Emphasis"/>
          <w:rFonts w:asciiTheme="majorHAnsi" w:hAnsiTheme="majorHAnsi" w:cstheme="majorHAnsi"/>
          <w:highlight w:val="green"/>
        </w:rPr>
        <w:t>basis for all</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other space treaties</w:t>
      </w:r>
      <w:r w:rsidRPr="00E33B3E">
        <w:rPr>
          <w:rStyle w:val="Emphasis"/>
          <w:rFonts w:asciiTheme="majorHAnsi" w:hAnsiTheme="majorHAnsi" w:cstheme="majorHAnsi"/>
        </w:rPr>
        <w:t xml:space="preserve"> that have succeeded it (Kramer, 2017: 129). T</w:t>
      </w:r>
      <w:r w:rsidRPr="00E33B3E">
        <w:rPr>
          <w:rFonts w:asciiTheme="majorHAnsi" w:hAnsiTheme="majorHAnsi" w:cstheme="majorHAnsi"/>
        </w:rPr>
        <w:t>his is in contrast to more recent legislation such as the 1972 Moon Treaty designed to promote cooperation in Moon exploration and development, which the US and other major space superpowers have refrained from signing (Adolph, 2006: 968-969).</w:t>
      </w:r>
    </w:p>
    <w:p w14:paraId="5C95B2CC" w14:textId="3C32143C" w:rsidR="000111C6" w:rsidRPr="00E33B3E" w:rsidRDefault="000111C6" w:rsidP="000111C6">
      <w:pPr>
        <w:pStyle w:val="Heading4"/>
        <w:rPr>
          <w:rFonts w:asciiTheme="majorHAnsi" w:hAnsiTheme="majorHAnsi" w:cstheme="majorHAnsi"/>
        </w:rPr>
      </w:pPr>
      <w:r w:rsidRPr="00E33B3E">
        <w:rPr>
          <w:rFonts w:asciiTheme="majorHAnsi" w:hAnsiTheme="majorHAnsi" w:cstheme="majorHAnsi"/>
        </w:rPr>
        <w:t xml:space="preserve">Vote neg - </w:t>
      </w:r>
    </w:p>
    <w:p w14:paraId="0808F16F" w14:textId="77777777" w:rsidR="000111C6" w:rsidRPr="00E33B3E" w:rsidRDefault="000111C6" w:rsidP="000111C6">
      <w:pPr>
        <w:pStyle w:val="Heading4"/>
        <w:rPr>
          <w:rFonts w:asciiTheme="majorHAnsi" w:hAnsiTheme="majorHAnsi" w:cstheme="majorHAnsi"/>
        </w:rPr>
      </w:pPr>
      <w:r w:rsidRPr="00E33B3E">
        <w:rPr>
          <w:rFonts w:asciiTheme="majorHAnsi" w:hAnsiTheme="majorHAnsi" w:cstheme="majorHAnsi"/>
        </w:rPr>
        <w:t xml:space="preserve">a] </w:t>
      </w:r>
      <w:r w:rsidRPr="00E33B3E">
        <w:rPr>
          <w:rFonts w:asciiTheme="majorHAnsi" w:hAnsiTheme="majorHAnsi" w:cstheme="majorHAnsi"/>
          <w:u w:val="single"/>
        </w:rPr>
        <w:t>Limits</w:t>
      </w:r>
      <w:r w:rsidRPr="00E33B3E">
        <w:rPr>
          <w:rFonts w:asciiTheme="majorHAnsi" w:hAnsiTheme="majorHAnsi" w:cstheme="majorHAnsi"/>
        </w:rPr>
        <w:t xml:space="preserve"> – Expanding the Topic to include </w:t>
      </w:r>
      <w:r w:rsidRPr="00E33B3E">
        <w:rPr>
          <w:rFonts w:asciiTheme="majorHAnsi" w:hAnsiTheme="majorHAnsi" w:cstheme="majorHAnsi"/>
          <w:u w:val="single"/>
        </w:rPr>
        <w:t>temporary</w:t>
      </w:r>
      <w:r w:rsidRPr="00E33B3E">
        <w:rPr>
          <w:rFonts w:asciiTheme="majorHAnsi" w:hAnsiTheme="majorHAnsi" w:cstheme="majorHAnsi"/>
        </w:rPr>
        <w:t xml:space="preserve"> actions </w:t>
      </w:r>
      <w:r w:rsidRPr="00E33B3E">
        <w:rPr>
          <w:rFonts w:asciiTheme="majorHAnsi" w:hAnsiTheme="majorHAnsi" w:cstheme="majorHAnsi"/>
          <w:u w:val="single"/>
        </w:rPr>
        <w:t>explodes</w:t>
      </w:r>
      <w:r w:rsidRPr="00E33B3E">
        <w:rPr>
          <w:rFonts w:asciiTheme="majorHAnsi" w:hAnsiTheme="majorHAnsi" w:cstheme="majorHAnsi"/>
        </w:rPr>
        <w:t xml:space="preserve"> Topic Ground – Aff’s can affect temporary docking of private actors on the ISS, using lunar bases in a temporary manner for broader space exploration efforts, satellites that go up temporarily in orbit – this devastates </w:t>
      </w:r>
      <w:r w:rsidRPr="00E33B3E">
        <w:rPr>
          <w:rFonts w:asciiTheme="majorHAnsi" w:hAnsiTheme="majorHAnsi" w:cstheme="majorHAnsi"/>
          <w:u w:val="single"/>
        </w:rPr>
        <w:t>predictable</w:t>
      </w:r>
      <w:r w:rsidRPr="00E33B3E">
        <w:rPr>
          <w:rFonts w:asciiTheme="majorHAnsi" w:hAnsiTheme="majorHAnsi" w:cstheme="majorHAnsi"/>
        </w:rPr>
        <w:t xml:space="preserve"> topic division. </w:t>
      </w:r>
    </w:p>
    <w:p w14:paraId="0A15851C" w14:textId="74B858D0" w:rsidR="000111C6" w:rsidRPr="00E33B3E" w:rsidRDefault="00C67D1B" w:rsidP="000111C6">
      <w:pPr>
        <w:pStyle w:val="Heading4"/>
        <w:rPr>
          <w:rFonts w:asciiTheme="majorHAnsi" w:hAnsiTheme="majorHAnsi" w:cstheme="majorHAnsi"/>
          <w:u w:val="single"/>
        </w:rPr>
      </w:pPr>
      <w:r w:rsidRPr="00E33B3E">
        <w:rPr>
          <w:rFonts w:asciiTheme="majorHAnsi" w:hAnsiTheme="majorHAnsi" w:cstheme="majorHAnsi"/>
        </w:rPr>
        <w:t>B</w:t>
      </w:r>
      <w:r w:rsidRPr="00E33B3E">
        <w:rPr>
          <w:rFonts w:asciiTheme="majorHAnsi" w:hAnsiTheme="majorHAnsi" w:cstheme="majorHAnsi"/>
          <w:u w:val="single"/>
        </w:rPr>
        <w:t xml:space="preserve">] </w:t>
      </w:r>
      <w:r w:rsidR="000111C6" w:rsidRPr="00E33B3E">
        <w:rPr>
          <w:rFonts w:asciiTheme="majorHAnsi" w:hAnsiTheme="majorHAnsi" w:cstheme="majorHAnsi"/>
          <w:u w:val="single"/>
        </w:rPr>
        <w:t>Extra-Topicality</w:t>
      </w:r>
      <w:r w:rsidR="000111C6" w:rsidRPr="00E33B3E">
        <w:rPr>
          <w:rFonts w:asciiTheme="majorHAnsi" w:hAnsiTheme="majorHAnsi" w:cstheme="majorHAnsi"/>
        </w:rPr>
        <w:t xml:space="preserve"> – Allowing Aff’s to affects </w:t>
      </w:r>
      <w:r w:rsidR="000111C6" w:rsidRPr="00E33B3E">
        <w:rPr>
          <w:rFonts w:asciiTheme="majorHAnsi" w:hAnsiTheme="majorHAnsi" w:cstheme="majorHAnsi"/>
          <w:u w:val="single"/>
        </w:rPr>
        <w:t>other</w:t>
      </w:r>
      <w:r w:rsidR="000111C6" w:rsidRPr="00E33B3E">
        <w:rPr>
          <w:rFonts w:asciiTheme="majorHAnsi" w:hAnsiTheme="majorHAnsi" w:cstheme="majorHAnsi"/>
        </w:rPr>
        <w:t xml:space="preserve"> aspects of outer space gives them access to extra impacts and advantages that they can leverage </w:t>
      </w:r>
      <w:r w:rsidR="000111C6" w:rsidRPr="00E33B3E">
        <w:rPr>
          <w:rFonts w:asciiTheme="majorHAnsi" w:hAnsiTheme="majorHAnsi" w:cstheme="majorHAnsi"/>
          <w:u w:val="single"/>
        </w:rPr>
        <w:t>proven</w:t>
      </w:r>
      <w:r w:rsidR="000111C6" w:rsidRPr="00E33B3E">
        <w:rPr>
          <w:rFonts w:asciiTheme="majorHAnsi" w:hAnsiTheme="majorHAnsi" w:cstheme="majorHAnsi"/>
        </w:rPr>
        <w:t xml:space="preserve"> by their ozone offense and we can’t turn it since it wasn’t grounded in the resolution. </w:t>
      </w:r>
    </w:p>
    <w:p w14:paraId="76A03E96" w14:textId="77777777" w:rsidR="000111C6" w:rsidRPr="00E33B3E" w:rsidRDefault="000111C6" w:rsidP="000111C6">
      <w:pPr>
        <w:pStyle w:val="Heading4"/>
        <w:rPr>
          <w:rFonts w:asciiTheme="majorHAnsi" w:hAnsiTheme="majorHAnsi" w:cstheme="majorHAnsi"/>
        </w:rPr>
      </w:pPr>
      <w:r w:rsidRPr="00E33B3E">
        <w:rPr>
          <w:rFonts w:asciiTheme="majorHAnsi" w:hAnsiTheme="majorHAnsi" w:cstheme="majorHAnsi"/>
        </w:rPr>
        <w:t xml:space="preserve">4] </w:t>
      </w:r>
      <w:r w:rsidRPr="00E33B3E">
        <w:rPr>
          <w:rFonts w:asciiTheme="majorHAnsi" w:hAnsiTheme="majorHAnsi" w:cstheme="majorHAnsi"/>
          <w:u w:val="single"/>
        </w:rPr>
        <w:t>Paradigm Issues</w:t>
      </w:r>
      <w:r w:rsidRPr="00E33B3E">
        <w:rPr>
          <w:rFonts w:asciiTheme="majorHAnsi" w:hAnsiTheme="majorHAnsi" w:cstheme="majorHAnsi"/>
        </w:rPr>
        <w:t xml:space="preserve"> – </w:t>
      </w:r>
    </w:p>
    <w:p w14:paraId="7C8E0244" w14:textId="77777777" w:rsidR="000111C6" w:rsidRPr="00E33B3E" w:rsidRDefault="000111C6" w:rsidP="000111C6">
      <w:pPr>
        <w:pStyle w:val="Heading4"/>
        <w:rPr>
          <w:rFonts w:asciiTheme="majorHAnsi" w:hAnsiTheme="majorHAnsi" w:cstheme="majorHAnsi"/>
        </w:rPr>
      </w:pPr>
      <w:r w:rsidRPr="00E33B3E">
        <w:rPr>
          <w:rFonts w:asciiTheme="majorHAnsi" w:hAnsiTheme="majorHAnsi" w:cstheme="majorHAnsi"/>
        </w:rPr>
        <w:t xml:space="preserve">a] Topicality is </w:t>
      </w:r>
      <w:r w:rsidRPr="00E33B3E">
        <w:rPr>
          <w:rFonts w:asciiTheme="majorHAnsi" w:hAnsiTheme="majorHAnsi" w:cstheme="majorHAnsi"/>
          <w:u w:val="single"/>
        </w:rPr>
        <w:t>Drop the Debater</w:t>
      </w:r>
      <w:r w:rsidRPr="00E33B3E">
        <w:rPr>
          <w:rFonts w:asciiTheme="majorHAnsi" w:hAnsiTheme="majorHAnsi" w:cstheme="majorHAnsi"/>
        </w:rPr>
        <w:t xml:space="preserve"> – it’s a fundamental baseline for debate-ability.</w:t>
      </w:r>
    </w:p>
    <w:p w14:paraId="6EF9DB9E" w14:textId="77777777" w:rsidR="000111C6" w:rsidRPr="00E33B3E" w:rsidRDefault="000111C6" w:rsidP="000111C6">
      <w:pPr>
        <w:pStyle w:val="Heading4"/>
        <w:rPr>
          <w:rFonts w:asciiTheme="majorHAnsi" w:hAnsiTheme="majorHAnsi" w:cstheme="majorHAnsi"/>
        </w:rPr>
      </w:pPr>
      <w:r w:rsidRPr="00E33B3E">
        <w:rPr>
          <w:rFonts w:asciiTheme="majorHAnsi" w:hAnsiTheme="majorHAnsi" w:cstheme="majorHAnsi"/>
        </w:rPr>
        <w:t xml:space="preserve">b] </w:t>
      </w:r>
      <w:r w:rsidRPr="00E33B3E">
        <w:rPr>
          <w:rFonts w:asciiTheme="majorHAnsi" w:hAnsiTheme="majorHAnsi" w:cstheme="majorHAnsi"/>
          <w:u w:val="single"/>
        </w:rPr>
        <w:t>Use Competing Interps</w:t>
      </w:r>
      <w:r w:rsidRPr="00E33B3E">
        <w:rPr>
          <w:rFonts w:asciiTheme="majorHAnsi" w:hAnsiTheme="majorHAnsi" w:cstheme="majorHAnsi"/>
        </w:rPr>
        <w:t xml:space="preserve"> – 1] Topicality is a yes/no question, you can’t be reasonably topical and 2] Reasonability invites arbitrary judge intervention and a race to the bottom of questionable argumentation.</w:t>
      </w:r>
    </w:p>
    <w:p w14:paraId="290A03DE" w14:textId="2603DD75" w:rsidR="000111C6" w:rsidRPr="00E33B3E" w:rsidRDefault="000111C6" w:rsidP="000111C6">
      <w:pPr>
        <w:pStyle w:val="Heading4"/>
        <w:rPr>
          <w:rFonts w:asciiTheme="majorHAnsi" w:hAnsiTheme="majorHAnsi" w:cstheme="majorHAnsi"/>
        </w:rPr>
      </w:pPr>
      <w:r w:rsidRPr="00E33B3E">
        <w:rPr>
          <w:rFonts w:asciiTheme="majorHAnsi" w:hAnsiTheme="majorHAnsi" w:cstheme="majorHAnsi"/>
        </w:rPr>
        <w:t xml:space="preserve">c] </w:t>
      </w:r>
      <w:r w:rsidRPr="00E33B3E">
        <w:rPr>
          <w:rFonts w:asciiTheme="majorHAnsi" w:hAnsiTheme="majorHAnsi" w:cstheme="majorHAnsi"/>
          <w:u w:val="single"/>
        </w:rPr>
        <w:t>No RVI’s</w:t>
      </w:r>
      <w:r w:rsidRPr="00E33B3E">
        <w:rPr>
          <w:rFonts w:asciiTheme="majorHAnsi" w:hAnsiTheme="majorHAnsi" w:cstheme="majorHAnsi"/>
        </w:rPr>
        <w:t xml:space="preserve"> - 1] Forces the 1NC to go all-in on Theory which kills substance education, 2] Encourages Baiting since the 1AC will purposely be abusive, and 3] Illogical – you shouldn’t win for not being abusive.</w:t>
      </w:r>
    </w:p>
    <w:p w14:paraId="7D539B01" w14:textId="09513B97" w:rsidR="007D0648" w:rsidRPr="00E33B3E" w:rsidRDefault="007D0648" w:rsidP="007D0648">
      <w:pPr>
        <w:pStyle w:val="Heading2"/>
        <w:rPr>
          <w:rFonts w:asciiTheme="majorHAnsi" w:hAnsiTheme="majorHAnsi" w:cstheme="majorHAnsi"/>
        </w:rPr>
      </w:pPr>
      <w:r w:rsidRPr="00E33B3E">
        <w:rPr>
          <w:rFonts w:asciiTheme="majorHAnsi" w:hAnsiTheme="majorHAnsi" w:cstheme="majorHAnsi"/>
        </w:rPr>
        <w:lastRenderedPageBreak/>
        <w:t>2</w:t>
      </w:r>
    </w:p>
    <w:p w14:paraId="0C67D551" w14:textId="365833A2" w:rsidR="00E33B3E" w:rsidRPr="00E33B3E" w:rsidRDefault="00525175" w:rsidP="00525175">
      <w:pPr>
        <w:pStyle w:val="Heading4"/>
      </w:pPr>
      <w:r>
        <w:t>We are hijacking util ethical egoism is true that means utility is measured of self benefit</w:t>
      </w:r>
    </w:p>
    <w:p w14:paraId="599EDD63" w14:textId="77777777" w:rsidR="00E33B3E" w:rsidRPr="00E33B3E" w:rsidRDefault="00E33B3E" w:rsidP="00E33B3E">
      <w:pPr>
        <w:pStyle w:val="Heading4"/>
        <w:rPr>
          <w:rFonts w:asciiTheme="majorHAnsi" w:hAnsiTheme="majorHAnsi" w:cstheme="majorHAnsi"/>
        </w:rPr>
      </w:pPr>
      <w:r w:rsidRPr="00E33B3E">
        <w:rPr>
          <w:rFonts w:asciiTheme="majorHAnsi" w:hAnsiTheme="majorHAnsi" w:cstheme="majorHAnsi"/>
        </w:rPr>
        <w:t>1] 1% risk of solipsism being true under util means that we are ethically obligated to egoism.  If you are the only person that exists then the pleasure you experience is the sum total of pleasure of universe which means it definitely outweighs</w:t>
      </w:r>
    </w:p>
    <w:p w14:paraId="3E9FFEB9" w14:textId="77777777" w:rsidR="00E33B3E" w:rsidRPr="00E33B3E" w:rsidRDefault="00E33B3E" w:rsidP="00E33B3E">
      <w:pPr>
        <w:rPr>
          <w:rFonts w:asciiTheme="majorHAnsi" w:hAnsiTheme="majorHAnsi" w:cstheme="majorHAnsi"/>
        </w:rPr>
      </w:pPr>
      <w:r w:rsidRPr="00E33B3E">
        <w:rPr>
          <w:rFonts w:asciiTheme="majorHAnsi" w:hAnsiTheme="majorHAnsi" w:cstheme="majorHAnsi"/>
        </w:rPr>
        <w:t xml:space="preserve">Milan </w:t>
      </w:r>
      <w:r w:rsidRPr="00E33B3E">
        <w:rPr>
          <w:rFonts w:asciiTheme="majorHAnsi" w:hAnsiTheme="majorHAnsi" w:cstheme="majorHAnsi"/>
          <w:b/>
          <w:bCs/>
          <w:sz w:val="26"/>
          <w:szCs w:val="26"/>
        </w:rPr>
        <w:t>Griffes, 20</w:t>
      </w:r>
      <w:r w:rsidRPr="00E33B3E">
        <w:rPr>
          <w:rFonts w:asciiTheme="majorHAnsi" w:hAnsiTheme="majorHAnsi" w:cstheme="majorHAnsi"/>
        </w:rPr>
        <w:t xml:space="preserve"> [Milan Griffes, (Milan Griffes posts about ethics, contemplative practice, social phenomena, and interesting tidbits from things I'm reading.)].  "Average utilitarianism implies solipsistic egoism" (Tarsney 2020)." 4-29-2020, Accessed 12-19-2021. https://forum.effectivealtruism.org/posts/22TXQ5Ai6ix6k6XbT/link-average-utilitarianism-implies-solipsistic-egoism // Cho</w:t>
      </w:r>
    </w:p>
    <w:p w14:paraId="1AFBDE4B" w14:textId="77777777" w:rsidR="00E33B3E" w:rsidRPr="00E33B3E" w:rsidRDefault="00E33B3E" w:rsidP="00E33B3E">
      <w:pPr>
        <w:rPr>
          <w:rFonts w:asciiTheme="majorHAnsi" w:hAnsiTheme="majorHAnsi" w:cstheme="majorHAnsi"/>
          <w:sz w:val="14"/>
        </w:rPr>
      </w:pPr>
      <w:r w:rsidRPr="00E33B3E">
        <w:rPr>
          <w:rFonts w:asciiTheme="majorHAnsi" w:hAnsiTheme="majorHAnsi" w:cstheme="majorHAnsi"/>
          <w:sz w:val="14"/>
        </w:rPr>
        <w:t xml:space="preserve">Moreover, </w:t>
      </w:r>
      <w:r w:rsidRPr="00E33B3E">
        <w:rPr>
          <w:rStyle w:val="Emphasis"/>
          <w:rFonts w:asciiTheme="majorHAnsi" w:hAnsiTheme="majorHAnsi" w:cstheme="majorHAnsi"/>
          <w:highlight w:val="green"/>
        </w:rPr>
        <w:t xml:space="preserve">solipsistic </w:t>
      </w:r>
      <w:r w:rsidRPr="00E33B3E">
        <w:rPr>
          <w:rStyle w:val="Emphasis"/>
          <w:rFonts w:asciiTheme="majorHAnsi" w:hAnsiTheme="majorHAnsi" w:cstheme="majorHAnsi"/>
        </w:rPr>
        <w:t>swamping</w:t>
      </w:r>
      <w:r w:rsidRPr="00E33B3E">
        <w:rPr>
          <w:rFonts w:asciiTheme="majorHAnsi" w:hAnsiTheme="majorHAnsi" w:cstheme="majorHAnsi"/>
          <w:sz w:val="14"/>
        </w:rPr>
        <w:t xml:space="preserve"> is just the limiting case of a more general phenomenon, viz., that </w:t>
      </w:r>
      <w:r w:rsidRPr="00E33B3E">
        <w:rPr>
          <w:rStyle w:val="Emphasis"/>
          <w:rFonts w:asciiTheme="majorHAnsi" w:hAnsiTheme="majorHAnsi" w:cstheme="majorHAnsi"/>
          <w:highlight w:val="green"/>
        </w:rPr>
        <w:t>when combined with</w:t>
      </w:r>
      <w:r w:rsidRPr="00E33B3E">
        <w:rPr>
          <w:rStyle w:val="Emphasis"/>
          <w:rFonts w:asciiTheme="majorHAnsi" w:hAnsiTheme="majorHAnsi" w:cstheme="majorHAnsi"/>
        </w:rPr>
        <w:t xml:space="preserve"> standard</w:t>
      </w:r>
      <w:r w:rsidRPr="00E33B3E">
        <w:rPr>
          <w:rFonts w:asciiTheme="majorHAnsi" w:hAnsiTheme="majorHAnsi" w:cstheme="majorHAnsi"/>
          <w:sz w:val="14"/>
        </w:rPr>
        <w:t xml:space="preserve"> expectational decision rules, average </w:t>
      </w:r>
      <w:r w:rsidRPr="00E33B3E">
        <w:rPr>
          <w:rStyle w:val="Emphasis"/>
          <w:rFonts w:asciiTheme="majorHAnsi" w:hAnsiTheme="majorHAnsi" w:cstheme="majorHAnsi"/>
          <w:highlight w:val="green"/>
        </w:rPr>
        <w:t>utili</w:t>
      </w:r>
      <w:r w:rsidRPr="00E33B3E">
        <w:rPr>
          <w:rStyle w:val="Emphasis"/>
          <w:rFonts w:asciiTheme="majorHAnsi" w:hAnsiTheme="majorHAnsi" w:cstheme="majorHAnsi"/>
        </w:rPr>
        <w:t>tarianism</w:t>
      </w:r>
      <w:r w:rsidRPr="00E33B3E">
        <w:rPr>
          <w:rFonts w:asciiTheme="majorHAnsi" w:hAnsiTheme="majorHAnsi" w:cstheme="majorHAnsi"/>
          <w:sz w:val="14"/>
        </w:rPr>
        <w:t xml:space="preserve">, variable value views, and rank-discounted utilitarianism all seem to over-weight small-population scenarios. For instance, consider an </w:t>
      </w:r>
      <w:r w:rsidRPr="00E33B3E">
        <w:rPr>
          <w:rStyle w:val="Emphasis"/>
          <w:rFonts w:asciiTheme="majorHAnsi" w:hAnsiTheme="majorHAnsi" w:cstheme="majorHAnsi"/>
        </w:rPr>
        <w:t>average utilitarian</w:t>
      </w:r>
      <w:r w:rsidRPr="00E33B3E">
        <w:rPr>
          <w:rFonts w:asciiTheme="majorHAnsi" w:hAnsiTheme="majorHAnsi" w:cstheme="majorHAnsi"/>
          <w:sz w:val="14"/>
        </w:rPr>
        <w:t xml:space="preserve"> who </w:t>
      </w:r>
      <w:r w:rsidRPr="00E33B3E">
        <w:rPr>
          <w:rStyle w:val="Emphasis"/>
          <w:rFonts w:asciiTheme="majorHAnsi" w:hAnsiTheme="majorHAnsi" w:cstheme="majorHAnsi"/>
          <w:highlight w:val="green"/>
        </w:rPr>
        <w:t xml:space="preserve">assigns 1% credence </w:t>
      </w:r>
      <w:r w:rsidRPr="00E33B3E">
        <w:rPr>
          <w:rStyle w:val="Emphasis"/>
          <w:rFonts w:asciiTheme="majorHAnsi" w:hAnsiTheme="majorHAnsi" w:cstheme="majorHAnsi"/>
        </w:rPr>
        <w:t xml:space="preserve">to the hypothesis </w:t>
      </w:r>
      <w:r w:rsidRPr="00E33B3E">
        <w:rPr>
          <w:rStyle w:val="Emphasis"/>
          <w:rFonts w:asciiTheme="majorHAnsi" w:hAnsiTheme="majorHAnsi" w:cstheme="majorHAnsi"/>
          <w:highlight w:val="green"/>
        </w:rPr>
        <w:t xml:space="preserve">that </w:t>
      </w:r>
      <w:r w:rsidRPr="00E33B3E">
        <w:rPr>
          <w:rStyle w:val="Emphasis"/>
          <w:rFonts w:asciiTheme="majorHAnsi" w:hAnsiTheme="majorHAnsi" w:cstheme="majorHAnsi"/>
        </w:rPr>
        <w:t xml:space="preserve">the </w:t>
      </w:r>
      <w:r w:rsidRPr="00E33B3E">
        <w:rPr>
          <w:rStyle w:val="Emphasis"/>
          <w:rFonts w:asciiTheme="majorHAnsi" w:hAnsiTheme="majorHAnsi" w:cstheme="majorHAnsi"/>
          <w:highlight w:val="green"/>
        </w:rPr>
        <w:t xml:space="preserve">Universe </w:t>
      </w:r>
      <w:r w:rsidRPr="00E33B3E">
        <w:rPr>
          <w:rStyle w:val="Emphasis"/>
          <w:rFonts w:asciiTheme="majorHAnsi" w:hAnsiTheme="majorHAnsi" w:cstheme="majorHAnsi"/>
        </w:rPr>
        <w:t xml:space="preserve">will </w:t>
      </w:r>
      <w:r w:rsidRPr="00E33B3E">
        <w:rPr>
          <w:rStyle w:val="Emphasis"/>
          <w:rFonts w:asciiTheme="majorHAnsi" w:hAnsiTheme="majorHAnsi" w:cstheme="majorHAnsi"/>
          <w:highlight w:val="green"/>
        </w:rPr>
        <w:t xml:space="preserve">only </w:t>
      </w:r>
      <w:r w:rsidRPr="00E33B3E">
        <w:rPr>
          <w:rStyle w:val="Emphasis"/>
          <w:rFonts w:asciiTheme="majorHAnsi" w:hAnsiTheme="majorHAnsi" w:cstheme="majorHAnsi"/>
        </w:rPr>
        <w:t xml:space="preserve">ever </w:t>
      </w:r>
      <w:r w:rsidRPr="00E33B3E">
        <w:rPr>
          <w:rStyle w:val="Emphasis"/>
          <w:rFonts w:asciiTheme="majorHAnsi" w:hAnsiTheme="majorHAnsi" w:cstheme="majorHAnsi"/>
          <w:highlight w:val="green"/>
        </w:rPr>
        <w:t>contain 102</w:t>
      </w:r>
      <w:r w:rsidRPr="00E33B3E">
        <w:rPr>
          <w:rStyle w:val="Emphasis"/>
          <w:rFonts w:asciiTheme="majorHAnsi" w:hAnsiTheme="majorHAnsi" w:cstheme="majorHAnsi"/>
        </w:rPr>
        <w:t>0</w:t>
      </w:r>
      <w:r w:rsidRPr="00E33B3E">
        <w:rPr>
          <w:rStyle w:val="Emphasis"/>
          <w:rFonts w:asciiTheme="majorHAnsi" w:hAnsiTheme="majorHAnsi" w:cstheme="majorHAnsi"/>
          <w:highlight w:val="green"/>
        </w:rPr>
        <w:t xml:space="preserve"> welfare subjects</w:t>
      </w:r>
      <w:r w:rsidRPr="00E33B3E">
        <w:rPr>
          <w:rFonts w:asciiTheme="majorHAnsi" w:hAnsiTheme="majorHAnsi" w:cstheme="majorHAnsi"/>
          <w:sz w:val="14"/>
        </w:rPr>
        <w:t xml:space="preserve">, and </w:t>
      </w:r>
      <w:r w:rsidRPr="00E33B3E">
        <w:rPr>
          <w:rStyle w:val="Emphasis"/>
          <w:rFonts w:asciiTheme="majorHAnsi" w:hAnsiTheme="majorHAnsi" w:cstheme="majorHAnsi"/>
          <w:highlight w:val="green"/>
        </w:rPr>
        <w:t>99% credence</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to</w:t>
      </w:r>
      <w:r w:rsidRPr="00E33B3E">
        <w:rPr>
          <w:rFonts w:asciiTheme="majorHAnsi" w:hAnsiTheme="majorHAnsi" w:cstheme="majorHAnsi"/>
          <w:sz w:val="14"/>
        </w:rPr>
        <w:t xml:space="preserve"> the more </w:t>
      </w:r>
      <w:r w:rsidRPr="00E33B3E">
        <w:rPr>
          <w:rStyle w:val="Emphasis"/>
          <w:rFonts w:asciiTheme="majorHAnsi" w:hAnsiTheme="majorHAnsi" w:cstheme="majorHAnsi"/>
          <w:highlight w:val="green"/>
        </w:rPr>
        <w:t>optimistic hypothesis</w:t>
      </w:r>
      <w:r w:rsidRPr="00E33B3E">
        <w:rPr>
          <w:rFonts w:asciiTheme="majorHAnsi" w:hAnsiTheme="majorHAnsi" w:cstheme="majorHAnsi"/>
          <w:sz w:val="14"/>
        </w:rPr>
        <w:t xml:space="preserve"> that </w:t>
      </w:r>
      <w:r w:rsidRPr="00E33B3E">
        <w:rPr>
          <w:rStyle w:val="Emphasis"/>
          <w:rFonts w:asciiTheme="majorHAnsi" w:hAnsiTheme="majorHAnsi" w:cstheme="majorHAnsi"/>
        </w:rPr>
        <w:t xml:space="preserve">advanced future </w:t>
      </w:r>
      <w:r w:rsidRPr="00E33B3E">
        <w:rPr>
          <w:rStyle w:val="Emphasis"/>
          <w:rFonts w:asciiTheme="majorHAnsi" w:hAnsiTheme="majorHAnsi" w:cstheme="majorHAnsi"/>
          <w:highlight w:val="green"/>
        </w:rPr>
        <w:t>civilizations</w:t>
      </w:r>
      <w:r w:rsidRPr="00E33B3E">
        <w:rPr>
          <w:rFonts w:asciiTheme="majorHAnsi" w:hAnsiTheme="majorHAnsi" w:cstheme="majorHAnsi"/>
          <w:sz w:val="14"/>
        </w:rPr>
        <w:t xml:space="preserve"> will eventually </w:t>
      </w:r>
      <w:r w:rsidRPr="00E33B3E">
        <w:rPr>
          <w:rStyle w:val="Emphasis"/>
          <w:rFonts w:asciiTheme="majorHAnsi" w:hAnsiTheme="majorHAnsi" w:cstheme="majorHAnsi"/>
          <w:highlight w:val="green"/>
        </w:rPr>
        <w:t>support 105</w:t>
      </w:r>
      <w:r w:rsidRPr="00E33B3E">
        <w:rPr>
          <w:rStyle w:val="Emphasis"/>
          <w:rFonts w:asciiTheme="majorHAnsi" w:hAnsiTheme="majorHAnsi" w:cstheme="majorHAnsi"/>
        </w:rPr>
        <w:t>0</w:t>
      </w:r>
      <w:r w:rsidRPr="00E33B3E">
        <w:rPr>
          <w:rStyle w:val="Emphasis"/>
          <w:rFonts w:asciiTheme="majorHAnsi" w:hAnsiTheme="majorHAnsi" w:cstheme="majorHAnsi"/>
          <w:highlight w:val="green"/>
        </w:rPr>
        <w:t xml:space="preserve"> welfare subjects or more </w:t>
      </w:r>
      <w:r w:rsidRPr="00E33B3E">
        <w:rPr>
          <w:rStyle w:val="Emphasis"/>
          <w:rFonts w:asciiTheme="majorHAnsi" w:hAnsiTheme="majorHAnsi" w:cstheme="majorHAnsi"/>
        </w:rPr>
        <w:t>(Bostrom, 2013</w:t>
      </w:r>
      <w:r w:rsidRPr="00E33B3E">
        <w:rPr>
          <w:rFonts w:asciiTheme="majorHAnsi" w:hAnsiTheme="majorHAnsi" w:cstheme="majorHAnsi"/>
          <w:sz w:val="14"/>
        </w:rPr>
        <w:t xml:space="preserve">). The same </w:t>
      </w:r>
      <w:r w:rsidRPr="00E33B3E">
        <w:rPr>
          <w:rStyle w:val="Emphasis"/>
          <w:rFonts w:asciiTheme="majorHAnsi" w:hAnsiTheme="majorHAnsi" w:cstheme="majorHAnsi"/>
          <w:highlight w:val="green"/>
        </w:rPr>
        <w:t>absolute welfare improvement matters 103</w:t>
      </w:r>
      <w:r w:rsidRPr="00E33B3E">
        <w:rPr>
          <w:rStyle w:val="Emphasis"/>
          <w:rFonts w:asciiTheme="majorHAnsi" w:hAnsiTheme="majorHAnsi" w:cstheme="majorHAnsi"/>
        </w:rPr>
        <w:t>0</w:t>
      </w:r>
      <w:r w:rsidRPr="00E33B3E">
        <w:rPr>
          <w:rFonts w:asciiTheme="majorHAnsi" w:hAnsiTheme="majorHAnsi" w:cstheme="majorHAnsi"/>
          <w:sz w:val="14"/>
        </w:rPr>
        <w:t xml:space="preserve"> times </w:t>
      </w:r>
      <w:r w:rsidRPr="00E33B3E">
        <w:rPr>
          <w:rStyle w:val="Emphasis"/>
          <w:rFonts w:asciiTheme="majorHAnsi" w:hAnsiTheme="majorHAnsi" w:cstheme="majorHAnsi"/>
          <w:highlight w:val="green"/>
        </w:rPr>
        <w:t>more in the former scenario</w:t>
      </w:r>
      <w:r w:rsidRPr="00E33B3E">
        <w:rPr>
          <w:rFonts w:asciiTheme="majorHAnsi" w:hAnsiTheme="majorHAnsi" w:cstheme="majorHAnsi"/>
          <w:sz w:val="14"/>
        </w:rPr>
        <w:t xml:space="preserve"> and therefore, </w:t>
      </w:r>
      <w:r w:rsidRPr="00E33B3E">
        <w:rPr>
          <w:rStyle w:val="Emphasis"/>
          <w:rFonts w:asciiTheme="majorHAnsi" w:hAnsiTheme="majorHAnsi" w:cstheme="majorHAnsi"/>
          <w:highlight w:val="green"/>
        </w:rPr>
        <w:t>discounting for her credence</w:t>
      </w:r>
      <w:r w:rsidRPr="00E33B3E">
        <w:rPr>
          <w:rFonts w:asciiTheme="majorHAnsi" w:hAnsiTheme="majorHAnsi" w:cstheme="majorHAnsi"/>
          <w:sz w:val="14"/>
        </w:rPr>
        <w:t xml:space="preserve">, matters 1028 times more in expectation. Thus, even though she is quite confident in the “optimistic” hypothesis, she should premise her choices almost entirely on the “pessimistic” hypothesis.11 More generally, </w:t>
      </w:r>
      <w:r w:rsidRPr="00E33B3E">
        <w:rPr>
          <w:rStyle w:val="Emphasis"/>
          <w:rFonts w:asciiTheme="majorHAnsi" w:hAnsiTheme="majorHAnsi" w:cstheme="majorHAnsi"/>
          <w:highlight w:val="green"/>
        </w:rPr>
        <w:t xml:space="preserve">she will </w:t>
      </w:r>
      <w:r w:rsidRPr="00E33B3E">
        <w:rPr>
          <w:rStyle w:val="Emphasis"/>
          <w:rFonts w:asciiTheme="majorHAnsi" w:hAnsiTheme="majorHAnsi" w:cstheme="majorHAnsi"/>
        </w:rPr>
        <w:t xml:space="preserve">end </w:t>
      </w:r>
      <w:r w:rsidRPr="00E33B3E">
        <w:rPr>
          <w:rStyle w:val="Emphasis"/>
          <w:rFonts w:asciiTheme="majorHAnsi" w:hAnsiTheme="majorHAnsi" w:cstheme="majorHAnsi"/>
          <w:highlight w:val="green"/>
        </w:rPr>
        <w:t>giv</w:t>
      </w:r>
      <w:r w:rsidRPr="00E33B3E">
        <w:rPr>
          <w:rStyle w:val="Emphasis"/>
          <w:rFonts w:asciiTheme="majorHAnsi" w:hAnsiTheme="majorHAnsi" w:cstheme="majorHAnsi"/>
        </w:rPr>
        <w:t>ing</w:t>
      </w:r>
      <w:r w:rsidRPr="00E33B3E">
        <w:rPr>
          <w:rStyle w:val="Emphasis"/>
          <w:rFonts w:asciiTheme="majorHAnsi" w:hAnsiTheme="majorHAnsi" w:cstheme="majorHAnsi"/>
          <w:highlight w:val="green"/>
        </w:rPr>
        <w:t xml:space="preserve"> almost no practical weight to states that imply </w:t>
      </w:r>
      <w:r w:rsidRPr="00E33B3E">
        <w:rPr>
          <w:rStyle w:val="Emphasis"/>
          <w:rFonts w:asciiTheme="majorHAnsi" w:hAnsiTheme="majorHAnsi" w:cstheme="majorHAnsi"/>
        </w:rPr>
        <w:t xml:space="preserve">a very </w:t>
      </w:r>
      <w:r w:rsidRPr="00E33B3E">
        <w:rPr>
          <w:rStyle w:val="Emphasis"/>
          <w:rFonts w:asciiTheme="majorHAnsi" w:hAnsiTheme="majorHAnsi" w:cstheme="majorHAnsi"/>
          <w:highlight w:val="green"/>
        </w:rPr>
        <w:t>large population</w:t>
      </w:r>
      <w:r w:rsidRPr="00E33B3E">
        <w:rPr>
          <w:rFonts w:asciiTheme="majorHAnsi" w:hAnsiTheme="majorHAnsi" w:cstheme="majorHAnsi"/>
          <w:sz w:val="14"/>
        </w:rPr>
        <w:t xml:space="preserve">, </w:t>
      </w:r>
      <w:r w:rsidRPr="00E33B3E">
        <w:rPr>
          <w:rStyle w:val="Emphasis"/>
          <w:rFonts w:asciiTheme="majorHAnsi" w:hAnsiTheme="majorHAnsi" w:cstheme="majorHAnsi"/>
          <w:highlight w:val="green"/>
        </w:rPr>
        <w:t xml:space="preserve">even when </w:t>
      </w:r>
      <w:r w:rsidRPr="00E33B3E">
        <w:rPr>
          <w:rStyle w:val="Emphasis"/>
          <w:rFonts w:asciiTheme="majorHAnsi" w:hAnsiTheme="majorHAnsi" w:cstheme="majorHAnsi"/>
        </w:rPr>
        <w:t xml:space="preserve">those states are very </w:t>
      </w:r>
      <w:r w:rsidRPr="00E33B3E">
        <w:rPr>
          <w:rStyle w:val="Emphasis"/>
          <w:rFonts w:asciiTheme="majorHAnsi" w:hAnsiTheme="majorHAnsi" w:cstheme="majorHAnsi"/>
          <w:highlight w:val="green"/>
        </w:rPr>
        <w:t>probable</w:t>
      </w:r>
      <w:r w:rsidRPr="00E33B3E">
        <w:rPr>
          <w:rFonts w:asciiTheme="majorHAnsi" w:hAnsiTheme="majorHAnsi" w:cstheme="majorHAnsi"/>
          <w:sz w:val="14"/>
        </w:rPr>
        <w:t xml:space="preserve">. Apart from optimism about the future of humanity, such states might correspond to (i) hypotheses that attribute sentience to more beings, e.g., to insects, other invertebrates, or relatively simple artificial intelligences or (ii) cosmological hypotheses that imply that the Universe is very large and hence contains many nonEarth-originating welfare subjects (as well as exobiological hypotheses that imply a higher probability of welfare subjects emerging in a given star system). If we find this general phenomenon of “small-population swamping” counterintuitive, then ignoring small probabilities won’t help, since we cannot assume that small-population scenarios will always deserve de minimis probabilities. Maybe the conclusion to draw is that some population axiologies cannot be combined with standard decision theory, but must be equipped with their own, bespoke theories of decision-making under risk that avoid the tyranny of small population scenarios. It not immediately obvious what these decision theories should look like, and in departing from standard decision theory, they are likely to incur significant theoretical costs.12 But in any case, if we conclude that certain views. </w:t>
      </w:r>
      <w:r w:rsidRPr="00E33B3E">
        <w:rPr>
          <w:rStyle w:val="Emphasis"/>
          <w:rFonts w:asciiTheme="majorHAnsi" w:hAnsiTheme="majorHAnsi" w:cstheme="majorHAnsi"/>
        </w:rPr>
        <w:t>in population ethics cannot safely appeal to the best developed and most widely accepted theory of decision-making under risk</w:t>
      </w:r>
      <w:r w:rsidRPr="00E33B3E">
        <w:rPr>
          <w:rFonts w:asciiTheme="majorHAnsi" w:hAnsiTheme="majorHAnsi" w:cstheme="majorHAnsi"/>
          <w:sz w:val="14"/>
        </w:rPr>
        <w:t xml:space="preserve">, this on its own would be a notable conclusion. Absent some clever decision-theoretic escape, we are left with a conditional: </w:t>
      </w:r>
      <w:r w:rsidRPr="00E33B3E">
        <w:rPr>
          <w:rStyle w:val="Emphasis"/>
          <w:rFonts w:asciiTheme="majorHAnsi" w:hAnsiTheme="majorHAnsi" w:cstheme="majorHAnsi"/>
          <w:highlight w:val="green"/>
        </w:rPr>
        <w:t>If</w:t>
      </w:r>
      <w:r w:rsidRPr="00E33B3E">
        <w:rPr>
          <w:rFonts w:asciiTheme="majorHAnsi" w:hAnsiTheme="majorHAnsi" w:cstheme="majorHAnsi"/>
          <w:sz w:val="14"/>
        </w:rPr>
        <w:t xml:space="preserve"> average </w:t>
      </w:r>
      <w:r w:rsidRPr="00E33B3E">
        <w:rPr>
          <w:rStyle w:val="Emphasis"/>
          <w:rFonts w:asciiTheme="majorHAnsi" w:hAnsiTheme="majorHAnsi" w:cstheme="majorHAnsi"/>
          <w:highlight w:val="green"/>
        </w:rPr>
        <w:t>utilitarianism</w:t>
      </w:r>
      <w:r w:rsidRPr="00E33B3E">
        <w:rPr>
          <w:rFonts w:asciiTheme="majorHAnsi" w:hAnsiTheme="majorHAnsi" w:cstheme="majorHAnsi"/>
          <w:sz w:val="14"/>
        </w:rPr>
        <w:t xml:space="preserve">, a variable value view, or rank-discounted utilitarianism </w:t>
      </w:r>
      <w:r w:rsidRPr="00E33B3E">
        <w:rPr>
          <w:rStyle w:val="Emphasis"/>
          <w:rFonts w:asciiTheme="majorHAnsi" w:hAnsiTheme="majorHAnsi" w:cstheme="majorHAnsi"/>
          <w:highlight w:val="green"/>
        </w:rPr>
        <w:t>is correct</w:t>
      </w:r>
      <w:r w:rsidRPr="00E33B3E">
        <w:rPr>
          <w:rFonts w:asciiTheme="majorHAnsi" w:hAnsiTheme="majorHAnsi" w:cstheme="majorHAnsi"/>
          <w:sz w:val="14"/>
        </w:rPr>
        <w:t xml:space="preserve">, then the </w:t>
      </w:r>
      <w:r w:rsidRPr="00E33B3E">
        <w:rPr>
          <w:rStyle w:val="Emphasis"/>
          <w:rFonts w:asciiTheme="majorHAnsi" w:hAnsiTheme="majorHAnsi" w:cstheme="majorHAnsi"/>
          <w:highlight w:val="green"/>
        </w:rPr>
        <w:t>best thing we can do</w:t>
      </w:r>
      <w:r w:rsidRPr="00E33B3E">
        <w:rPr>
          <w:rFonts w:asciiTheme="majorHAnsi" w:hAnsiTheme="majorHAnsi" w:cstheme="majorHAnsi"/>
          <w:sz w:val="14"/>
        </w:rPr>
        <w:t xml:space="preserve">, ex ante, to </w:t>
      </w:r>
      <w:r w:rsidRPr="00E33B3E">
        <w:rPr>
          <w:rStyle w:val="Emphasis"/>
          <w:rFonts w:asciiTheme="majorHAnsi" w:hAnsiTheme="majorHAnsi" w:cstheme="majorHAnsi"/>
          <w:highlight w:val="green"/>
        </w:rPr>
        <w:t>make the world a better place is to act selfishly</w:t>
      </w:r>
      <w:r w:rsidRPr="00E33B3E">
        <w:rPr>
          <w:rFonts w:asciiTheme="majorHAnsi" w:hAnsiTheme="majorHAnsi" w:cstheme="majorHAnsi"/>
          <w:sz w:val="14"/>
        </w:rPr>
        <w:t xml:space="preserve"> (to greater or lesser extents, depending on the axiology). This leaves us, of course, with two further options: </w:t>
      </w:r>
      <w:r w:rsidRPr="00E33B3E">
        <w:rPr>
          <w:rStyle w:val="Emphasis"/>
          <w:rFonts w:asciiTheme="majorHAnsi" w:hAnsiTheme="majorHAnsi" w:cstheme="majorHAnsi"/>
          <w:highlight w:val="green"/>
        </w:rPr>
        <w:t xml:space="preserve">Reject all these axiologies, or embrace </w:t>
      </w:r>
      <w:r w:rsidRPr="00E33B3E">
        <w:rPr>
          <w:rStyle w:val="Emphasis"/>
          <w:rFonts w:asciiTheme="majorHAnsi" w:hAnsiTheme="majorHAnsi" w:cstheme="majorHAnsi"/>
        </w:rPr>
        <w:t>(de</w:t>
      </w:r>
      <w:r w:rsidRPr="00E33B3E">
        <w:rPr>
          <w:rFonts w:asciiTheme="majorHAnsi" w:hAnsiTheme="majorHAnsi" w:cstheme="majorHAnsi"/>
          <w:sz w:val="14"/>
        </w:rPr>
        <w:t xml:space="preserve"> facto, impartially motivated) </w:t>
      </w:r>
      <w:r w:rsidRPr="00E33B3E">
        <w:rPr>
          <w:rStyle w:val="Emphasis"/>
          <w:rFonts w:asciiTheme="majorHAnsi" w:hAnsiTheme="majorHAnsi" w:cstheme="majorHAnsi"/>
          <w:highlight w:val="green"/>
        </w:rPr>
        <w:t>ethical egoism.</w:t>
      </w:r>
    </w:p>
    <w:p w14:paraId="4B8BA9FA" w14:textId="77777777" w:rsidR="00E33B3E" w:rsidRPr="00E33B3E" w:rsidRDefault="00E33B3E" w:rsidP="00E33B3E">
      <w:pPr>
        <w:rPr>
          <w:rFonts w:asciiTheme="majorHAnsi" w:hAnsiTheme="majorHAnsi" w:cstheme="majorHAnsi"/>
          <w:sz w:val="14"/>
        </w:rPr>
      </w:pPr>
      <w:r w:rsidRPr="00E33B3E">
        <w:rPr>
          <w:rFonts w:asciiTheme="majorHAnsi" w:hAnsiTheme="majorHAnsi" w:cstheme="majorHAnsi"/>
          <w:noProof/>
        </w:rPr>
        <w:lastRenderedPageBreak/>
        <w:drawing>
          <wp:inline distT="0" distB="0" distL="0" distR="0" wp14:anchorId="27BEAC7A" wp14:editId="58EB9E75">
            <wp:extent cx="11213465" cy="3886200"/>
            <wp:effectExtent l="0" t="0" r="6985"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213465" cy="3886200"/>
                    </a:xfrm>
                    <a:prstGeom prst="rect">
                      <a:avLst/>
                    </a:prstGeom>
                    <a:noFill/>
                    <a:ln>
                      <a:noFill/>
                    </a:ln>
                  </pic:spPr>
                </pic:pic>
              </a:graphicData>
            </a:graphic>
          </wp:inline>
        </w:drawing>
      </w:r>
    </w:p>
    <w:p w14:paraId="2A0700A4" w14:textId="77777777" w:rsidR="00E33B3E" w:rsidRPr="00E33B3E" w:rsidRDefault="00E33B3E" w:rsidP="00E33B3E">
      <w:pPr>
        <w:pStyle w:val="Heading4"/>
        <w:rPr>
          <w:rFonts w:asciiTheme="majorHAnsi" w:hAnsiTheme="majorHAnsi" w:cstheme="majorHAnsi"/>
        </w:rPr>
      </w:pPr>
      <w:r w:rsidRPr="00E33B3E">
        <w:rPr>
          <w:rFonts w:asciiTheme="majorHAnsi" w:hAnsiTheme="majorHAnsi" w:cstheme="majorHAnsi"/>
        </w:rPr>
        <w:t>3] Neuroscience – humans constitutively are selfish and imbued with contradictions in moral decision making.</w:t>
      </w:r>
    </w:p>
    <w:p w14:paraId="69B06519" w14:textId="77777777" w:rsidR="00E33B3E" w:rsidRPr="00E33B3E" w:rsidRDefault="00E33B3E" w:rsidP="00E33B3E">
      <w:pPr>
        <w:rPr>
          <w:rFonts w:asciiTheme="majorHAnsi" w:hAnsiTheme="majorHAnsi" w:cstheme="majorHAnsi"/>
        </w:rPr>
      </w:pPr>
      <w:r w:rsidRPr="00E33B3E">
        <w:rPr>
          <w:rStyle w:val="Style13ptBold"/>
          <w:rFonts w:asciiTheme="majorHAnsi" w:hAnsiTheme="majorHAnsi" w:cstheme="majorHAnsi"/>
        </w:rPr>
        <w:t>FeldmanHall 12</w:t>
      </w:r>
      <w:r w:rsidRPr="00E33B3E">
        <w:rPr>
          <w:rFonts w:asciiTheme="majorHAnsi" w:hAnsiTheme="majorHAnsi" w:cstheme="majorHAnsi"/>
        </w:rPr>
        <w:t xml:space="preserve"> FeldmanHall, Oriel et al. “Differential neural circuitry and self-interest in real vs hypothetical moral decisions.” Social cognitive and affective neuroscience vol. 7,7 (2012): 743-51. doi:10.1093/scan/nss069 CHO</w:t>
      </w:r>
    </w:p>
    <w:p w14:paraId="2F2361E6" w14:textId="77777777" w:rsidR="00E33B3E" w:rsidRPr="00E33B3E" w:rsidRDefault="00E33B3E" w:rsidP="00E33B3E">
      <w:pPr>
        <w:rPr>
          <w:rFonts w:asciiTheme="majorHAnsi" w:hAnsiTheme="majorHAnsi" w:cstheme="majorHAnsi"/>
          <w:sz w:val="14"/>
        </w:rPr>
      </w:pPr>
      <w:r w:rsidRPr="00E33B3E">
        <w:rPr>
          <w:rFonts w:asciiTheme="majorHAnsi" w:hAnsiTheme="majorHAnsi" w:cstheme="majorHAnsi"/>
          <w:sz w:val="14"/>
        </w:rPr>
        <w:t xml:space="preserve">This study examined the moral dynamic of self-gain vs other-welfare during real and hypothetical conditions. Our behavioral results show that </w:t>
      </w:r>
      <w:r w:rsidRPr="00E33B3E">
        <w:rPr>
          <w:rStyle w:val="Emphasis"/>
          <w:rFonts w:asciiTheme="majorHAnsi" w:hAnsiTheme="majorHAnsi" w:cstheme="majorHAnsi"/>
          <w:highlight w:val="green"/>
        </w:rPr>
        <w:t>moral decisions with real consequences diverge from hypothetical moral choices</w:t>
      </w:r>
      <w:r w:rsidRPr="00E33B3E">
        <w:rPr>
          <w:rStyle w:val="Emphasis"/>
          <w:rFonts w:asciiTheme="majorHAnsi" w:hAnsiTheme="majorHAnsi" w:cstheme="majorHAnsi"/>
        </w:rPr>
        <w:t>,</w:t>
      </w:r>
      <w:r w:rsidRPr="00E33B3E">
        <w:rPr>
          <w:rFonts w:asciiTheme="majorHAnsi" w:hAnsiTheme="majorHAnsi" w:cstheme="majorHAnsi"/>
          <w:sz w:val="14"/>
        </w:rPr>
        <w:t xml:space="preserve"> verifying the ‘hypothetical bias’ effect (Kang et al., 2011). Compared with imagining their moral actions, </w:t>
      </w:r>
      <w:r w:rsidRPr="00E33B3E">
        <w:rPr>
          <w:rStyle w:val="Emphasis"/>
          <w:rFonts w:asciiTheme="majorHAnsi" w:hAnsiTheme="majorHAnsi" w:cstheme="majorHAnsi"/>
          <w:highlight w:val="green"/>
        </w:rPr>
        <w:t>people who make moral decisions under real conditions keep more money and inflict more pain on another subject</w:t>
      </w:r>
      <w:r w:rsidRPr="00E33B3E">
        <w:rPr>
          <w:rFonts w:asciiTheme="majorHAnsi" w:hAnsiTheme="majorHAnsi" w:cstheme="majorHAnsi"/>
          <w:sz w:val="14"/>
        </w:rPr>
        <w:t xml:space="preserve">. Although the research exploring real moral action is limited (Moll et al., 2006; Baumgartner et al., 2009; Greene and Paxton, 2009), our results stand in stark contrast to findings demonstrating that people act more morally than they think they will (Teper et al., 2011). Our results also contradict the accumulated research illustrating a basic aversion to harming others (Greene et al., 2001; Cushman et al., 2012). We contend that this is likely due to the fact that many of the moral scenarios used within the moral literature do not pit the fundamental motivation of not harming others (physically or psychological) against that of maximizing self-gain (Haidt, 2007). Accordingly, our findings reveal that engaging the </w:t>
      </w:r>
      <w:r w:rsidRPr="00E33B3E">
        <w:rPr>
          <w:rStyle w:val="Emphasis"/>
          <w:rFonts w:asciiTheme="majorHAnsi" w:hAnsiTheme="majorHAnsi" w:cstheme="majorHAnsi"/>
          <w:highlight w:val="green"/>
        </w:rPr>
        <w:t>complex motivations of self-benefit</w:t>
      </w:r>
      <w:r w:rsidRPr="00E33B3E">
        <w:rPr>
          <w:rFonts w:asciiTheme="majorHAnsi" w:hAnsiTheme="majorHAnsi" w:cstheme="majorHAnsi"/>
          <w:sz w:val="14"/>
        </w:rPr>
        <w:t>—a force endemic to many moral decisions—</w:t>
      </w:r>
      <w:r w:rsidRPr="00E33B3E">
        <w:rPr>
          <w:rStyle w:val="Emphasis"/>
          <w:rFonts w:asciiTheme="majorHAnsi" w:hAnsiTheme="majorHAnsi" w:cstheme="majorHAnsi"/>
          <w:highlight w:val="green"/>
        </w:rPr>
        <w:t>can critically influence moral action</w:t>
      </w:r>
      <w:r w:rsidRPr="00E33B3E">
        <w:rPr>
          <w:rFonts w:asciiTheme="majorHAnsi" w:hAnsiTheme="majorHAnsi" w:cstheme="majorHAnsi"/>
          <w:sz w:val="14"/>
        </w:rPr>
        <w:t xml:space="preserve">. Our fMRI results identify a common neural network for real and hypothetical moral cognition, as well as distinct circuitry specific to real and imagined moral choices. Moral decisions—regardless of condition—activated the insula, MCC and dorsal TPJ, areas essential in higher order social processes, such as empathy (Singer et al., 2004). This neural circuitry is well instantiated in the social neuroscience literature and fits with the findings that moral choices are influenced by neural systems whose primary role is to facilitate cooperation (Rilling and Sanfey, 2011). The TPJ has been specifically implicated in decoding social cues, such as agency, intentionality and the mental states of others (Young and Saxe, 2008). For example, TPJ activation correlates with the extent to which another’s intentions are taken into account (Young and Saxe, 2009) and transiently disrupting TPJ activity leads to interference with using mental state information to make moral judgments (Young et al., 2010). Although there is a large amount of research indicating that the TPJ codes for our ability to mentalize, there is also evidence that the TPJ activates during attentional switching (Mitchell, 2008). In addition, one study revealed that patients with lesions to the TPJ do not show domain-specific deficits for false belief tasks (Apperly et al., 2007). Although these differential findings suggest that the specific functionality of the TPJ remains unclear, we propose that TPJ engagement during real and imagined moral decisions suggests a similar mentalizing process is at play in both real and hypothetical moral decision-making: when deciding how much harm to apply to another, subjects may conscript a mental state representation of the Receiver, allowing them to weigh up the potential consequences of their decision. This neural finding reinforces the role of the TPJ—and thus the likely role of mental state reasoning and inference—in moral reasoning. However, we also found distinct </w:t>
      </w:r>
      <w:r w:rsidRPr="00E33B3E">
        <w:rPr>
          <w:rFonts w:asciiTheme="majorHAnsi" w:hAnsiTheme="majorHAnsi" w:cstheme="majorHAnsi"/>
          <w:sz w:val="14"/>
        </w:rPr>
        <w:lastRenderedPageBreak/>
        <w:t xml:space="preserve">neural signatures for both real and imagined moral decisions. In line with the literature, hypothetical moral decisions were specifically subserved by activations in the PCC and mPFC—regions also implicated in prospection, by which abridged simulations of reality are generated (Gilbert and Wilson, 2007). Although the overall pattern of brain activation during these hypothetical moral decisions replicates the moral network identified in previous research (Greene et al., 2001), the fact that the PCC and mPFC are activated both during prospection and during hypothetical moral decision-making implies that this region is recruited for a wide spectrum of imagination-based cognition (Hassabis and Maguire, 2009). </w:t>
      </w:r>
      <w:r w:rsidRPr="00E33B3E">
        <w:rPr>
          <w:rStyle w:val="Emphasis"/>
          <w:rFonts w:asciiTheme="majorHAnsi" w:hAnsiTheme="majorHAnsi" w:cstheme="majorHAnsi"/>
          <w:highlight w:val="green"/>
        </w:rPr>
        <w:t>Thus, either hypothetical moral decisions and imagination share</w:t>
      </w:r>
      <w:r w:rsidRPr="00E33B3E">
        <w:rPr>
          <w:rFonts w:asciiTheme="majorHAnsi" w:hAnsiTheme="majorHAnsi" w:cstheme="majorHAnsi"/>
          <w:sz w:val="14"/>
        </w:rPr>
        <w:t xml:space="preserve"> a similar network or hypothetical moral decisions significantly </w:t>
      </w:r>
      <w:r w:rsidRPr="00E33B3E">
        <w:rPr>
          <w:rFonts w:asciiTheme="majorHAnsi" w:hAnsiTheme="majorHAnsi" w:cstheme="majorHAnsi"/>
          <w:sz w:val="14"/>
          <w:highlight w:val="green"/>
        </w:rPr>
        <w:t>r</w:t>
      </w:r>
      <w:r w:rsidRPr="00E33B3E">
        <w:rPr>
          <w:rStyle w:val="Emphasis"/>
          <w:rFonts w:asciiTheme="majorHAnsi" w:hAnsiTheme="majorHAnsi" w:cstheme="majorHAnsi"/>
          <w:highlight w:val="green"/>
        </w:rPr>
        <w:t>ely on the imperfect systems</w:t>
      </w:r>
      <w:r w:rsidRPr="00E33B3E">
        <w:rPr>
          <w:rStyle w:val="Emphasis"/>
          <w:rFonts w:asciiTheme="majorHAnsi" w:hAnsiTheme="majorHAnsi" w:cstheme="majorHAnsi"/>
        </w:rPr>
        <w:t xml:space="preserve"> </w:t>
      </w:r>
      <w:r w:rsidRPr="00E33B3E">
        <w:rPr>
          <w:rFonts w:asciiTheme="majorHAnsi" w:hAnsiTheme="majorHAnsi" w:cstheme="majorHAnsi"/>
          <w:sz w:val="14"/>
        </w:rPr>
        <w:t xml:space="preserve">of prospection and imagination. Further research exploring whether the PCC and mPFC are specific to hypothetical moral decisions, or recruited more generally for imagining future events, would help clarify their roles within the moral network. In contrast, </w:t>
      </w:r>
      <w:r w:rsidRPr="00E33B3E">
        <w:rPr>
          <w:rStyle w:val="Emphasis"/>
          <w:rFonts w:asciiTheme="majorHAnsi" w:hAnsiTheme="majorHAnsi" w:cstheme="majorHAnsi"/>
          <w:highlight w:val="green"/>
        </w:rPr>
        <w:t>real moral decisions differentially recruited the amygdala</w:t>
      </w:r>
      <w:r w:rsidRPr="00E33B3E">
        <w:rPr>
          <w:rFonts w:asciiTheme="majorHAnsi" w:hAnsiTheme="majorHAnsi" w:cstheme="majorHAnsi"/>
          <w:sz w:val="14"/>
        </w:rPr>
        <w:t xml:space="preserve">. These results are consistent with the vast literature implicating the amygdala in processing social evaluations (Phelps, 2006), emotionally relevant information (Sander et al., 2003) and salient stimuli (Ewbank et al., 2009). Research on moral cognition further implicates amygdala activation in response to aversive moral phenomena (Berthoz et al., 2006; Kedia et al., 2008; Glenn et al., 2009); however, this finding is not systematically observed in moral paradigms (Raine and Yang, 2006). In line with the literature, it is possible that in the Real PvG task the amygdala is coding the aversive nature of the moral decision; however, distress ratings indicated that both conditions were perceived as equally aversive. Accordingly, an alternative interpretation is that the amygdala is monitoring the salience, relevance and motivational significance (Mitchell et al., 2002) of the real moral choice space. Decisions, which produce real aversive consequences (i.e. lose money or harm another), are far more salient and meaningful than decisions that do not incur behaviorally relevant outcomes. The amygdala is also commonly recruited for decisions which rely on social signals to emotionally learn positive and negative associations (Hooker et al., 2006). It is possible that the amygdala activation found for real moral decisions is signaling reinforcement expectancy information of both the positively (self-benefit) and negatively (harm to another) valenced stimuli (Blair, 2007), which then subsequently guides behavior (Prevost et al., 2011). This theory not only accounts for the differential behavioral findings between the real and hypothetical conditions but also it is consistent with the more general theoretical consensus regarding human moral cognition (Moll et al., 2005), which emphasizes how lower order regions like the amygdala modulate higher order rational processes (Dalgleish, 2004). Our </w:t>
      </w:r>
      <w:r w:rsidRPr="00E33B3E">
        <w:rPr>
          <w:rStyle w:val="Emphasis"/>
          <w:rFonts w:asciiTheme="majorHAnsi" w:hAnsiTheme="majorHAnsi" w:cstheme="majorHAnsi"/>
          <w:highlight w:val="green"/>
        </w:rPr>
        <w:t>fMRI results</w:t>
      </w:r>
      <w:r w:rsidRPr="00E33B3E">
        <w:rPr>
          <w:rFonts w:asciiTheme="majorHAnsi" w:hAnsiTheme="majorHAnsi" w:cstheme="majorHAnsi"/>
          <w:sz w:val="14"/>
        </w:rPr>
        <w:t xml:space="preserve"> further indicate that there are </w:t>
      </w:r>
      <w:r w:rsidRPr="00E33B3E">
        <w:rPr>
          <w:rStyle w:val="Emphasis"/>
          <w:rFonts w:asciiTheme="majorHAnsi" w:hAnsiTheme="majorHAnsi" w:cstheme="majorHAnsi"/>
          <w:highlight w:val="green"/>
        </w:rPr>
        <w:t>dissociable neural mechanisms underlying selfish</w:t>
      </w:r>
      <w:r w:rsidRPr="00E33B3E">
        <w:rPr>
          <w:rFonts w:asciiTheme="majorHAnsi" w:hAnsiTheme="majorHAnsi" w:cstheme="majorHAnsi"/>
          <w:sz w:val="14"/>
        </w:rPr>
        <w:t xml:space="preserve"> and </w:t>
      </w:r>
      <w:r w:rsidRPr="00E33B3E">
        <w:rPr>
          <w:rStyle w:val="Emphasis"/>
          <w:rFonts w:asciiTheme="majorHAnsi" w:hAnsiTheme="majorHAnsi" w:cstheme="majorHAnsi"/>
          <w:highlight w:val="green"/>
        </w:rPr>
        <w:t>pro-social decisions</w:t>
      </w:r>
      <w:r w:rsidRPr="00E33B3E">
        <w:rPr>
          <w:rFonts w:asciiTheme="majorHAnsi" w:hAnsiTheme="majorHAnsi" w:cstheme="majorHAnsi"/>
          <w:sz w:val="14"/>
        </w:rPr>
        <w:t xml:space="preserve">. In the Real PvG, decisions that </w:t>
      </w:r>
      <w:r w:rsidRPr="00E33B3E">
        <w:rPr>
          <w:rStyle w:val="Emphasis"/>
          <w:rFonts w:asciiTheme="majorHAnsi" w:hAnsiTheme="majorHAnsi" w:cstheme="majorHAnsi"/>
          <w:highlight w:val="green"/>
        </w:rPr>
        <w:t>maximized</w:t>
      </w:r>
      <w:r w:rsidRPr="00E33B3E">
        <w:rPr>
          <w:rFonts w:asciiTheme="majorHAnsi" w:hAnsiTheme="majorHAnsi" w:cstheme="majorHAnsi"/>
          <w:sz w:val="14"/>
        </w:rPr>
        <w:t xml:space="preserve"> financial benefit </w:t>
      </w:r>
      <w:r w:rsidRPr="00E33B3E">
        <w:rPr>
          <w:rStyle w:val="Emphasis"/>
          <w:rFonts w:asciiTheme="majorHAnsi" w:hAnsiTheme="majorHAnsi" w:cstheme="majorHAnsi"/>
          <w:highlight w:val="green"/>
        </w:rPr>
        <w:t>(selfish decisions</w:t>
      </w:r>
      <w:r w:rsidRPr="00E33B3E">
        <w:rPr>
          <w:rStyle w:val="Emphasis"/>
          <w:rFonts w:asciiTheme="majorHAnsi" w:hAnsiTheme="majorHAnsi" w:cstheme="majorHAnsi"/>
        </w:rPr>
        <w:t>)</w:t>
      </w:r>
      <w:r w:rsidRPr="00E33B3E">
        <w:rPr>
          <w:rFonts w:asciiTheme="majorHAnsi" w:hAnsiTheme="majorHAnsi" w:cstheme="majorHAnsi"/>
          <w:sz w:val="14"/>
        </w:rPr>
        <w:t xml:space="preserve"> correlated with activity in the OFC, dlPFC and dACC—regions that support the integration of reward and value representations (Schoenbaum and Roesch, 2005), </w:t>
      </w:r>
      <w:r w:rsidRPr="00E33B3E">
        <w:rPr>
          <w:rStyle w:val="Emphasis"/>
          <w:rFonts w:asciiTheme="majorHAnsi" w:hAnsiTheme="majorHAnsi" w:cstheme="majorHAnsi"/>
          <w:highlight w:val="green"/>
        </w:rPr>
        <w:t>specifically monetary gain</w:t>
      </w:r>
      <w:r w:rsidRPr="00E33B3E">
        <w:rPr>
          <w:rFonts w:asciiTheme="majorHAnsi" w:hAnsiTheme="majorHAnsi" w:cstheme="majorHAnsi"/>
          <w:sz w:val="14"/>
        </w:rPr>
        <w:t xml:space="preserve"> (Holroyd et al., 2004) and loss (Bush et al., 2002). Furthermore, the dACC was found to </w:t>
      </w:r>
      <w:r w:rsidRPr="00E33B3E">
        <w:rPr>
          <w:rStyle w:val="Emphasis"/>
          <w:rFonts w:asciiTheme="majorHAnsi" w:hAnsiTheme="majorHAnsi" w:cstheme="majorHAnsi"/>
          <w:highlight w:val="green"/>
        </w:rPr>
        <w:t>negatively correlate with empathic</w:t>
      </w:r>
      <w:r w:rsidRPr="00E33B3E">
        <w:rPr>
          <w:rFonts w:asciiTheme="majorHAnsi" w:hAnsiTheme="majorHAnsi" w:cstheme="majorHAnsi"/>
          <w:sz w:val="14"/>
        </w:rPr>
        <w:t xml:space="preserve"> concern scores and positively correlate with self-reported similarity ratings in the Real PvG task. Together, this suggests that the dACC may be monitoring conflicting motive states (Etkin et al., 2011). However, the dACC has been further implicated in a variety of other functions, including emotion regulation (Etkin et al., 2011), and weighing up different competing choices (Mansouri et al., 2009). Thus, it is equally plausible that the dACC is processing the conflicting negative emotions involved with choosing to harm another for self-gain (Amodio and Frith, 2006). In the PvG task, the morally guided choice is to give up the money to prevent harm to another. Unlike selfish decisions, such pro-social decisions showed significantly greater activation in the rACC/mPFC and right temporal pole, demonstrating that the nature of real moral decisions can be predicted by dissociable networks within the PFC. The rACC/mPFC is a structure engaged in generating empathic feelings for in-group members (Mathur et al., 2010) and for coding feelings of altruistic guilt and distress during theory of mind tasks (Fletcher et al., 1995). Clinical data have also shown that lesions to this area stunt moral emotions, such as compassion, shame and guilt, and contribute to overall deficits in emotional processing (Mendez and Shapira, 2009). In fact, research has demonstrated the rACC/mPFC as a region that responds specifically to the aversion of not harming others (Young and Dungan, 2011). Based on this, we propose that the rACC/mPFC activation found for pro-social decisions could be attributed to the empathic response generated by the emotional aversion (distress) of harming another—a key motivational influence and proximate mechanism of altruistic behavior. Theorists have pointed to the importance of studying moral cognition in ecological valid and consequence-driven environments (Casebeer, 2003; Moll et al., 2005). Our results illustrate that specific regions of the moral network subserve moral choices—regardless of whether they are real or imagined. However, we also </w:t>
      </w:r>
      <w:r w:rsidRPr="00E33B3E">
        <w:rPr>
          <w:rStyle w:val="Emphasis"/>
          <w:rFonts w:asciiTheme="majorHAnsi" w:hAnsiTheme="majorHAnsi" w:cstheme="majorHAnsi"/>
          <w:highlight w:val="green"/>
        </w:rPr>
        <w:t>found a divergence between real moral behavior and hypothetical moral intentions—which was reflected in the recruitment of differential neurobiological systems</w:t>
      </w:r>
      <w:r w:rsidRPr="00E33B3E">
        <w:rPr>
          <w:rFonts w:asciiTheme="majorHAnsi" w:hAnsiTheme="majorHAnsi" w:cstheme="majorHAnsi"/>
          <w:sz w:val="14"/>
        </w:rPr>
        <w:t xml:space="preserve">. Thus, if morality is a domain where situational influences and the impact of imminent, real consequences can sway our decisions, then it is crucial that cognitive neuroscience investigate moral decision-making under real conditions. </w:t>
      </w:r>
      <w:r w:rsidRPr="00E33B3E">
        <w:rPr>
          <w:rStyle w:val="Emphasis"/>
          <w:rFonts w:asciiTheme="majorHAnsi" w:hAnsiTheme="majorHAnsi" w:cstheme="majorHAnsi"/>
        </w:rPr>
        <w:t xml:space="preserve">This seems especially relevant in light of this new neurobiological evidence, supporting what the philosopher Hume presciently noted—‘the most lively thought is still inferior to the dullest sensation’ (Hume, 1977). </w:t>
      </w:r>
    </w:p>
    <w:p w14:paraId="7B6F8B05" w14:textId="77777777" w:rsidR="00E33B3E" w:rsidRPr="00E33B3E" w:rsidRDefault="00E33B3E" w:rsidP="00E33B3E">
      <w:pPr>
        <w:pStyle w:val="Heading4"/>
        <w:rPr>
          <w:rFonts w:asciiTheme="majorHAnsi" w:hAnsiTheme="majorHAnsi" w:cstheme="majorHAnsi"/>
        </w:rPr>
      </w:pPr>
      <w:r w:rsidRPr="00E33B3E">
        <w:rPr>
          <w:rFonts w:asciiTheme="majorHAnsi" w:hAnsiTheme="majorHAnsi" w:cstheme="majorHAnsi"/>
        </w:rPr>
        <w:t xml:space="preserve">That negates </w:t>
      </w:r>
    </w:p>
    <w:p w14:paraId="01353030" w14:textId="77777777" w:rsidR="00E33B3E" w:rsidRPr="00E33B3E" w:rsidRDefault="00E33B3E" w:rsidP="00E33B3E">
      <w:pPr>
        <w:pStyle w:val="Heading4"/>
        <w:rPr>
          <w:rStyle w:val="Style13ptBold"/>
          <w:rFonts w:asciiTheme="majorHAnsi" w:hAnsiTheme="majorHAnsi" w:cstheme="majorHAnsi"/>
          <w:b/>
          <w:bCs w:val="0"/>
        </w:rPr>
      </w:pPr>
      <w:r w:rsidRPr="00E33B3E">
        <w:rPr>
          <w:rFonts w:asciiTheme="majorHAnsi" w:hAnsiTheme="majorHAnsi" w:cstheme="majorHAnsi"/>
        </w:rPr>
        <w:t>1] Egoism means that theft and appropriation for self-interests are morally obligatory</w:t>
      </w:r>
    </w:p>
    <w:p w14:paraId="70864E2B" w14:textId="77777777" w:rsidR="00E33B3E" w:rsidRPr="00E33B3E" w:rsidRDefault="00E33B3E" w:rsidP="00E33B3E">
      <w:pPr>
        <w:rPr>
          <w:rFonts w:asciiTheme="majorHAnsi" w:hAnsiTheme="majorHAnsi" w:cstheme="majorHAnsi"/>
        </w:rPr>
      </w:pPr>
      <w:r w:rsidRPr="00E33B3E">
        <w:rPr>
          <w:rStyle w:val="Style13ptBold"/>
          <w:rFonts w:asciiTheme="majorHAnsi" w:hAnsiTheme="majorHAnsi" w:cstheme="majorHAnsi"/>
        </w:rPr>
        <w:t>Nobis summarizes egoism ND (The author doesn’t agree with egoism but explains what egoism would conclude in)</w:t>
      </w:r>
      <w:r w:rsidRPr="00E33B3E">
        <w:rPr>
          <w:rFonts w:asciiTheme="majorHAnsi" w:hAnsiTheme="majorHAnsi" w:cstheme="majorHAnsi"/>
        </w:rPr>
        <w:t xml:space="preserve"> [Nathan Nobis; Teaching Philosophy. 1000-Word Philosophy. Animals and Ethics 101; No Date; "Ethical Egoism"; 1000-Word Philosophy: An Introductory Anthology; https://1000wordphilosophy.com/2020/02/02/ethical-egoism/; 12-18-2021] //Miller</w:t>
      </w:r>
    </w:p>
    <w:p w14:paraId="6B71B251" w14:textId="77777777" w:rsidR="00E33B3E" w:rsidRPr="00E33B3E" w:rsidRDefault="00E33B3E" w:rsidP="00E33B3E">
      <w:pPr>
        <w:rPr>
          <w:rFonts w:asciiTheme="majorHAnsi" w:hAnsiTheme="majorHAnsi" w:cstheme="majorHAnsi"/>
          <w:sz w:val="12"/>
        </w:rPr>
      </w:pPr>
      <w:r w:rsidRPr="00E33B3E">
        <w:rPr>
          <w:rFonts w:asciiTheme="majorHAnsi" w:hAnsiTheme="majorHAnsi" w:cstheme="majorHAnsi"/>
          <w:sz w:val="12"/>
        </w:rPr>
        <w:lastRenderedPageBreak/>
        <w:t xml:space="preserve">3.3. Egoism and Wronging Others for Your Own Gain Another objection takes us to the heart of the matter. </w:t>
      </w:r>
      <w:r w:rsidRPr="00E33B3E">
        <w:rPr>
          <w:rStyle w:val="Emphasis"/>
          <w:rFonts w:asciiTheme="majorHAnsi" w:hAnsiTheme="majorHAnsi" w:cstheme="majorHAnsi"/>
          <w:highlight w:val="green"/>
        </w:rPr>
        <w:t>Imagine</w:t>
      </w:r>
      <w:r w:rsidRPr="00E33B3E">
        <w:rPr>
          <w:rFonts w:asciiTheme="majorHAnsi" w:hAnsiTheme="majorHAnsi" w:cstheme="majorHAnsi"/>
          <w:sz w:val="12"/>
        </w:rPr>
        <w:t xml:space="preserve"> this: </w:t>
      </w:r>
      <w:r w:rsidRPr="00E33B3E">
        <w:rPr>
          <w:rStyle w:val="Emphasis"/>
          <w:rFonts w:asciiTheme="majorHAnsi" w:hAnsiTheme="majorHAnsi" w:cstheme="majorHAnsi"/>
        </w:rPr>
        <w:t xml:space="preserve">Your credit card bill is due tonight, but you won’t be able to pay the full amount until next month, so </w:t>
      </w:r>
      <w:r w:rsidRPr="00E33B3E">
        <w:rPr>
          <w:rStyle w:val="Emphasis"/>
          <w:rFonts w:asciiTheme="majorHAnsi" w:hAnsiTheme="majorHAnsi" w:cstheme="majorHAnsi"/>
          <w:highlight w:val="green"/>
        </w:rPr>
        <w:t>you will be charged</w:t>
      </w:r>
      <w:r w:rsidRPr="00E33B3E">
        <w:rPr>
          <w:rStyle w:val="Emphasis"/>
          <w:rFonts w:asciiTheme="majorHAnsi" w:hAnsiTheme="majorHAnsi" w:cstheme="majorHAnsi"/>
        </w:rPr>
        <w:t xml:space="preserve"> interest and </w:t>
      </w:r>
      <w:r w:rsidRPr="00E33B3E">
        <w:rPr>
          <w:rStyle w:val="Emphasis"/>
          <w:rFonts w:asciiTheme="majorHAnsi" w:hAnsiTheme="majorHAnsi" w:cstheme="majorHAnsi"/>
          <w:highlight w:val="green"/>
        </w:rPr>
        <w:t>a</w:t>
      </w:r>
      <w:r w:rsidRPr="00E33B3E">
        <w:rPr>
          <w:rStyle w:val="Emphasis"/>
          <w:rFonts w:asciiTheme="majorHAnsi" w:hAnsiTheme="majorHAnsi" w:cstheme="majorHAnsi"/>
        </w:rPr>
        <w:t xml:space="preserve"> late </w:t>
      </w:r>
      <w:r w:rsidRPr="00E33B3E">
        <w:rPr>
          <w:rStyle w:val="Emphasis"/>
          <w:rFonts w:asciiTheme="majorHAnsi" w:hAnsiTheme="majorHAnsi" w:cstheme="majorHAnsi"/>
          <w:highlight w:val="green"/>
        </w:rPr>
        <w:t>fee</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You</w:t>
      </w:r>
      <w:r w:rsidRPr="00E33B3E">
        <w:rPr>
          <w:rStyle w:val="Emphasis"/>
          <w:rFonts w:asciiTheme="majorHAnsi" w:hAnsiTheme="majorHAnsi" w:cstheme="majorHAnsi"/>
        </w:rPr>
        <w:t xml:space="preserve"> just </w:t>
      </w:r>
      <w:r w:rsidRPr="00E33B3E">
        <w:rPr>
          <w:rStyle w:val="Emphasis"/>
          <w:rFonts w:asciiTheme="majorHAnsi" w:hAnsiTheme="majorHAnsi" w:cstheme="majorHAnsi"/>
          <w:highlight w:val="green"/>
        </w:rPr>
        <w:t>saw someone</w:t>
      </w:r>
      <w:r w:rsidRPr="00E33B3E">
        <w:rPr>
          <w:rStyle w:val="Emphasis"/>
          <w:rFonts w:asciiTheme="majorHAnsi" w:hAnsiTheme="majorHAnsi" w:cstheme="majorHAnsi"/>
        </w:rPr>
        <w:t xml:space="preserve">, however, accidentally </w:t>
      </w:r>
      <w:r w:rsidRPr="00E33B3E">
        <w:rPr>
          <w:rStyle w:val="Emphasis"/>
          <w:rFonts w:asciiTheme="majorHAnsi" w:hAnsiTheme="majorHAnsi" w:cstheme="majorHAnsi"/>
          <w:highlight w:val="green"/>
        </w:rPr>
        <w:t>leave their wallet</w:t>
      </w:r>
      <w:r w:rsidRPr="00E33B3E">
        <w:rPr>
          <w:rStyle w:val="Emphasis"/>
          <w:rFonts w:asciiTheme="majorHAnsi" w:hAnsiTheme="majorHAnsi" w:cstheme="majorHAnsi"/>
        </w:rPr>
        <w:t xml:space="preserve"> on a park bench with a lot of cash hanging out of it. You saw where they went, but </w:t>
      </w:r>
      <w:r w:rsidRPr="00E33B3E">
        <w:rPr>
          <w:rStyle w:val="Emphasis"/>
          <w:rFonts w:asciiTheme="majorHAnsi" w:hAnsiTheme="majorHAnsi" w:cstheme="majorHAnsi"/>
          <w:highlight w:val="green"/>
        </w:rPr>
        <w:t>you could take the cash to pay the bill and nobody would ever know</w:t>
      </w:r>
      <w:r w:rsidRPr="00E33B3E">
        <w:rPr>
          <w:rStyle w:val="Emphasis"/>
          <w:rFonts w:asciiTheme="majorHAnsi" w:hAnsiTheme="majorHAnsi" w:cstheme="majorHAnsi"/>
        </w:rPr>
        <w:t xml:space="preserve">. </w:t>
      </w:r>
      <w:r w:rsidRPr="00E33B3E">
        <w:rPr>
          <w:rFonts w:asciiTheme="majorHAnsi" w:hAnsiTheme="majorHAnsi" w:cstheme="majorHAnsi"/>
          <w:sz w:val="12"/>
        </w:rPr>
        <w:t xml:space="preserve">Also, you know of an elderly person who always carries a lot of cash on their evening walk. You know you could rob them, pay your bill, certainly never get caught and then buy dinner at a fancy restaurant. </w:t>
      </w:r>
      <w:r w:rsidRPr="00E33B3E">
        <w:rPr>
          <w:rStyle w:val="Emphasis"/>
          <w:rFonts w:asciiTheme="majorHAnsi" w:hAnsiTheme="majorHAnsi" w:cstheme="majorHAnsi"/>
          <w:highlight w:val="green"/>
        </w:rPr>
        <w:t>If ethical egoism is true</w:t>
      </w:r>
      <w:r w:rsidRPr="00E33B3E">
        <w:rPr>
          <w:rFonts w:asciiTheme="majorHAnsi" w:hAnsiTheme="majorHAnsi" w:cstheme="majorHAnsi"/>
          <w:sz w:val="12"/>
        </w:rPr>
        <w:t xml:space="preserve">, not only can </w:t>
      </w:r>
      <w:r w:rsidRPr="00E33B3E">
        <w:rPr>
          <w:rStyle w:val="StyleUnderline"/>
          <w:rFonts w:asciiTheme="majorHAnsi" w:hAnsiTheme="majorHAnsi" w:cstheme="majorHAnsi"/>
          <w:highlight w:val="green"/>
        </w:rPr>
        <w:t>you permissibly take the wallet and</w:t>
      </w:r>
      <w:r w:rsidRPr="00E33B3E">
        <w:rPr>
          <w:rFonts w:asciiTheme="majorHAnsi" w:hAnsiTheme="majorHAnsi" w:cstheme="majorHAnsi"/>
          <w:sz w:val="12"/>
        </w:rPr>
        <w:t xml:space="preserve"> rob someone, you must: </w:t>
      </w:r>
      <w:r w:rsidRPr="00E33B3E">
        <w:rPr>
          <w:rStyle w:val="StyleUnderline"/>
          <w:rFonts w:asciiTheme="majorHAnsi" w:hAnsiTheme="majorHAnsi" w:cstheme="majorHAnsi"/>
          <w:highlight w:val="green"/>
        </w:rPr>
        <w:t>not doing so would be wrong</w:t>
      </w:r>
      <w:r w:rsidRPr="00E33B3E">
        <w:rPr>
          <w:rFonts w:asciiTheme="majorHAnsi" w:hAnsiTheme="majorHAnsi" w:cstheme="majorHAnsi"/>
          <w:sz w:val="12"/>
        </w:rPr>
        <w:t xml:space="preserve">, </w:t>
      </w:r>
      <w:r w:rsidRPr="00E33B3E">
        <w:rPr>
          <w:rStyle w:val="StyleUnderline"/>
          <w:rFonts w:asciiTheme="majorHAnsi" w:hAnsiTheme="majorHAnsi" w:cstheme="majorHAnsi"/>
          <w:highlight w:val="green"/>
        </w:rPr>
        <w:t>since</w:t>
      </w:r>
      <w:r w:rsidRPr="00E33B3E">
        <w:rPr>
          <w:rFonts w:asciiTheme="majorHAnsi" w:hAnsiTheme="majorHAnsi" w:cstheme="majorHAnsi"/>
          <w:sz w:val="12"/>
        </w:rPr>
        <w:t xml:space="preserve"> these </w:t>
      </w:r>
      <w:r w:rsidRPr="00E33B3E">
        <w:rPr>
          <w:rStyle w:val="StyleUnderline"/>
          <w:rFonts w:asciiTheme="majorHAnsi" w:hAnsiTheme="majorHAnsi" w:cstheme="majorHAnsi"/>
          <w:highlight w:val="green"/>
        </w:rPr>
        <w:t>crimes are in your self-interest</w:t>
      </w:r>
      <w:r w:rsidRPr="00E33B3E">
        <w:rPr>
          <w:rFonts w:asciiTheme="majorHAnsi" w:hAnsiTheme="majorHAnsi" w:cstheme="majorHAnsi"/>
          <w:sz w:val="12"/>
        </w:rPr>
        <w:t>. (</w:t>
      </w:r>
      <w:r w:rsidRPr="00E33B3E">
        <w:rPr>
          <w:rStyle w:val="StyleUnderline"/>
          <w:rFonts w:asciiTheme="majorHAnsi" w:hAnsiTheme="majorHAnsi" w:cstheme="majorHAnsi"/>
        </w:rPr>
        <w:t>If you’d feel guilty</w:t>
      </w:r>
      <w:r w:rsidRPr="00E33B3E">
        <w:rPr>
          <w:rFonts w:asciiTheme="majorHAnsi" w:hAnsiTheme="majorHAnsi" w:cstheme="majorHAnsi"/>
          <w:sz w:val="12"/>
        </w:rPr>
        <w:t xml:space="preserve"> doing this, egoists respond that </w:t>
      </w:r>
      <w:r w:rsidRPr="00E33B3E">
        <w:rPr>
          <w:rStyle w:val="StyleUnderline"/>
          <w:rFonts w:asciiTheme="majorHAnsi" w:hAnsiTheme="majorHAnsi" w:cstheme="majorHAnsi"/>
        </w:rPr>
        <w:t>you shouldn’t since you’ve done nothing wrong on their view</w:t>
      </w:r>
      <w:r w:rsidRPr="00E33B3E">
        <w:rPr>
          <w:rFonts w:asciiTheme="majorHAnsi" w:hAnsiTheme="majorHAnsi" w:cstheme="majorHAnsi"/>
          <w:sz w:val="12"/>
        </w:rPr>
        <w:t>.) Many believe that, since actions like these are clearly wrong, this shows that egoism is false and the argument at 2.3 fails: egoism does not best explain our moral obligations even if we sometimes must do what’s best for ourselves. An egoist might respond that we are just assuming their theory is false: they don’t agree that we shouldn’t steal the wallet and refrain from assault.[5] But we aren’t “assuming” anything: we just have better reason to believe that assault for personal gain is wrong than that egoism is true. Recall that racists and sexists do not agree that their forms of discrimination are wrong either, but this doesn’t justify racism or sexism. People sometimes hold false moral views; this might be true of egoists.</w:t>
      </w:r>
    </w:p>
    <w:p w14:paraId="03D2CBFC" w14:textId="77777777" w:rsidR="00E33B3E" w:rsidRPr="00E33B3E" w:rsidRDefault="00E33B3E" w:rsidP="00E33B3E">
      <w:pPr>
        <w:rPr>
          <w:rStyle w:val="Style13ptBold"/>
          <w:rFonts w:asciiTheme="majorHAnsi" w:hAnsiTheme="majorHAnsi" w:cstheme="majorHAnsi"/>
        </w:rPr>
      </w:pPr>
      <w:r w:rsidRPr="00E33B3E">
        <w:rPr>
          <w:rStyle w:val="Style13ptBold"/>
          <w:rFonts w:asciiTheme="majorHAnsi" w:hAnsiTheme="majorHAnsi" w:cstheme="majorHAnsi"/>
        </w:rPr>
        <w:t>Empirics flow Neg</w:t>
      </w:r>
    </w:p>
    <w:p w14:paraId="48E82E14" w14:textId="77777777" w:rsidR="00E33B3E" w:rsidRPr="00E33B3E" w:rsidRDefault="00E33B3E" w:rsidP="00E33B3E">
      <w:pPr>
        <w:rPr>
          <w:rFonts w:asciiTheme="majorHAnsi" w:hAnsiTheme="majorHAnsi" w:cstheme="majorHAnsi"/>
        </w:rPr>
      </w:pPr>
      <w:bookmarkStart w:id="0" w:name="_Hlk20506190"/>
      <w:r w:rsidRPr="00E33B3E">
        <w:rPr>
          <w:rStyle w:val="Style13ptBold"/>
          <w:rFonts w:asciiTheme="majorHAnsi" w:hAnsiTheme="majorHAnsi" w:cstheme="majorHAnsi"/>
        </w:rPr>
        <w:t>Autry and Kwast 19</w:t>
      </w:r>
      <w:r w:rsidRPr="00E33B3E">
        <w:rPr>
          <w:rFonts w:asciiTheme="majorHAnsi" w:hAnsiTheme="majorHAnsi" w:cstheme="majorHAnsi"/>
        </w:rPr>
        <w:t xml:space="preserve"> Greg Autry and Steve Kwast 8-22-2019 "America Is Losing the Second Space Race to China" (Greg Autry, a clinical professor of space leadership, policy, and business at Arizona State University’s Thunderbird School of Global Management, and Steve Kwast)//Elmer </w:t>
      </w:r>
    </w:p>
    <w:bookmarkEnd w:id="0"/>
    <w:p w14:paraId="0E3CA390" w14:textId="77777777" w:rsidR="00E33B3E" w:rsidRPr="00E33B3E" w:rsidRDefault="00E33B3E" w:rsidP="00E33B3E">
      <w:pPr>
        <w:rPr>
          <w:rFonts w:asciiTheme="majorHAnsi" w:hAnsiTheme="majorHAnsi" w:cstheme="majorHAnsi"/>
          <w:sz w:val="16"/>
        </w:rPr>
      </w:pPr>
      <w:r w:rsidRPr="00E33B3E">
        <w:rPr>
          <w:rFonts w:asciiTheme="majorHAnsi" w:hAnsiTheme="majorHAnsi" w:cstheme="majorHAnsi"/>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E33B3E">
        <w:rPr>
          <w:rStyle w:val="Emphasis"/>
          <w:rFonts w:asciiTheme="majorHAnsi" w:hAnsiTheme="majorHAnsi" w:cstheme="majorHAnsi"/>
        </w:rPr>
        <w:t>Dominating</w:t>
      </w:r>
      <w:r w:rsidRPr="00E33B3E">
        <w:rPr>
          <w:rStyle w:val="StyleUnderline"/>
          <w:rFonts w:asciiTheme="majorHAnsi" w:hAnsiTheme="majorHAnsi" w:cstheme="majorHAnsi"/>
        </w:rPr>
        <w:t xml:space="preserve"> the vast and dynamic environment of </w:t>
      </w:r>
      <w:r w:rsidRPr="00E33B3E">
        <w:rPr>
          <w:rStyle w:val="Emphasis"/>
          <w:rFonts w:asciiTheme="majorHAnsi" w:hAnsiTheme="majorHAnsi" w:cstheme="majorHAnsi"/>
        </w:rPr>
        <w:t>space</w:t>
      </w:r>
      <w:r w:rsidRPr="00E33B3E">
        <w:rPr>
          <w:rStyle w:val="StyleUnderline"/>
          <w:rFonts w:asciiTheme="majorHAnsi" w:hAnsiTheme="majorHAnsi" w:cstheme="majorHAnsi"/>
        </w:rPr>
        <w:t xml:space="preserve"> </w:t>
      </w:r>
      <w:r w:rsidRPr="00E33B3E">
        <w:rPr>
          <w:rStyle w:val="Emphasis"/>
          <w:rFonts w:asciiTheme="majorHAnsi" w:hAnsiTheme="majorHAnsi" w:cstheme="majorHAnsi"/>
        </w:rPr>
        <w:lastRenderedPageBreak/>
        <w:t>will require</w:t>
      </w:r>
      <w:r w:rsidRPr="00E33B3E">
        <w:rPr>
          <w:rStyle w:val="StyleUnderline"/>
          <w:rFonts w:asciiTheme="majorHAnsi" w:hAnsiTheme="majorHAnsi" w:cstheme="majorHAnsi"/>
        </w:rPr>
        <w:t xml:space="preserve"> revolutionary </w:t>
      </w:r>
      <w:r w:rsidRPr="00E33B3E">
        <w:rPr>
          <w:rStyle w:val="Emphasis"/>
          <w:rFonts w:asciiTheme="majorHAnsi" w:hAnsiTheme="majorHAnsi" w:cstheme="majorHAnsi"/>
        </w:rPr>
        <w:t xml:space="preserve">capabilities and resources far deeper than </w:t>
      </w:r>
      <w:r w:rsidRPr="00E33B3E">
        <w:rPr>
          <w:rStyle w:val="StyleUnderline"/>
          <w:rFonts w:asciiTheme="majorHAnsi" w:hAnsiTheme="majorHAnsi" w:cstheme="majorHAnsi"/>
        </w:rPr>
        <w:t xml:space="preserve">traditional </w:t>
      </w:r>
      <w:r w:rsidRPr="00E33B3E">
        <w:rPr>
          <w:rStyle w:val="Emphasis"/>
          <w:rFonts w:asciiTheme="majorHAnsi" w:hAnsiTheme="majorHAnsi" w:cstheme="majorHAnsi"/>
        </w:rPr>
        <w:t>D</w:t>
      </w:r>
      <w:r w:rsidRPr="00E33B3E">
        <w:rPr>
          <w:rStyle w:val="StyleUnderline"/>
          <w:rFonts w:asciiTheme="majorHAnsi" w:hAnsiTheme="majorHAnsi" w:cstheme="majorHAnsi"/>
        </w:rPr>
        <w:t xml:space="preserve">epartment </w:t>
      </w:r>
      <w:r w:rsidRPr="00E33B3E">
        <w:rPr>
          <w:rStyle w:val="Emphasis"/>
          <w:rFonts w:asciiTheme="majorHAnsi" w:hAnsiTheme="majorHAnsi" w:cstheme="majorHAnsi"/>
        </w:rPr>
        <w:t>o</w:t>
      </w:r>
      <w:r w:rsidRPr="00E33B3E">
        <w:rPr>
          <w:rStyle w:val="StyleUnderline"/>
          <w:rFonts w:asciiTheme="majorHAnsi" w:hAnsiTheme="majorHAnsi" w:cstheme="majorHAnsi"/>
        </w:rPr>
        <w:t xml:space="preserve">f </w:t>
      </w:r>
      <w:r w:rsidRPr="00E33B3E">
        <w:rPr>
          <w:rStyle w:val="Emphasis"/>
          <w:rFonts w:asciiTheme="majorHAnsi" w:hAnsiTheme="majorHAnsi" w:cstheme="majorHAnsi"/>
        </w:rPr>
        <w:t>D</w:t>
      </w:r>
      <w:r w:rsidRPr="00E33B3E">
        <w:rPr>
          <w:rStyle w:val="StyleUnderline"/>
          <w:rFonts w:asciiTheme="majorHAnsi" w:hAnsiTheme="majorHAnsi" w:cstheme="majorHAnsi"/>
        </w:rPr>
        <w:t xml:space="preserve">efense thinking </w:t>
      </w:r>
      <w:r w:rsidRPr="00E33B3E">
        <w:rPr>
          <w:rStyle w:val="Emphasis"/>
          <w:rFonts w:asciiTheme="majorHAnsi" w:hAnsiTheme="majorHAnsi" w:cstheme="majorHAnsi"/>
        </w:rPr>
        <w:t>can fund, manage</w:t>
      </w:r>
      <w:r w:rsidRPr="00E33B3E">
        <w:rPr>
          <w:rStyle w:val="StyleUnderline"/>
          <w:rFonts w:asciiTheme="majorHAnsi" w:hAnsiTheme="majorHAnsi" w:cstheme="majorHAnsi"/>
        </w:rPr>
        <w:t xml:space="preserve">, </w:t>
      </w:r>
      <w:r w:rsidRPr="00E33B3E">
        <w:rPr>
          <w:rStyle w:val="Emphasis"/>
          <w:rFonts w:asciiTheme="majorHAnsi" w:hAnsiTheme="majorHAnsi" w:cstheme="majorHAnsi"/>
        </w:rPr>
        <w:t>or</w:t>
      </w:r>
      <w:r w:rsidRPr="00E33B3E">
        <w:rPr>
          <w:rStyle w:val="StyleUnderline"/>
          <w:rFonts w:asciiTheme="majorHAnsi" w:hAnsiTheme="majorHAnsi" w:cstheme="majorHAnsi"/>
        </w:rPr>
        <w:t xml:space="preserve"> even </w:t>
      </w:r>
      <w:r w:rsidRPr="00E33B3E">
        <w:rPr>
          <w:rStyle w:val="Emphasis"/>
          <w:rFonts w:asciiTheme="majorHAnsi" w:hAnsiTheme="majorHAnsi" w:cstheme="majorHAnsi"/>
        </w:rPr>
        <w:t>conceive</w:t>
      </w:r>
      <w:r w:rsidRPr="00E33B3E">
        <w:rPr>
          <w:rStyle w:val="StyleUnderline"/>
          <w:rFonts w:asciiTheme="majorHAnsi" w:hAnsiTheme="majorHAnsi" w:cstheme="majorHAnsi"/>
        </w:rPr>
        <w:t xml:space="preserve"> of</w:t>
      </w:r>
      <w:r w:rsidRPr="00E33B3E">
        <w:rPr>
          <w:rFonts w:asciiTheme="majorHAnsi" w:hAnsiTheme="majorHAnsi" w:cstheme="majorHAnsi"/>
          <w:sz w:val="16"/>
        </w:rPr>
        <w:t xml:space="preserve">. </w:t>
      </w:r>
      <w:r w:rsidRPr="00E33B3E">
        <w:rPr>
          <w:rStyle w:val="Emphasis"/>
          <w:rFonts w:asciiTheme="majorHAnsi" w:hAnsiTheme="majorHAnsi" w:cstheme="majorHAnsi"/>
        </w:rPr>
        <w:t>Success depends on</w:t>
      </w:r>
      <w:r w:rsidRPr="00E33B3E">
        <w:rPr>
          <w:rStyle w:val="StyleUnderline"/>
          <w:rFonts w:asciiTheme="majorHAnsi" w:hAnsiTheme="majorHAnsi" w:cstheme="majorHAnsi"/>
        </w:rPr>
        <w:t xml:space="preserve"> a much more active partnership </w:t>
      </w:r>
      <w:r w:rsidRPr="00E33B3E">
        <w:rPr>
          <w:rStyle w:val="Emphasis"/>
          <w:rFonts w:asciiTheme="majorHAnsi" w:hAnsiTheme="majorHAnsi" w:cstheme="majorHAnsi"/>
          <w:bdr w:val="single" w:sz="18" w:space="0" w:color="auto"/>
        </w:rPr>
        <w:t>with the commercial space industry</w:t>
      </w:r>
      <w:r w:rsidRPr="00E33B3E">
        <w:rPr>
          <w:rStyle w:val="StyleUnderline"/>
          <w:rFonts w:asciiTheme="majorHAnsi" w:hAnsiTheme="majorHAnsi" w:cstheme="majorHAnsi"/>
        </w:rPr>
        <w:t>— and its disruptive capabilities</w:t>
      </w:r>
      <w:r w:rsidRPr="00E33B3E">
        <w:rPr>
          <w:rFonts w:asciiTheme="majorHAnsi" w:hAnsiTheme="majorHAnsi" w:cstheme="majorHAnsi"/>
          <w:sz w:val="16"/>
        </w:rPr>
        <w:t xml:space="preserve">. U.S. military space planners are preparing to repeat a conflict they imagined back in the 1980s, which never actually occurred, against a vanished Soviet empire. </w:t>
      </w:r>
      <w:r w:rsidRPr="00E33B3E">
        <w:rPr>
          <w:rStyle w:val="Emphasis"/>
          <w:rFonts w:asciiTheme="majorHAnsi" w:hAnsiTheme="majorHAnsi" w:cstheme="majorHAnsi"/>
        </w:rPr>
        <w:t>Meanwhile, China is executing a winning strategy</w:t>
      </w:r>
      <w:r w:rsidRPr="00E33B3E">
        <w:rPr>
          <w:rStyle w:val="StyleUnderline"/>
          <w:rFonts w:asciiTheme="majorHAnsi" w:hAnsiTheme="majorHAnsi" w:cstheme="majorHAnsi"/>
        </w:rPr>
        <w:t xml:space="preserve"> in the world of today. It is burning hard toward domination of the future space markets that will define the next century. They are </w:t>
      </w:r>
      <w:r w:rsidRPr="00E33B3E">
        <w:rPr>
          <w:rStyle w:val="Emphasis"/>
          <w:rFonts w:asciiTheme="majorHAnsi" w:hAnsiTheme="majorHAnsi" w:cstheme="majorHAnsi"/>
        </w:rPr>
        <w:t>planning infrastructure</w:t>
      </w:r>
      <w:r w:rsidRPr="00E33B3E">
        <w:rPr>
          <w:rStyle w:val="StyleUnderline"/>
          <w:rFonts w:asciiTheme="majorHAnsi" w:hAnsiTheme="majorHAnsi" w:cstheme="majorHAnsi"/>
        </w:rPr>
        <w:t xml:space="preserve"> </w:t>
      </w:r>
      <w:r w:rsidRPr="00E33B3E">
        <w:rPr>
          <w:rStyle w:val="Emphasis"/>
          <w:rFonts w:asciiTheme="majorHAnsi" w:hAnsiTheme="majorHAnsi" w:cstheme="majorHAnsi"/>
        </w:rPr>
        <w:t>in space that will control</w:t>
      </w:r>
      <w:r w:rsidRPr="00E33B3E">
        <w:rPr>
          <w:rStyle w:val="StyleUnderline"/>
          <w:rFonts w:asciiTheme="majorHAnsi" w:hAnsiTheme="majorHAnsi" w:cstheme="majorHAnsi"/>
        </w:rPr>
        <w:t xml:space="preserve"> 21st-century </w:t>
      </w:r>
      <w:r w:rsidRPr="00E33B3E">
        <w:rPr>
          <w:rStyle w:val="Emphasis"/>
          <w:rFonts w:asciiTheme="majorHAnsi" w:hAnsiTheme="majorHAnsi" w:cstheme="majorHAnsi"/>
          <w:bdr w:val="single" w:sz="18" w:space="0" w:color="auto"/>
        </w:rPr>
        <w:t>telecommunications, energy, transportation, and manufacturing</w:t>
      </w:r>
      <w:r w:rsidRPr="00E33B3E">
        <w:rPr>
          <w:rStyle w:val="StyleUnderline"/>
          <w:rFonts w:asciiTheme="majorHAnsi" w:hAnsiTheme="majorHAnsi" w:cstheme="majorHAnsi"/>
        </w:rPr>
        <w:t xml:space="preserve">. In doing so, they will acquire trillion-dollar revenues as well as the deep capabilities that come from continuous operational experience in space. This will </w:t>
      </w:r>
      <w:r w:rsidRPr="00E33B3E">
        <w:rPr>
          <w:rStyle w:val="Emphasis"/>
          <w:rFonts w:asciiTheme="majorHAnsi" w:hAnsiTheme="majorHAnsi" w:cstheme="majorHAnsi"/>
        </w:rPr>
        <w:t>deliver</w:t>
      </w:r>
      <w:r w:rsidRPr="00E33B3E">
        <w:rPr>
          <w:rStyle w:val="StyleUnderline"/>
          <w:rFonts w:asciiTheme="majorHAnsi" w:hAnsiTheme="majorHAnsi" w:cstheme="majorHAnsi"/>
        </w:rPr>
        <w:t xml:space="preserve"> space dominance and </w:t>
      </w:r>
      <w:r w:rsidRPr="00E33B3E">
        <w:rPr>
          <w:rStyle w:val="Emphasis"/>
          <w:rFonts w:asciiTheme="majorHAnsi" w:hAnsiTheme="majorHAnsi" w:cstheme="majorHAnsi"/>
        </w:rPr>
        <w:t>global hegemony to China’s</w:t>
      </w:r>
      <w:r w:rsidRPr="00E33B3E">
        <w:rPr>
          <w:rStyle w:val="StyleUnderline"/>
          <w:rFonts w:asciiTheme="majorHAnsi" w:hAnsiTheme="majorHAnsi" w:cstheme="majorHAnsi"/>
        </w:rPr>
        <w:t xml:space="preserve"> authoritarian </w:t>
      </w:r>
      <w:r w:rsidRPr="00E33B3E">
        <w:rPr>
          <w:rStyle w:val="Emphasis"/>
          <w:rFonts w:asciiTheme="majorHAnsi" w:hAnsiTheme="majorHAnsi" w:cstheme="majorHAnsi"/>
        </w:rPr>
        <w:t>rulers</w:t>
      </w:r>
      <w:r w:rsidRPr="00E33B3E">
        <w:rPr>
          <w:rFonts w:asciiTheme="majorHAnsi" w:hAnsiTheme="majorHAnsi" w:cstheme="majorHAnsi"/>
          <w:sz w:val="16"/>
        </w:rPr>
        <w:t xml:space="preserve">. Despite the fact that many in the policy and intelligence communities understand exactly what China is doing and have been trying to alert leadership, </w:t>
      </w:r>
      <w:r w:rsidRPr="00E33B3E">
        <w:rPr>
          <w:rStyle w:val="Emphasis"/>
          <w:rFonts w:asciiTheme="majorHAnsi" w:hAnsiTheme="majorHAnsi" w:cstheme="majorHAnsi"/>
        </w:rPr>
        <w:t>Air Force leadership</w:t>
      </w:r>
      <w:r w:rsidRPr="00E33B3E">
        <w:rPr>
          <w:rStyle w:val="StyleUnderline"/>
          <w:rFonts w:asciiTheme="majorHAnsi" w:hAnsiTheme="majorHAnsi" w:cstheme="majorHAnsi"/>
        </w:rPr>
        <w:t xml:space="preserve"> has </w:t>
      </w:r>
      <w:r w:rsidRPr="00E33B3E">
        <w:rPr>
          <w:rStyle w:val="Emphasis"/>
          <w:rFonts w:asciiTheme="majorHAnsi" w:hAnsiTheme="majorHAnsi" w:cstheme="majorHAnsi"/>
        </w:rPr>
        <w:t>convinced</w:t>
      </w:r>
      <w:r w:rsidRPr="00E33B3E">
        <w:rPr>
          <w:rStyle w:val="StyleUnderline"/>
          <w:rFonts w:asciiTheme="majorHAnsi" w:hAnsiTheme="majorHAnsi" w:cstheme="majorHAnsi"/>
        </w:rPr>
        <w:t xml:space="preserve"> the </w:t>
      </w:r>
      <w:r w:rsidRPr="00E33B3E">
        <w:rPr>
          <w:rStyle w:val="Emphasis"/>
          <w:rFonts w:asciiTheme="majorHAnsi" w:hAnsiTheme="majorHAnsi" w:cstheme="majorHAnsi"/>
        </w:rPr>
        <w:t>White House to fund</w:t>
      </w:r>
      <w:r w:rsidRPr="00E33B3E">
        <w:rPr>
          <w:rStyle w:val="StyleUnderline"/>
          <w:rFonts w:asciiTheme="majorHAnsi" w:hAnsiTheme="majorHAnsi" w:cstheme="majorHAnsi"/>
        </w:rPr>
        <w:t xml:space="preserve"> only a slightly better satellite command with the same leadership, while sticking a new label onto </w:t>
      </w:r>
      <w:r w:rsidRPr="00E33B3E">
        <w:rPr>
          <w:rStyle w:val="Emphasis"/>
          <w:rFonts w:asciiTheme="majorHAnsi" w:hAnsiTheme="majorHAnsi" w:cstheme="majorHAnsi"/>
          <w:bdr w:val="single" w:sz="18" w:space="0" w:color="auto"/>
        </w:rPr>
        <w:t>their outmoded thinking</w:t>
      </w:r>
      <w:r w:rsidRPr="00E33B3E">
        <w:rPr>
          <w:rFonts w:asciiTheme="majorHAnsi" w:hAnsiTheme="majorHAnsi" w:cstheme="majorHAnsi"/>
          <w:sz w:val="16"/>
        </w:rPr>
        <w:t xml:space="preserve">. </w:t>
      </w:r>
      <w:r w:rsidRPr="00E33B3E">
        <w:rPr>
          <w:rStyle w:val="StyleUnderline"/>
          <w:rFonts w:asciiTheme="majorHAnsi" w:hAnsiTheme="majorHAnsi" w:cstheme="majorHAnsi"/>
        </w:rPr>
        <w:t>A U.S. Space Force or Corps with a satellite command will never fulfill Trump’s call to dominate space.</w:t>
      </w:r>
      <w:r w:rsidRPr="00E33B3E">
        <w:rPr>
          <w:rFonts w:asciiTheme="majorHAnsi" w:hAnsiTheme="majorHAnsi" w:cstheme="majorHAnsi"/>
          <w:sz w:val="16"/>
        </w:rPr>
        <w:t xml:space="preserve"> </w:t>
      </w:r>
      <w:r w:rsidRPr="00E33B3E">
        <w:rPr>
          <w:rStyle w:val="Emphasis"/>
          <w:rFonts w:asciiTheme="majorHAnsi" w:hAnsiTheme="majorHAnsi" w:cstheme="majorHAnsi"/>
        </w:rPr>
        <w:t xml:space="preserve">Air Force leadership is </w:t>
      </w:r>
      <w:r w:rsidRPr="00E33B3E">
        <w:rPr>
          <w:rStyle w:val="Emphasis"/>
          <w:rFonts w:asciiTheme="majorHAnsi" w:hAnsiTheme="majorHAnsi" w:cstheme="majorHAnsi"/>
          <w:bdr w:val="single" w:sz="18" w:space="0" w:color="auto"/>
        </w:rPr>
        <w:t>demonstrating the same hubris</w:t>
      </w:r>
      <w:r w:rsidRPr="00E33B3E">
        <w:rPr>
          <w:rStyle w:val="Emphasis"/>
          <w:rFonts w:asciiTheme="majorHAnsi" w:hAnsiTheme="majorHAnsi" w:cstheme="majorHAnsi"/>
        </w:rPr>
        <w:t xml:space="preserve"> that Gen. George Custer used in convincing Congress, over President Ulysses S. Grant’s better experience intuition, that he could overtake the Black Hills with repeating rifles and artillery</w:t>
      </w:r>
      <w:r w:rsidRPr="00E33B3E">
        <w:rPr>
          <w:rFonts w:asciiTheme="majorHAnsi" w:hAnsiTheme="majorHAnsi" w:cstheme="majorHAnsi"/>
          <w:sz w:val="16"/>
        </w:rPr>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E33B3E">
        <w:rPr>
          <w:rStyle w:val="StyleUnderline"/>
          <w:rFonts w:asciiTheme="majorHAnsi" w:hAnsiTheme="majorHAnsi" w:cstheme="majorHAnsi"/>
        </w:rPr>
        <w:t xml:space="preserve">The </w:t>
      </w:r>
      <w:r w:rsidRPr="00E33B3E">
        <w:rPr>
          <w:rStyle w:val="Emphasis"/>
          <w:rFonts w:asciiTheme="majorHAnsi" w:hAnsiTheme="majorHAnsi" w:cstheme="majorHAnsi"/>
        </w:rPr>
        <w:t xml:space="preserve">outcome of this competition will </w:t>
      </w:r>
      <w:r w:rsidRPr="00E33B3E">
        <w:rPr>
          <w:rStyle w:val="Emphasis"/>
          <w:rFonts w:asciiTheme="majorHAnsi" w:hAnsiTheme="majorHAnsi" w:cstheme="majorHAnsi"/>
          <w:bdr w:val="single" w:sz="18" w:space="0" w:color="auto"/>
        </w:rPr>
        <w:t>determine the fate of humanity</w:t>
      </w:r>
      <w:r w:rsidRPr="00E33B3E">
        <w:rPr>
          <w:rStyle w:val="StyleUnderline"/>
          <w:rFonts w:asciiTheme="majorHAnsi" w:hAnsiTheme="majorHAnsi" w:cstheme="majorHAnsi"/>
        </w:rPr>
        <w:t xml:space="preserve"> in the next century</w:t>
      </w:r>
      <w:r w:rsidRPr="00E33B3E">
        <w:rPr>
          <w:rStyle w:val="StyleUnderline"/>
          <w:rFonts w:asciiTheme="majorHAnsi" w:hAnsiTheme="majorHAnsi" w:cstheme="majorHAnsi"/>
          <w:bdr w:val="single" w:sz="18" w:space="0" w:color="auto"/>
        </w:rPr>
        <w:t xml:space="preserve">. </w:t>
      </w:r>
      <w:r w:rsidRPr="00E33B3E">
        <w:rPr>
          <w:rStyle w:val="Emphasis"/>
          <w:rFonts w:asciiTheme="majorHAnsi" w:hAnsiTheme="majorHAnsi" w:cstheme="majorHAnsi"/>
          <w:bdr w:val="single" w:sz="18" w:space="0" w:color="auto"/>
        </w:rPr>
        <w:t xml:space="preserve">China’s impending dominance will neutralize U.S. geopolitical power </w:t>
      </w:r>
      <w:r w:rsidRPr="00E33B3E">
        <w:rPr>
          <w:rStyle w:val="Emphasis"/>
          <w:rFonts w:asciiTheme="majorHAnsi" w:hAnsiTheme="majorHAnsi" w:cstheme="majorHAnsi"/>
        </w:rPr>
        <w:t>by allowing Beijing to control global information flows from the high ground of space</w:t>
      </w:r>
      <w:r w:rsidRPr="00E33B3E">
        <w:rPr>
          <w:rFonts w:asciiTheme="majorHAnsi" w:hAnsiTheme="majorHAnsi" w:cstheme="majorHAnsi"/>
          <w:sz w:val="16"/>
        </w:rPr>
        <w:t xml:space="preserve">. </w:t>
      </w:r>
      <w:r w:rsidRPr="00E33B3E">
        <w:rPr>
          <w:rStyle w:val="StyleUnderline"/>
          <w:rFonts w:asciiTheme="majorHAnsi" w:hAnsiTheme="majorHAnsi" w:cstheme="majorHAnsi"/>
        </w:rPr>
        <w:t>Imagine a school in Bolivia or a farmer in Kenya choosing between paying for a U.S. satellite internet or image provider or receiving those services for free as a “gift of the Chinese people.” It</w:t>
      </w:r>
      <w:r w:rsidRPr="00E33B3E">
        <w:rPr>
          <w:rFonts w:asciiTheme="majorHAnsi" w:hAnsiTheme="majorHAnsi" w:cstheme="majorHAnsi"/>
          <w:sz w:val="16"/>
        </w:rPr>
        <w:t xml:space="preserve"> will be of little concern to global consumers that the news they receive is slanted or that searches for “free speech” link to articles about corruption in Western democracies</w:t>
      </w:r>
      <w:r w:rsidRPr="00E33B3E">
        <w:rPr>
          <w:rStyle w:val="StyleUnderline"/>
          <w:rFonts w:asciiTheme="majorHAnsi" w:hAnsiTheme="majorHAnsi" w:cstheme="majorHAnsi"/>
        </w:rPr>
        <w:t>. Nor will they care if concentration camps in Tibet and the Uighur areas of western China are obscured, or if U.S. military action is presented as tyranny and Chinese expansion is described as peacekeeping or liberation</w:t>
      </w:r>
      <w:r w:rsidRPr="00E33B3E">
        <w:rPr>
          <w:rFonts w:asciiTheme="majorHAnsi" w:hAnsiTheme="majorHAnsi" w:cstheme="majorHAnsi"/>
          <w:sz w:val="16"/>
        </w:rPr>
        <w:t xml:space="preserve">. </w:t>
      </w:r>
      <w:r w:rsidRPr="00E33B3E">
        <w:rPr>
          <w:rStyle w:val="StyleUnderline"/>
          <w:rFonts w:asciiTheme="majorHAnsi" w:hAnsiTheme="majorHAnsi" w:cstheme="majorHAnsi"/>
        </w:rPr>
        <w:t xml:space="preserve">China’s aggressive </w:t>
      </w:r>
      <w:r w:rsidRPr="00E33B3E">
        <w:rPr>
          <w:rStyle w:val="Emphasis"/>
          <w:rFonts w:asciiTheme="majorHAnsi" w:hAnsiTheme="majorHAnsi" w:cstheme="majorHAnsi"/>
        </w:rPr>
        <w:t>investment in space solar power</w:t>
      </w:r>
      <w:r w:rsidRPr="00E33B3E">
        <w:rPr>
          <w:rStyle w:val="StyleUnderline"/>
          <w:rFonts w:asciiTheme="majorHAnsi" w:hAnsiTheme="majorHAnsi" w:cstheme="majorHAnsi"/>
        </w:rPr>
        <w:t xml:space="preserve"> will allow it to provide cheap, clean power to the world, displacing U.S. energy firms while placing a second yoke around the developing world. Significantly, such </w:t>
      </w:r>
      <w:r w:rsidRPr="00E33B3E">
        <w:rPr>
          <w:rStyle w:val="Emphasis"/>
          <w:rFonts w:asciiTheme="majorHAnsi" w:hAnsiTheme="majorHAnsi" w:cstheme="majorHAnsi"/>
        </w:rPr>
        <w:t>orbital power stations</w:t>
      </w:r>
      <w:r w:rsidRPr="00E33B3E">
        <w:rPr>
          <w:rStyle w:val="StyleUnderline"/>
          <w:rFonts w:asciiTheme="majorHAnsi" w:hAnsiTheme="majorHAnsi" w:cstheme="majorHAnsi"/>
        </w:rPr>
        <w:t xml:space="preserve"> have dual use potential and, if properly designed, could serve as powerful offensive weapons platforms. China’s first step in this process is to conquer the growing small space launch market. </w:t>
      </w:r>
      <w:r w:rsidRPr="00E33B3E">
        <w:rPr>
          <w:rFonts w:asciiTheme="majorHAnsi" w:hAnsiTheme="majorHAnsi" w:cstheme="majorHAnsi"/>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E33B3E">
        <w:rPr>
          <w:rStyle w:val="StyleUnderline"/>
          <w:rFonts w:asciiTheme="majorHAnsi" w:hAnsiTheme="majorHAnsi" w:cstheme="majorHAnsi"/>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E33B3E">
        <w:rPr>
          <w:rStyle w:val="Emphasis"/>
          <w:rFonts w:asciiTheme="majorHAnsi" w:hAnsiTheme="majorHAnsi" w:cstheme="majorHAnsi"/>
          <w:highlight w:val="green"/>
        </w:rPr>
        <w:t>Owning the launch market will give them an unsurmountable</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highlight w:val="green"/>
        </w:rPr>
        <w:t>advantage</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rPr>
        <w:t xml:space="preserve">against U.S. competitors </w:t>
      </w:r>
      <w:r w:rsidRPr="00E33B3E">
        <w:rPr>
          <w:rStyle w:val="Emphasis"/>
          <w:rFonts w:asciiTheme="majorHAnsi" w:hAnsiTheme="majorHAnsi" w:cstheme="majorHAnsi"/>
          <w:bdr w:val="single" w:sz="18" w:space="0" w:color="auto"/>
        </w:rPr>
        <w:t>in satellite internet, imaging, and power.</w:t>
      </w:r>
      <w:r w:rsidRPr="00E33B3E">
        <w:rPr>
          <w:rStyle w:val="StyleUnderline"/>
          <w:rFonts w:asciiTheme="majorHAnsi" w:hAnsiTheme="majorHAnsi" w:cstheme="majorHAnsi"/>
        </w:rPr>
        <w:t xml:space="preserve"> </w:t>
      </w:r>
      <w:r w:rsidRPr="00E33B3E">
        <w:rPr>
          <w:rStyle w:val="Emphasis"/>
          <w:rFonts w:asciiTheme="majorHAnsi" w:hAnsiTheme="majorHAnsi" w:cstheme="majorHAnsi"/>
          <w:highlight w:val="green"/>
        </w:rPr>
        <w:t>The</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U</w:t>
      </w:r>
      <w:r w:rsidRPr="00E33B3E">
        <w:rPr>
          <w:rStyle w:val="StyleUnderline"/>
          <w:rFonts w:asciiTheme="majorHAnsi" w:hAnsiTheme="majorHAnsi" w:cstheme="majorHAnsi"/>
        </w:rPr>
        <w:t xml:space="preserve">nited </w:t>
      </w:r>
      <w:r w:rsidRPr="00E33B3E">
        <w:rPr>
          <w:rStyle w:val="Emphasis"/>
          <w:rFonts w:asciiTheme="majorHAnsi" w:hAnsiTheme="majorHAnsi" w:cstheme="majorHAnsi"/>
          <w:highlight w:val="green"/>
        </w:rPr>
        <w:t>S</w:t>
      </w:r>
      <w:r w:rsidRPr="00E33B3E">
        <w:rPr>
          <w:rStyle w:val="StyleUnderline"/>
          <w:rFonts w:asciiTheme="majorHAnsi" w:hAnsiTheme="majorHAnsi" w:cstheme="majorHAnsi"/>
        </w:rPr>
        <w:t xml:space="preserve">tates can still build a </w:t>
      </w:r>
      <w:r w:rsidRPr="00E33B3E">
        <w:rPr>
          <w:rStyle w:val="StyleUnderline"/>
          <w:rFonts w:asciiTheme="majorHAnsi" w:hAnsiTheme="majorHAnsi" w:cstheme="majorHAnsi"/>
        </w:rPr>
        <w:lastRenderedPageBreak/>
        <w:t xml:space="preserve">strategy to win. At this moment, it </w:t>
      </w:r>
      <w:r w:rsidRPr="00E33B3E">
        <w:rPr>
          <w:rStyle w:val="Emphasis"/>
          <w:rFonts w:asciiTheme="majorHAnsi" w:hAnsiTheme="majorHAnsi" w:cstheme="majorHAnsi"/>
          <w:bdr w:val="single" w:sz="18" w:space="0" w:color="auto"/>
        </w:rPr>
        <w:t xml:space="preserve">holds the competitive advantage in every critical space technology and </w:t>
      </w:r>
      <w:r w:rsidRPr="00E33B3E">
        <w:rPr>
          <w:rStyle w:val="Emphasis"/>
          <w:rFonts w:asciiTheme="majorHAnsi" w:hAnsiTheme="majorHAnsi" w:cstheme="majorHAnsi"/>
          <w:highlight w:val="green"/>
          <w:bdr w:val="single" w:sz="18" w:space="0" w:color="auto"/>
        </w:rPr>
        <w:t>has the finest set of commercial space firms in the world</w:t>
      </w:r>
      <w:r w:rsidRPr="00E33B3E">
        <w:rPr>
          <w:rFonts w:asciiTheme="majorHAnsi" w:hAnsiTheme="majorHAnsi" w:cstheme="majorHAnsi"/>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E33B3E">
        <w:rPr>
          <w:rStyle w:val="StyleUnderline"/>
          <w:rFonts w:asciiTheme="majorHAnsi" w:hAnsiTheme="majorHAnsi" w:cstheme="majorHAnsi"/>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E33B3E">
        <w:rPr>
          <w:rStyle w:val="Emphasis"/>
          <w:rFonts w:asciiTheme="majorHAnsi" w:hAnsiTheme="majorHAnsi" w:cstheme="majorHAnsi"/>
          <w:highlight w:val="green"/>
        </w:rPr>
        <w:t>giving</w:t>
      </w:r>
      <w:r w:rsidRPr="00E33B3E">
        <w:rPr>
          <w:rStyle w:val="StyleUnderline"/>
          <w:rFonts w:asciiTheme="majorHAnsi" w:hAnsiTheme="majorHAnsi" w:cstheme="majorHAnsi"/>
        </w:rPr>
        <w:t xml:space="preserve"> a dedicated Space Force the freedom to easily partner with </w:t>
      </w:r>
      <w:r w:rsidRPr="00E33B3E">
        <w:rPr>
          <w:rStyle w:val="Emphasis"/>
          <w:rFonts w:asciiTheme="majorHAnsi" w:hAnsiTheme="majorHAnsi" w:cstheme="majorHAnsi"/>
          <w:highlight w:val="green"/>
        </w:rPr>
        <w:t>commercial firms</w:t>
      </w:r>
      <w:r w:rsidRPr="00E33B3E">
        <w:rPr>
          <w:rStyle w:val="StyleUnderline"/>
          <w:rFonts w:asciiTheme="majorHAnsi" w:hAnsiTheme="majorHAnsi" w:cstheme="majorHAnsi"/>
        </w:rPr>
        <w:t xml:space="preserve"> and leverage the private </w:t>
      </w:r>
      <w:r w:rsidRPr="00E33B3E">
        <w:rPr>
          <w:rStyle w:val="Emphasis"/>
          <w:rFonts w:asciiTheme="majorHAnsi" w:hAnsiTheme="majorHAnsi" w:cstheme="majorHAnsi"/>
          <w:highlight w:val="green"/>
        </w:rPr>
        <w:t>capital</w:t>
      </w:r>
      <w:r w:rsidRPr="00E33B3E">
        <w:rPr>
          <w:rStyle w:val="StyleUnderline"/>
          <w:rFonts w:asciiTheme="majorHAnsi" w:hAnsiTheme="majorHAnsi" w:cstheme="majorHAnsi"/>
        </w:rPr>
        <w:t xml:space="preserve"> in </w:t>
      </w:r>
      <w:r w:rsidRPr="00E33B3E">
        <w:rPr>
          <w:rStyle w:val="Emphasis"/>
          <w:rFonts w:asciiTheme="majorHAnsi" w:hAnsiTheme="majorHAnsi" w:cstheme="majorHAnsi"/>
          <w:highlight w:val="green"/>
        </w:rPr>
        <w:t>building</w:t>
      </w:r>
      <w:r w:rsidRPr="00E33B3E">
        <w:rPr>
          <w:rStyle w:val="StyleUnderline"/>
          <w:rFonts w:asciiTheme="majorHAnsi" w:hAnsiTheme="majorHAnsi" w:cstheme="majorHAnsi"/>
        </w:rPr>
        <w:t xml:space="preserve"> sustainable infrastructure that actually reduces the likelihood of conflict while </w:t>
      </w:r>
      <w:r w:rsidRPr="00E33B3E">
        <w:rPr>
          <w:rStyle w:val="Emphasis"/>
          <w:rFonts w:asciiTheme="majorHAnsi" w:hAnsiTheme="majorHAnsi" w:cstheme="majorHAnsi"/>
          <w:highlight w:val="green"/>
          <w:bdr w:val="single" w:sz="18" w:space="0" w:color="auto"/>
        </w:rPr>
        <w:t>securing a better economic future</w:t>
      </w:r>
      <w:r w:rsidRPr="00E33B3E">
        <w:rPr>
          <w:rStyle w:val="Emphasis"/>
          <w:rFonts w:asciiTheme="majorHAnsi" w:hAnsiTheme="majorHAnsi" w:cstheme="majorHAnsi"/>
          <w:bdr w:val="single" w:sz="18" w:space="0" w:color="auto"/>
        </w:rPr>
        <w:t xml:space="preserve"> </w:t>
      </w:r>
      <w:r w:rsidRPr="00E33B3E">
        <w:rPr>
          <w:rStyle w:val="StyleUnderline"/>
          <w:rFonts w:asciiTheme="majorHAnsi" w:hAnsiTheme="majorHAnsi" w:cstheme="majorHAnsi"/>
        </w:rPr>
        <w:t>for the nation and the world.</w:t>
      </w:r>
    </w:p>
    <w:p w14:paraId="4582F03E" w14:textId="4759AE76" w:rsidR="00E33B3E" w:rsidRPr="004F5548" w:rsidRDefault="00E33B3E" w:rsidP="00E33B3E">
      <w:pPr>
        <w:pStyle w:val="Heading4"/>
        <w:rPr>
          <w:rStyle w:val="Style13ptBold"/>
          <w:rFonts w:asciiTheme="majorHAnsi" w:hAnsiTheme="majorHAnsi" w:cstheme="majorHAnsi"/>
          <w:b/>
          <w:bCs w:val="0"/>
          <w:sz w:val="14"/>
        </w:rPr>
      </w:pPr>
      <w:r w:rsidRPr="00E33B3E">
        <w:rPr>
          <w:rFonts w:asciiTheme="majorHAnsi" w:hAnsiTheme="majorHAnsi" w:cstheme="majorHAnsi"/>
        </w:rPr>
        <w:t xml:space="preserve">2] </w:t>
      </w:r>
      <w:r w:rsidRPr="00E33B3E">
        <w:rPr>
          <w:rStyle w:val="Style13ptBold"/>
          <w:rFonts w:asciiTheme="majorHAnsi" w:hAnsiTheme="majorHAnsi" w:cstheme="majorHAnsi"/>
          <w:bCs w:val="0"/>
        </w:rPr>
        <w:t>Your ev concludes neg – memorial reads blue</w:t>
      </w:r>
    </w:p>
    <w:p w14:paraId="4B47509E" w14:textId="77777777" w:rsidR="00E33B3E" w:rsidRPr="00E33B3E" w:rsidRDefault="00E33B3E" w:rsidP="00E33B3E">
      <w:pPr>
        <w:rPr>
          <w:rFonts w:asciiTheme="majorHAnsi" w:hAnsiTheme="majorHAnsi" w:cstheme="majorHAnsi"/>
        </w:rPr>
      </w:pPr>
      <w:r w:rsidRPr="00E33B3E">
        <w:rPr>
          <w:rStyle w:val="Style13ptBold"/>
          <w:rFonts w:asciiTheme="majorHAnsi" w:hAnsiTheme="majorHAnsi" w:cstheme="majorHAnsi"/>
        </w:rPr>
        <w:t>Baum 16</w:t>
      </w:r>
      <w:r w:rsidRPr="00E33B3E">
        <w:rPr>
          <w:rFonts w:asciiTheme="majorHAnsi" w:hAnsiTheme="majorHAnsi" w:cstheme="majorHAnsi"/>
        </w:rPr>
        <w:t xml:space="preserve"> [Seth, @ Global Catastrophic Risk Institute, In “The Ethics of Space Exploration”, ed. James S.J. Schwartz &amp; Tony Milligan, Springer, 2016, pages 109-123. This version 29 July 2016. </w:t>
      </w:r>
      <w:hyperlink r:id="rId12" w:history="1">
        <w:r w:rsidRPr="00E33B3E">
          <w:rPr>
            <w:rStyle w:val="Hyperlink"/>
            <w:rFonts w:asciiTheme="majorHAnsi" w:hAnsiTheme="majorHAnsi" w:cstheme="majorHAnsi"/>
          </w:rPr>
          <w:t>https://sethbaum.com/ac/2016_SpaceEthics.pdf</w:t>
        </w:r>
      </w:hyperlink>
      <w:r w:rsidRPr="00E33B3E">
        <w:rPr>
          <w:rFonts w:asciiTheme="majorHAnsi" w:hAnsiTheme="majorHAnsi" w:cstheme="majorHAnsi"/>
        </w:rPr>
        <w:t>] brett</w:t>
      </w:r>
    </w:p>
    <w:p w14:paraId="09EC8BED" w14:textId="77777777" w:rsidR="00E33B3E" w:rsidRPr="00E33B3E" w:rsidRDefault="00E33B3E" w:rsidP="00E33B3E">
      <w:pPr>
        <w:rPr>
          <w:rFonts w:asciiTheme="majorHAnsi" w:hAnsiTheme="majorHAnsi" w:cstheme="majorHAnsi"/>
          <w:sz w:val="16"/>
        </w:rPr>
      </w:pPr>
      <w:r w:rsidRPr="00E33B3E">
        <w:rPr>
          <w:rFonts w:asciiTheme="majorHAnsi" w:hAnsiTheme="majorHAnsi" w:cstheme="majorHAnsi"/>
          <w:sz w:val="16"/>
        </w:rPr>
        <w:t xml:space="preserve">A basic conclusion of this paper is that </w:t>
      </w:r>
      <w:r w:rsidRPr="00E33B3E">
        <w:rPr>
          <w:rStyle w:val="StyleUnderline"/>
          <w:rFonts w:asciiTheme="majorHAnsi" w:hAnsiTheme="majorHAnsi" w:cstheme="majorHAnsi"/>
        </w:rPr>
        <w:t>consequentialists should pay attention to outer space</w:t>
      </w:r>
      <w:r w:rsidRPr="00E33B3E">
        <w:rPr>
          <w:rFonts w:asciiTheme="majorHAnsi" w:hAnsiTheme="majorHAnsi" w:cstheme="majorHAnsi"/>
          <w:sz w:val="16"/>
        </w:rPr>
        <w:t xml:space="preserve">. This is because </w:t>
      </w:r>
      <w:r w:rsidRPr="00E33B3E">
        <w:rPr>
          <w:rStyle w:val="StyleUnderline"/>
          <w:rFonts w:asciiTheme="majorHAnsi" w:hAnsiTheme="majorHAnsi" w:cstheme="majorHAnsi"/>
        </w:rPr>
        <w:t>outer space can be the location of immense consequences</w:t>
      </w:r>
      <w:r w:rsidRPr="00E33B3E">
        <w:rPr>
          <w:rFonts w:asciiTheme="majorHAnsi" w:hAnsiTheme="majorHAnsi" w:cstheme="majorHAnsi"/>
          <w:sz w:val="16"/>
        </w:rPr>
        <w:t xml:space="preserve"> (via space colonization) </w:t>
      </w:r>
      <w:r w:rsidRPr="00E33B3E">
        <w:rPr>
          <w:rStyle w:val="StyleUnderline"/>
          <w:rFonts w:asciiTheme="majorHAnsi" w:hAnsiTheme="majorHAnsi" w:cstheme="majorHAnsi"/>
        </w:rPr>
        <w:t>and</w:t>
      </w:r>
      <w:r w:rsidRPr="00E33B3E">
        <w:rPr>
          <w:rFonts w:asciiTheme="majorHAnsi" w:hAnsiTheme="majorHAnsi" w:cstheme="majorHAnsi"/>
          <w:sz w:val="16"/>
        </w:rPr>
        <w:t xml:space="preserve"> because outer space scenarios can </w:t>
      </w:r>
      <w:r w:rsidRPr="00E33B3E">
        <w:rPr>
          <w:rStyle w:val="StyleUnderline"/>
          <w:rFonts w:asciiTheme="majorHAnsi" w:hAnsiTheme="majorHAnsi" w:cstheme="majorHAnsi"/>
        </w:rPr>
        <w:t>force us to rethink our</w:t>
      </w:r>
      <w:r w:rsidRPr="00E33B3E">
        <w:rPr>
          <w:rFonts w:asciiTheme="majorHAnsi" w:hAnsiTheme="majorHAnsi" w:cstheme="majorHAnsi"/>
          <w:sz w:val="16"/>
        </w:rPr>
        <w:t xml:space="preserve"> consequentialist </w:t>
      </w:r>
      <w:r w:rsidRPr="00E33B3E">
        <w:rPr>
          <w:rStyle w:val="StyleUnderline"/>
          <w:rFonts w:asciiTheme="majorHAnsi" w:hAnsiTheme="majorHAnsi" w:cstheme="majorHAnsi"/>
        </w:rPr>
        <w:t>ethics</w:t>
      </w:r>
      <w:r w:rsidRPr="00E33B3E">
        <w:rPr>
          <w:rFonts w:asciiTheme="majorHAnsi" w:hAnsiTheme="majorHAnsi" w:cstheme="majorHAnsi"/>
          <w:sz w:val="16"/>
        </w:rPr>
        <w:t xml:space="preserve"> (via ETI encounter).</w:t>
      </w:r>
    </w:p>
    <w:p w14:paraId="52C0C45C" w14:textId="77777777" w:rsidR="00E33B3E" w:rsidRPr="00E33B3E" w:rsidRDefault="00E33B3E" w:rsidP="00E33B3E">
      <w:pPr>
        <w:rPr>
          <w:rFonts w:asciiTheme="majorHAnsi" w:hAnsiTheme="majorHAnsi" w:cstheme="majorHAnsi"/>
          <w:sz w:val="16"/>
        </w:rPr>
      </w:pPr>
      <w:r w:rsidRPr="00E33B3E">
        <w:rPr>
          <w:rStyle w:val="StyleUnderline"/>
          <w:rFonts w:asciiTheme="majorHAnsi" w:hAnsiTheme="majorHAnsi" w:cstheme="majorHAnsi"/>
        </w:rPr>
        <w:t xml:space="preserve">Attention to </w:t>
      </w:r>
      <w:r w:rsidRPr="00E33B3E">
        <w:rPr>
          <w:rStyle w:val="Emphasis"/>
          <w:rFonts w:asciiTheme="majorHAnsi" w:hAnsiTheme="majorHAnsi" w:cstheme="majorHAnsi"/>
        </w:rPr>
        <w:t xml:space="preserve">outer </w:t>
      </w:r>
      <w:r w:rsidRPr="00E33B3E">
        <w:rPr>
          <w:rStyle w:val="Emphasis"/>
          <w:rFonts w:asciiTheme="majorHAnsi" w:hAnsiTheme="majorHAnsi" w:cstheme="majorHAnsi"/>
          <w:highlight w:val="green"/>
        </w:rPr>
        <w:t>space</w:t>
      </w:r>
      <w:r w:rsidRPr="00E33B3E">
        <w:rPr>
          <w:rStyle w:val="StyleUnderline"/>
          <w:rFonts w:asciiTheme="majorHAnsi" w:hAnsiTheme="majorHAnsi" w:cstheme="majorHAnsi"/>
          <w:highlight w:val="green"/>
        </w:rPr>
        <w:t xml:space="preserve"> prompts us to recognize the </w:t>
      </w:r>
      <w:r w:rsidRPr="00E33B3E">
        <w:rPr>
          <w:rStyle w:val="Emphasis"/>
          <w:rFonts w:asciiTheme="majorHAnsi" w:hAnsiTheme="majorHAnsi" w:cstheme="majorHAnsi"/>
          <w:highlight w:val="green"/>
        </w:rPr>
        <w:t>big picture</w:t>
      </w:r>
      <w:r w:rsidRPr="00E33B3E">
        <w:rPr>
          <w:rFonts w:asciiTheme="majorHAnsi" w:hAnsiTheme="majorHAnsi" w:cstheme="majorHAnsi"/>
          <w:sz w:val="16"/>
        </w:rPr>
        <w:t xml:space="preserve">. This holds for consequentialist ethics as much as it does for anything else. </w:t>
      </w:r>
      <w:r w:rsidRPr="00E33B3E">
        <w:rPr>
          <w:rStyle w:val="StyleUnderline"/>
          <w:rFonts w:asciiTheme="majorHAnsi" w:hAnsiTheme="majorHAnsi" w:cstheme="majorHAnsi"/>
          <w:highlight w:val="green"/>
        </w:rPr>
        <w:t>Only by thinking through</w:t>
      </w:r>
      <w:r w:rsidRPr="00E33B3E">
        <w:rPr>
          <w:rFonts w:asciiTheme="majorHAnsi" w:hAnsiTheme="majorHAnsi" w:cstheme="majorHAnsi"/>
          <w:sz w:val="16"/>
        </w:rPr>
        <w:t xml:space="preserve"> the </w:t>
      </w:r>
      <w:r w:rsidRPr="00E33B3E">
        <w:rPr>
          <w:rStyle w:val="Emphasis"/>
          <w:rFonts w:asciiTheme="majorHAnsi" w:hAnsiTheme="majorHAnsi" w:cstheme="majorHAnsi"/>
          <w:highlight w:val="green"/>
        </w:rPr>
        <w:t>possibilities</w:t>
      </w:r>
      <w:r w:rsidRPr="00E33B3E">
        <w:rPr>
          <w:rFonts w:asciiTheme="majorHAnsi" w:hAnsiTheme="majorHAnsi" w:cstheme="majorHAnsi"/>
          <w:sz w:val="16"/>
        </w:rPr>
        <w:t xml:space="preserve"> of outer space </w:t>
      </w:r>
      <w:r w:rsidRPr="00E33B3E">
        <w:rPr>
          <w:rStyle w:val="StyleUnderline"/>
          <w:rFonts w:asciiTheme="majorHAnsi" w:hAnsiTheme="majorHAnsi" w:cstheme="majorHAnsi"/>
          <w:highlight w:val="green"/>
        </w:rPr>
        <w:t>can we understand</w:t>
      </w:r>
      <w:r w:rsidRPr="00E33B3E">
        <w:rPr>
          <w:rStyle w:val="StyleUnderline"/>
          <w:rFonts w:asciiTheme="majorHAnsi" w:hAnsiTheme="majorHAnsi" w:cstheme="majorHAnsi"/>
        </w:rPr>
        <w:t xml:space="preserve"> how our lives could matter</w:t>
      </w:r>
      <w:r w:rsidRPr="00E33B3E">
        <w:rPr>
          <w:rFonts w:asciiTheme="majorHAnsi" w:hAnsiTheme="majorHAnsi" w:cstheme="majorHAnsi"/>
          <w:sz w:val="16"/>
        </w:rPr>
        <w:t xml:space="preserve"> in the grand scheme of things. And the fact of the matter is that </w:t>
      </w:r>
      <w:r w:rsidRPr="00E33B3E">
        <w:rPr>
          <w:rStyle w:val="Emphasis"/>
          <w:rFonts w:asciiTheme="majorHAnsi" w:hAnsiTheme="majorHAnsi" w:cstheme="majorHAnsi"/>
          <w:highlight w:val="green"/>
        </w:rPr>
        <w:t>our lives</w:t>
      </w:r>
      <w:r w:rsidRPr="00E33B3E">
        <w:rPr>
          <w:rStyle w:val="Emphasis"/>
          <w:rFonts w:asciiTheme="majorHAnsi" w:hAnsiTheme="majorHAnsi" w:cstheme="majorHAnsi"/>
        </w:rPr>
        <w:t xml:space="preserve"> can </w:t>
      </w:r>
      <w:r w:rsidRPr="00E33B3E">
        <w:rPr>
          <w:rStyle w:val="Emphasis"/>
          <w:rFonts w:asciiTheme="majorHAnsi" w:hAnsiTheme="majorHAnsi" w:cstheme="majorHAnsi"/>
          <w:highlight w:val="green"/>
        </w:rPr>
        <w:t>matter immensely</w:t>
      </w:r>
      <w:r w:rsidRPr="00E33B3E">
        <w:rPr>
          <w:rFonts w:asciiTheme="majorHAnsi" w:hAnsiTheme="majorHAnsi" w:cstheme="majorHAnsi"/>
          <w:sz w:val="16"/>
        </w:rPr>
        <w:t xml:space="preserve">. </w:t>
      </w:r>
      <w:r w:rsidRPr="00E33B3E">
        <w:rPr>
          <w:rStyle w:val="StyleUnderline"/>
          <w:rFonts w:asciiTheme="majorHAnsi" w:hAnsiTheme="majorHAnsi" w:cstheme="majorHAnsi"/>
        </w:rPr>
        <w:t xml:space="preserve">We can set the pieces in motion for an </w:t>
      </w:r>
      <w:r w:rsidRPr="00E33B3E">
        <w:rPr>
          <w:rStyle w:val="Emphasis"/>
          <w:rFonts w:asciiTheme="majorHAnsi" w:hAnsiTheme="majorHAnsi" w:cstheme="majorHAnsi"/>
          <w:highlight w:val="green"/>
        </w:rPr>
        <w:t>immense cosmic civilization</w:t>
      </w:r>
      <w:r w:rsidRPr="00E33B3E">
        <w:rPr>
          <w:rFonts w:asciiTheme="majorHAnsi" w:hAnsiTheme="majorHAnsi" w:cstheme="majorHAnsi"/>
          <w:sz w:val="16"/>
        </w:rPr>
        <w:t xml:space="preserve">. </w:t>
      </w:r>
      <w:r w:rsidRPr="00E33B3E">
        <w:rPr>
          <w:rStyle w:val="StyleUnderline"/>
          <w:rFonts w:asciiTheme="majorHAnsi" w:hAnsiTheme="majorHAnsi" w:cstheme="majorHAnsi"/>
        </w:rPr>
        <w:t>We can</w:t>
      </w:r>
      <w:r w:rsidRPr="00E33B3E">
        <w:rPr>
          <w:rFonts w:asciiTheme="majorHAnsi" w:hAnsiTheme="majorHAnsi" w:cstheme="majorHAnsi"/>
          <w:sz w:val="16"/>
        </w:rPr>
        <w:t xml:space="preserve"> help </w:t>
      </w:r>
      <w:r w:rsidRPr="00E33B3E">
        <w:rPr>
          <w:rStyle w:val="Emphasis"/>
          <w:rFonts w:asciiTheme="majorHAnsi" w:hAnsiTheme="majorHAnsi" w:cstheme="majorHAnsi"/>
          <w:highlight w:val="green"/>
        </w:rPr>
        <w:t>prevent</w:t>
      </w:r>
      <w:r w:rsidRPr="00E33B3E">
        <w:rPr>
          <w:rFonts w:asciiTheme="majorHAnsi" w:hAnsiTheme="majorHAnsi" w:cstheme="majorHAnsi"/>
          <w:sz w:val="16"/>
        </w:rPr>
        <w:t xml:space="preserve"> civilization-ending </w:t>
      </w:r>
      <w:r w:rsidRPr="00E33B3E">
        <w:rPr>
          <w:rStyle w:val="Emphasis"/>
          <w:rFonts w:asciiTheme="majorHAnsi" w:hAnsiTheme="majorHAnsi" w:cstheme="majorHAnsi"/>
          <w:highlight w:val="green"/>
        </w:rPr>
        <w:t>global catastrophe</w:t>
      </w:r>
      <w:r w:rsidRPr="00E33B3E">
        <w:rPr>
          <w:rFonts w:asciiTheme="majorHAnsi" w:hAnsiTheme="majorHAnsi" w:cstheme="majorHAnsi"/>
          <w:sz w:val="16"/>
        </w:rPr>
        <w:t xml:space="preserve"> so as to </w:t>
      </w:r>
      <w:r w:rsidRPr="00E33B3E">
        <w:rPr>
          <w:rStyle w:val="Emphasis"/>
          <w:rFonts w:asciiTheme="majorHAnsi" w:hAnsiTheme="majorHAnsi" w:cstheme="majorHAnsi"/>
          <w:highlight w:val="cyan"/>
        </w:rPr>
        <w:t>enable future space colonization</w:t>
      </w:r>
      <w:r w:rsidRPr="00E33B3E">
        <w:rPr>
          <w:rFonts w:asciiTheme="majorHAnsi" w:hAnsiTheme="majorHAnsi" w:cstheme="majorHAnsi"/>
          <w:sz w:val="16"/>
        </w:rPr>
        <w:t xml:space="preserve">. </w:t>
      </w:r>
      <w:r w:rsidRPr="00E33B3E">
        <w:rPr>
          <w:rStyle w:val="StyleUnderline"/>
          <w:rFonts w:asciiTheme="majorHAnsi" w:hAnsiTheme="majorHAnsi" w:cstheme="majorHAnsi"/>
        </w:rPr>
        <w:t>And we can determine whether</w:t>
      </w:r>
      <w:r w:rsidRPr="00E33B3E">
        <w:rPr>
          <w:rFonts w:asciiTheme="majorHAnsi" w:hAnsiTheme="majorHAnsi" w:cstheme="majorHAnsi"/>
          <w:sz w:val="16"/>
        </w:rPr>
        <w:t xml:space="preserve"> or not </w:t>
      </w:r>
      <w:r w:rsidRPr="00E33B3E">
        <w:rPr>
          <w:rStyle w:val="StyleUnderline"/>
          <w:rFonts w:asciiTheme="majorHAnsi" w:hAnsiTheme="majorHAnsi" w:cstheme="majorHAnsi"/>
        </w:rPr>
        <w:t xml:space="preserve">to try </w:t>
      </w:r>
      <w:r w:rsidRPr="00E33B3E">
        <w:rPr>
          <w:rStyle w:val="Emphasis"/>
          <w:rFonts w:asciiTheme="majorHAnsi" w:hAnsiTheme="majorHAnsi" w:cstheme="majorHAnsi"/>
          <w:highlight w:val="green"/>
        </w:rPr>
        <w:t>messaging</w:t>
      </w:r>
      <w:r w:rsidRPr="00E33B3E">
        <w:rPr>
          <w:rFonts w:asciiTheme="majorHAnsi" w:hAnsiTheme="majorHAnsi" w:cstheme="majorHAnsi"/>
          <w:sz w:val="16"/>
        </w:rPr>
        <w:t xml:space="preserve"> to </w:t>
      </w:r>
      <w:r w:rsidRPr="00E33B3E">
        <w:rPr>
          <w:rStyle w:val="Emphasis"/>
          <w:rFonts w:asciiTheme="majorHAnsi" w:hAnsiTheme="majorHAnsi" w:cstheme="majorHAnsi"/>
          <w:highlight w:val="green"/>
        </w:rPr>
        <w:t>ETI</w:t>
      </w:r>
      <w:r w:rsidRPr="00E33B3E">
        <w:rPr>
          <w:rFonts w:asciiTheme="majorHAnsi" w:hAnsiTheme="majorHAnsi" w:cstheme="majorHAnsi"/>
          <w:sz w:val="16"/>
        </w:rPr>
        <w:t>.</w:t>
      </w:r>
    </w:p>
    <w:p w14:paraId="4839DF47" w14:textId="77777777" w:rsidR="00E33B3E" w:rsidRPr="00E33B3E" w:rsidRDefault="00E33B3E" w:rsidP="00E33B3E">
      <w:pPr>
        <w:rPr>
          <w:rFonts w:asciiTheme="majorHAnsi" w:hAnsiTheme="majorHAnsi" w:cstheme="majorHAnsi"/>
          <w:sz w:val="16"/>
        </w:rPr>
      </w:pPr>
      <w:r w:rsidRPr="00E33B3E">
        <w:rPr>
          <w:rFonts w:asciiTheme="majorHAnsi" w:hAnsiTheme="majorHAnsi" w:cstheme="majorHAnsi"/>
          <w:sz w:val="16"/>
        </w:rPr>
        <w:t xml:space="preserve">Should we do these things? Answering this all-important question requires ethics. Therefore, </w:t>
      </w:r>
      <w:r w:rsidRPr="00E33B3E">
        <w:rPr>
          <w:rStyle w:val="StyleUnderline"/>
          <w:rFonts w:asciiTheme="majorHAnsi" w:hAnsiTheme="majorHAnsi" w:cstheme="majorHAnsi"/>
        </w:rPr>
        <w:t>just as consequentialists should pay attention to outer space</w:t>
      </w:r>
      <w:r w:rsidRPr="00E33B3E">
        <w:rPr>
          <w:rFonts w:asciiTheme="majorHAnsi" w:hAnsiTheme="majorHAnsi" w:cstheme="majorHAnsi"/>
          <w:sz w:val="16"/>
        </w:rPr>
        <w:t xml:space="preserve">, </w:t>
      </w:r>
      <w:r w:rsidRPr="00E33B3E">
        <w:rPr>
          <w:rStyle w:val="StyleUnderline"/>
          <w:rFonts w:asciiTheme="majorHAnsi" w:hAnsiTheme="majorHAnsi" w:cstheme="majorHAnsi"/>
        </w:rPr>
        <w:t xml:space="preserve">so too should </w:t>
      </w:r>
      <w:r w:rsidRPr="00E33B3E">
        <w:rPr>
          <w:rStyle w:val="Emphasis"/>
          <w:rFonts w:asciiTheme="majorHAnsi" w:hAnsiTheme="majorHAnsi" w:cstheme="majorHAnsi"/>
          <w:highlight w:val="green"/>
        </w:rPr>
        <w:t>outer space analysts</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rPr>
        <w:t>pay attention to consequentialism</w:t>
      </w:r>
      <w:r w:rsidRPr="00E33B3E">
        <w:rPr>
          <w:rFonts w:asciiTheme="majorHAnsi" w:hAnsiTheme="majorHAnsi" w:cstheme="majorHAnsi"/>
          <w:sz w:val="16"/>
        </w:rPr>
        <w:t xml:space="preserve">, and indeed to ethics in general. Defensible forms of consequentialism will generally conclude that (1) </w:t>
      </w:r>
      <w:r w:rsidRPr="00E33B3E">
        <w:rPr>
          <w:rStyle w:val="StyleUnderline"/>
          <w:rFonts w:asciiTheme="majorHAnsi" w:hAnsiTheme="majorHAnsi" w:cstheme="majorHAnsi"/>
        </w:rPr>
        <w:t xml:space="preserve">humanity today </w:t>
      </w:r>
      <w:r w:rsidRPr="00E33B3E">
        <w:rPr>
          <w:rStyle w:val="StyleUnderline"/>
          <w:rFonts w:asciiTheme="majorHAnsi" w:hAnsiTheme="majorHAnsi" w:cstheme="majorHAnsi"/>
          <w:highlight w:val="green"/>
        </w:rPr>
        <w:t>should focus on</w:t>
      </w:r>
      <w:r w:rsidRPr="00E33B3E">
        <w:rPr>
          <w:rStyle w:val="StyleUnderline"/>
          <w:rFonts w:asciiTheme="majorHAnsi" w:hAnsiTheme="majorHAnsi" w:cstheme="majorHAnsi"/>
        </w:rPr>
        <w:t xml:space="preserve"> avoiding </w:t>
      </w:r>
      <w:r w:rsidRPr="00E33B3E">
        <w:rPr>
          <w:rStyle w:val="Emphasis"/>
          <w:rFonts w:asciiTheme="majorHAnsi" w:hAnsiTheme="majorHAnsi" w:cstheme="majorHAnsi"/>
          <w:highlight w:val="green"/>
        </w:rPr>
        <w:t>global catastrophe</w:t>
      </w:r>
      <w:r w:rsidRPr="00E33B3E">
        <w:rPr>
          <w:rFonts w:asciiTheme="majorHAnsi" w:hAnsiTheme="majorHAnsi" w:cstheme="majorHAnsi"/>
          <w:sz w:val="16"/>
        </w:rPr>
        <w:t xml:space="preserve">, (2) </w:t>
      </w:r>
      <w:r w:rsidRPr="00E33B3E">
        <w:rPr>
          <w:rStyle w:val="Emphasis"/>
          <w:rFonts w:asciiTheme="majorHAnsi" w:hAnsiTheme="majorHAnsi" w:cstheme="majorHAnsi"/>
          <w:highlight w:val="cyan"/>
        </w:rPr>
        <w:t xml:space="preserve">space colonization </w:t>
      </w:r>
      <w:r w:rsidRPr="00E33B3E">
        <w:rPr>
          <w:rStyle w:val="Emphasis"/>
          <w:rFonts w:asciiTheme="majorHAnsi" w:hAnsiTheme="majorHAnsi" w:cstheme="majorHAnsi"/>
        </w:rPr>
        <w:t>should proceed</w:t>
      </w:r>
      <w:r w:rsidRPr="00E33B3E">
        <w:rPr>
          <w:rStyle w:val="StyleUnderline"/>
          <w:rFonts w:asciiTheme="majorHAnsi" w:hAnsiTheme="majorHAnsi" w:cstheme="majorHAnsi"/>
        </w:rPr>
        <w:t xml:space="preserve"> with caution</w:t>
      </w:r>
      <w:r w:rsidRPr="00E33B3E">
        <w:rPr>
          <w:rFonts w:asciiTheme="majorHAnsi" w:hAnsiTheme="majorHAnsi" w:cstheme="majorHAnsi"/>
          <w:sz w:val="16"/>
        </w:rPr>
        <w:t xml:space="preserve">, but </w:t>
      </w:r>
      <w:r w:rsidRPr="00E33B3E">
        <w:rPr>
          <w:rStyle w:val="Emphasis"/>
          <w:rFonts w:asciiTheme="majorHAnsi" w:hAnsiTheme="majorHAnsi" w:cstheme="majorHAnsi"/>
          <w:highlight w:val="cyan"/>
        </w:rPr>
        <w:t>ultimately should proceed at immense scale</w:t>
      </w:r>
      <w:r w:rsidRPr="00E33B3E">
        <w:rPr>
          <w:rFonts w:asciiTheme="majorHAnsi" w:hAnsiTheme="majorHAnsi" w:cstheme="majorHAnsi"/>
          <w:sz w:val="16"/>
        </w:rPr>
        <w:t xml:space="preserve">, </w:t>
      </w:r>
      <w:r w:rsidRPr="00E33B3E">
        <w:rPr>
          <w:rStyle w:val="StyleUnderline"/>
          <w:rFonts w:asciiTheme="majorHAnsi" w:hAnsiTheme="majorHAnsi" w:cstheme="majorHAnsi"/>
          <w:highlight w:val="green"/>
        </w:rPr>
        <w:t>and</w:t>
      </w:r>
      <w:r w:rsidRPr="00E33B3E">
        <w:rPr>
          <w:rFonts w:asciiTheme="majorHAnsi" w:hAnsiTheme="majorHAnsi" w:cstheme="majorHAnsi"/>
          <w:sz w:val="16"/>
        </w:rPr>
        <w:t xml:space="preserve"> (3) high-power/long-duration METI should not be conducted until more </w:t>
      </w:r>
      <w:r w:rsidRPr="00E33B3E">
        <w:rPr>
          <w:rStyle w:val="StyleUnderline"/>
          <w:rFonts w:asciiTheme="majorHAnsi" w:hAnsiTheme="majorHAnsi" w:cstheme="majorHAnsi"/>
        </w:rPr>
        <w:t>effort</w:t>
      </w:r>
      <w:r w:rsidRPr="00E33B3E">
        <w:rPr>
          <w:rFonts w:asciiTheme="majorHAnsi" w:hAnsiTheme="majorHAnsi" w:cstheme="majorHAnsi"/>
          <w:sz w:val="16"/>
        </w:rPr>
        <w:t xml:space="preserve"> is put to </w:t>
      </w:r>
      <w:r w:rsidRPr="00E33B3E">
        <w:rPr>
          <w:rStyle w:val="Emphasis"/>
          <w:rFonts w:asciiTheme="majorHAnsi" w:hAnsiTheme="majorHAnsi" w:cstheme="majorHAnsi"/>
          <w:highlight w:val="green"/>
        </w:rPr>
        <w:t>assessing</w:t>
      </w:r>
      <w:r w:rsidRPr="00E33B3E">
        <w:rPr>
          <w:rStyle w:val="Emphasis"/>
          <w:rFonts w:asciiTheme="majorHAnsi" w:hAnsiTheme="majorHAnsi" w:cstheme="majorHAnsi"/>
        </w:rPr>
        <w:t xml:space="preserve"> whether</w:t>
      </w:r>
      <w:r w:rsidRPr="00E33B3E">
        <w:rPr>
          <w:rFonts w:asciiTheme="majorHAnsi" w:hAnsiTheme="majorHAnsi" w:cstheme="majorHAnsi"/>
          <w:sz w:val="16"/>
        </w:rPr>
        <w:t xml:space="preserve"> the </w:t>
      </w:r>
      <w:r w:rsidRPr="00E33B3E">
        <w:rPr>
          <w:rStyle w:val="Emphasis"/>
          <w:rFonts w:asciiTheme="majorHAnsi" w:hAnsiTheme="majorHAnsi" w:cstheme="majorHAnsi"/>
          <w:highlight w:val="green"/>
        </w:rPr>
        <w:t>consequences</w:t>
      </w:r>
      <w:r w:rsidRPr="00E33B3E">
        <w:rPr>
          <w:rStyle w:val="Emphasis"/>
          <w:rFonts w:asciiTheme="majorHAnsi" w:hAnsiTheme="majorHAnsi" w:cstheme="majorHAnsi"/>
        </w:rPr>
        <w:t xml:space="preserve"> are likely to be good</w:t>
      </w:r>
      <w:r w:rsidRPr="00E33B3E">
        <w:rPr>
          <w:rFonts w:asciiTheme="majorHAnsi" w:hAnsiTheme="majorHAnsi" w:cstheme="majorHAnsi"/>
          <w:sz w:val="16"/>
        </w:rPr>
        <w:t>.</w:t>
      </w:r>
    </w:p>
    <w:p w14:paraId="6F37892C" w14:textId="77777777" w:rsidR="00E33B3E" w:rsidRPr="00E33B3E" w:rsidRDefault="00E33B3E" w:rsidP="00E33B3E">
      <w:pPr>
        <w:rPr>
          <w:rFonts w:asciiTheme="majorHAnsi" w:hAnsiTheme="majorHAnsi" w:cstheme="majorHAnsi"/>
          <w:sz w:val="16"/>
          <w:szCs w:val="16"/>
        </w:rPr>
      </w:pPr>
      <w:r w:rsidRPr="00E33B3E">
        <w:rPr>
          <w:rFonts w:asciiTheme="majorHAnsi" w:hAnsiTheme="majorHAnsi" w:cstheme="majorHAnsi"/>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409649C8" w14:textId="77777777" w:rsidR="00E33B3E" w:rsidRPr="00E33B3E" w:rsidRDefault="00E33B3E" w:rsidP="00E33B3E">
      <w:pPr>
        <w:rPr>
          <w:rFonts w:asciiTheme="majorHAnsi" w:hAnsiTheme="majorHAnsi" w:cstheme="majorHAnsi"/>
          <w:sz w:val="16"/>
        </w:rPr>
      </w:pPr>
      <w:r w:rsidRPr="00E33B3E">
        <w:rPr>
          <w:rFonts w:asciiTheme="majorHAnsi" w:hAnsiTheme="majorHAnsi" w:cstheme="majorHAnsi"/>
          <w:sz w:val="16"/>
        </w:rPr>
        <w:t xml:space="preserve">The merits of this line of inquiry are diminished by the conclusion to focus on avoiding global catastrophe. </w:t>
      </w:r>
      <w:r w:rsidRPr="00E33B3E">
        <w:rPr>
          <w:rStyle w:val="StyleUnderline"/>
          <w:rFonts w:asciiTheme="majorHAnsi" w:hAnsiTheme="majorHAnsi" w:cstheme="majorHAnsi"/>
        </w:rPr>
        <w:t xml:space="preserve">Any </w:t>
      </w:r>
      <w:r w:rsidRPr="00E33B3E">
        <w:rPr>
          <w:rStyle w:val="Emphasis"/>
          <w:rFonts w:asciiTheme="majorHAnsi" w:hAnsiTheme="majorHAnsi" w:cstheme="majorHAnsi"/>
        </w:rPr>
        <w:t xml:space="preserve">global </w:t>
      </w:r>
      <w:r w:rsidRPr="00E33B3E">
        <w:rPr>
          <w:rStyle w:val="Emphasis"/>
          <w:rFonts w:asciiTheme="majorHAnsi" w:hAnsiTheme="majorHAnsi" w:cstheme="majorHAnsi"/>
          <w:highlight w:val="green"/>
        </w:rPr>
        <w:t>catastrophe</w:t>
      </w:r>
      <w:r w:rsidRPr="00E33B3E">
        <w:rPr>
          <w:rStyle w:val="StyleUnderline"/>
          <w:rFonts w:asciiTheme="majorHAnsi" w:hAnsiTheme="majorHAnsi" w:cstheme="majorHAnsi"/>
        </w:rPr>
        <w:t xml:space="preserve"> would </w:t>
      </w:r>
      <w:r w:rsidRPr="00E33B3E">
        <w:rPr>
          <w:rStyle w:val="StyleUnderline"/>
          <w:rFonts w:asciiTheme="majorHAnsi" w:hAnsiTheme="majorHAnsi" w:cstheme="majorHAnsi"/>
          <w:highlight w:val="green"/>
        </w:rPr>
        <w:t>preclude</w:t>
      </w:r>
      <w:r w:rsidRPr="00E33B3E">
        <w:rPr>
          <w:rFonts w:asciiTheme="majorHAnsi" w:hAnsiTheme="majorHAnsi" w:cstheme="majorHAnsi"/>
          <w:sz w:val="16"/>
        </w:rPr>
        <w:t xml:space="preserve"> the possibility of </w:t>
      </w:r>
      <w:r w:rsidRPr="00E33B3E">
        <w:rPr>
          <w:rStyle w:val="Emphasis"/>
          <w:rFonts w:asciiTheme="majorHAnsi" w:hAnsiTheme="majorHAnsi" w:cstheme="majorHAnsi"/>
          <w:highlight w:val="green"/>
        </w:rPr>
        <w:t>future research</w:t>
      </w:r>
      <w:r w:rsidRPr="00E33B3E">
        <w:rPr>
          <w:rStyle w:val="StyleUnderline"/>
          <w:rFonts w:asciiTheme="majorHAnsi" w:hAnsiTheme="majorHAnsi" w:cstheme="majorHAnsi"/>
        </w:rPr>
        <w:t xml:space="preserve"> on all topics, including outer space consequentialism</w:t>
      </w:r>
      <w:r w:rsidRPr="00E33B3E">
        <w:rPr>
          <w:rFonts w:asciiTheme="majorHAnsi" w:hAnsiTheme="majorHAnsi" w:cstheme="majorHAnsi"/>
          <w:sz w:val="16"/>
        </w:rPr>
        <w:t xml:space="preserve">. Likewise, </w:t>
      </w:r>
      <w:r w:rsidRPr="00E33B3E">
        <w:rPr>
          <w:rStyle w:val="StyleUnderline"/>
          <w:rFonts w:asciiTheme="majorHAnsi" w:hAnsiTheme="majorHAnsi" w:cstheme="majorHAnsi"/>
        </w:rPr>
        <w:t xml:space="preserve">any hopes of resolving the </w:t>
      </w:r>
      <w:r w:rsidRPr="00E33B3E">
        <w:rPr>
          <w:rStyle w:val="Emphasis"/>
          <w:rFonts w:asciiTheme="majorHAnsi" w:hAnsiTheme="majorHAnsi" w:cstheme="majorHAnsi"/>
        </w:rPr>
        <w:t>ethical dilemmas</w:t>
      </w:r>
      <w:r w:rsidRPr="00E33B3E">
        <w:rPr>
          <w:rStyle w:val="StyleUnderline"/>
          <w:rFonts w:asciiTheme="majorHAnsi" w:hAnsiTheme="majorHAnsi" w:cstheme="majorHAnsi"/>
        </w:rPr>
        <w:t xml:space="preserve"> and empirical </w:t>
      </w:r>
      <w:r w:rsidRPr="00E33B3E">
        <w:rPr>
          <w:rStyle w:val="StyleUnderline"/>
          <w:rFonts w:asciiTheme="majorHAnsi" w:hAnsiTheme="majorHAnsi" w:cstheme="majorHAnsi"/>
        </w:rPr>
        <w:lastRenderedPageBreak/>
        <w:t xml:space="preserve">uncertainties </w:t>
      </w:r>
      <w:r w:rsidRPr="00E33B3E">
        <w:rPr>
          <w:rStyle w:val="Emphasis"/>
          <w:rFonts w:asciiTheme="majorHAnsi" w:hAnsiTheme="majorHAnsi" w:cstheme="majorHAnsi"/>
        </w:rPr>
        <w:t>depend on us surviving long enough to do the research</w:t>
      </w:r>
      <w:r w:rsidRPr="00E33B3E">
        <w:rPr>
          <w:rFonts w:asciiTheme="majorHAnsi" w:hAnsiTheme="majorHAnsi" w:cstheme="majorHAnsi"/>
          <w:sz w:val="16"/>
        </w:rPr>
        <w:t xml:space="preserve">. An argument can thus be made against any work on outer space in favor of work on the global catastrophic risks. My own view is that </w:t>
      </w:r>
      <w:r w:rsidRPr="00E33B3E">
        <w:rPr>
          <w:rStyle w:val="StyleUnderline"/>
          <w:rFonts w:asciiTheme="majorHAnsi" w:hAnsiTheme="majorHAnsi" w:cstheme="majorHAnsi"/>
          <w:highlight w:val="green"/>
        </w:rPr>
        <w:t>work</w:t>
      </w:r>
      <w:r w:rsidRPr="00E33B3E">
        <w:rPr>
          <w:rStyle w:val="StyleUnderline"/>
          <w:rFonts w:asciiTheme="majorHAnsi" w:hAnsiTheme="majorHAnsi" w:cstheme="majorHAnsi"/>
        </w:rPr>
        <w:t xml:space="preserve"> on outer space </w:t>
      </w:r>
      <w:r w:rsidRPr="00E33B3E">
        <w:rPr>
          <w:rStyle w:val="StyleUnderline"/>
          <w:rFonts w:asciiTheme="majorHAnsi" w:hAnsiTheme="majorHAnsi" w:cstheme="majorHAnsi"/>
          <w:highlight w:val="green"/>
        </w:rPr>
        <w:t>should be pursued</w:t>
      </w:r>
      <w:r w:rsidRPr="00E33B3E">
        <w:rPr>
          <w:rFonts w:asciiTheme="majorHAnsi" w:hAnsiTheme="majorHAnsi" w:cstheme="majorHAnsi"/>
          <w:sz w:val="16"/>
        </w:rPr>
        <w:t xml:space="preserve"> </w:t>
      </w:r>
      <w:r w:rsidRPr="00E33B3E">
        <w:rPr>
          <w:rStyle w:val="StyleUnderline"/>
          <w:rFonts w:asciiTheme="majorHAnsi" w:hAnsiTheme="majorHAnsi" w:cstheme="majorHAnsi"/>
          <w:highlight w:val="green"/>
        </w:rPr>
        <w:t>mainly</w:t>
      </w:r>
      <w:r w:rsidRPr="00E33B3E">
        <w:rPr>
          <w:rStyle w:val="StyleUnderline"/>
          <w:rFonts w:asciiTheme="majorHAnsi" w:hAnsiTheme="majorHAnsi" w:cstheme="majorHAnsi"/>
        </w:rPr>
        <w:t xml:space="preserve"> </w:t>
      </w:r>
      <w:r w:rsidRPr="00E33B3E">
        <w:rPr>
          <w:rStyle w:val="StyleUnderline"/>
          <w:rFonts w:asciiTheme="majorHAnsi" w:hAnsiTheme="majorHAnsi" w:cstheme="majorHAnsi"/>
          <w:highlight w:val="green"/>
        </w:rPr>
        <w:t xml:space="preserve">to </w:t>
      </w:r>
      <w:r w:rsidRPr="00E33B3E">
        <w:rPr>
          <w:rStyle w:val="StyleUnderline"/>
          <w:rFonts w:asciiTheme="majorHAnsi" w:hAnsiTheme="majorHAnsi" w:cstheme="majorHAnsi"/>
        </w:rPr>
        <w:t xml:space="preserve">the extent that it is instrumentally valuable towards </w:t>
      </w:r>
      <w:r w:rsidRPr="00E33B3E">
        <w:rPr>
          <w:rStyle w:val="StyleUnderline"/>
          <w:rFonts w:asciiTheme="majorHAnsi" w:hAnsiTheme="majorHAnsi" w:cstheme="majorHAnsi"/>
          <w:highlight w:val="green"/>
        </w:rPr>
        <w:t>reducing</w:t>
      </w:r>
      <w:r w:rsidRPr="00E33B3E">
        <w:rPr>
          <w:rStyle w:val="StyleUnderline"/>
          <w:rFonts w:asciiTheme="majorHAnsi" w:hAnsiTheme="majorHAnsi" w:cstheme="majorHAnsi"/>
        </w:rPr>
        <w:t xml:space="preserve"> the </w:t>
      </w:r>
      <w:r w:rsidRPr="00E33B3E">
        <w:rPr>
          <w:rStyle w:val="Emphasis"/>
          <w:rFonts w:asciiTheme="majorHAnsi" w:hAnsiTheme="majorHAnsi" w:cstheme="majorHAnsi"/>
        </w:rPr>
        <w:t>global catastrophic</w:t>
      </w:r>
      <w:r w:rsidRPr="00E33B3E">
        <w:rPr>
          <w:rStyle w:val="StyleUnderline"/>
          <w:rFonts w:asciiTheme="majorHAnsi" w:hAnsiTheme="majorHAnsi" w:cstheme="majorHAnsi"/>
        </w:rPr>
        <w:t xml:space="preserve"> </w:t>
      </w:r>
      <w:r w:rsidRPr="00E33B3E">
        <w:rPr>
          <w:rStyle w:val="Emphasis"/>
          <w:rFonts w:asciiTheme="majorHAnsi" w:hAnsiTheme="majorHAnsi" w:cstheme="majorHAnsi"/>
          <w:highlight w:val="green"/>
        </w:rPr>
        <w:t>risks</w:t>
      </w:r>
      <w:r w:rsidRPr="00E33B3E">
        <w:rPr>
          <w:rFonts w:asciiTheme="majorHAnsi" w:hAnsiTheme="majorHAnsi" w:cstheme="majorHAnsi"/>
          <w:sz w:val="16"/>
        </w:rPr>
        <w:t xml:space="preserve">. To that end </w:t>
      </w:r>
      <w:r w:rsidRPr="00E33B3E">
        <w:rPr>
          <w:rStyle w:val="StyleUnderline"/>
          <w:rFonts w:asciiTheme="majorHAnsi" w:hAnsiTheme="majorHAnsi" w:cstheme="majorHAnsi"/>
        </w:rPr>
        <w:t>it can be quite instrumentally valuable</w:t>
      </w:r>
      <w:r w:rsidRPr="00E33B3E">
        <w:rPr>
          <w:rFonts w:asciiTheme="majorHAnsi" w:hAnsiTheme="majorHAnsi" w:cstheme="majorHAnsi"/>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448BE2A7" w14:textId="77777777" w:rsidR="00E33B3E" w:rsidRPr="00E33B3E" w:rsidRDefault="00E33B3E" w:rsidP="00E33B3E">
      <w:pPr>
        <w:rPr>
          <w:rFonts w:asciiTheme="majorHAnsi" w:hAnsiTheme="majorHAnsi" w:cstheme="majorHAnsi"/>
        </w:rPr>
      </w:pPr>
    </w:p>
    <w:p w14:paraId="7C613BDE" w14:textId="77777777" w:rsidR="007D0648" w:rsidRPr="00E33B3E" w:rsidRDefault="007D0648" w:rsidP="007D0648">
      <w:pPr>
        <w:rPr>
          <w:rFonts w:asciiTheme="majorHAnsi" w:hAnsiTheme="majorHAnsi" w:cstheme="majorHAnsi"/>
        </w:rPr>
      </w:pPr>
    </w:p>
    <w:p w14:paraId="3D2212E6" w14:textId="142599F7" w:rsidR="000111C6" w:rsidRPr="00E33B3E" w:rsidRDefault="007D0648" w:rsidP="007D0648">
      <w:pPr>
        <w:pStyle w:val="Heading2"/>
        <w:rPr>
          <w:rFonts w:asciiTheme="majorHAnsi" w:hAnsiTheme="majorHAnsi" w:cstheme="majorHAnsi"/>
        </w:rPr>
      </w:pPr>
      <w:r w:rsidRPr="00E33B3E">
        <w:rPr>
          <w:rFonts w:asciiTheme="majorHAnsi" w:hAnsiTheme="majorHAnsi" w:cstheme="majorHAnsi"/>
        </w:rPr>
        <w:lastRenderedPageBreak/>
        <w:t>3</w:t>
      </w:r>
    </w:p>
    <w:p w14:paraId="6A6B7C0D" w14:textId="77777777" w:rsidR="0087415D" w:rsidRPr="00E33B3E" w:rsidRDefault="0087415D" w:rsidP="0087415D">
      <w:pPr>
        <w:pStyle w:val="Heading4"/>
        <w:rPr>
          <w:rFonts w:asciiTheme="majorHAnsi" w:hAnsiTheme="majorHAnsi" w:cstheme="majorHAnsi"/>
        </w:rPr>
      </w:pPr>
      <w:r w:rsidRPr="00E33B3E">
        <w:rPr>
          <w:rFonts w:asciiTheme="majorHAnsi" w:hAnsiTheme="majorHAnsi" w:cstheme="majorHAnsi"/>
        </w:rPr>
        <w:t xml:space="preserve">Starlink is key to </w:t>
      </w:r>
      <w:r w:rsidRPr="00E33B3E">
        <w:rPr>
          <w:rFonts w:asciiTheme="majorHAnsi" w:hAnsiTheme="majorHAnsi" w:cstheme="majorHAnsi"/>
          <w:u w:val="single"/>
        </w:rPr>
        <w:t>Precision Ag</w:t>
      </w:r>
      <w:r w:rsidRPr="00E33B3E">
        <w:rPr>
          <w:rFonts w:asciiTheme="majorHAnsi" w:hAnsiTheme="majorHAnsi" w:cstheme="majorHAnsi"/>
        </w:rPr>
        <w:t xml:space="preserve"> – key to food sustainability and increasing food supply to account for exponential population growth. </w:t>
      </w:r>
    </w:p>
    <w:p w14:paraId="3882E620" w14:textId="77777777" w:rsidR="0087415D" w:rsidRPr="00E33B3E" w:rsidRDefault="0087415D" w:rsidP="0087415D">
      <w:pPr>
        <w:rPr>
          <w:rFonts w:asciiTheme="majorHAnsi" w:hAnsiTheme="majorHAnsi" w:cstheme="majorHAnsi"/>
        </w:rPr>
      </w:pPr>
      <w:r w:rsidRPr="00E33B3E">
        <w:rPr>
          <w:rStyle w:val="Style13ptBold"/>
          <w:rFonts w:asciiTheme="majorHAnsi" w:hAnsiTheme="majorHAnsi" w:cstheme="majorHAnsi"/>
        </w:rPr>
        <w:t>Greensight 21</w:t>
      </w:r>
      <w:r w:rsidRPr="00E33B3E">
        <w:rPr>
          <w:rFonts w:asciiTheme="majorHAnsi" w:hAnsiTheme="majorHAnsi" w:cstheme="majorHAnsi"/>
        </w:rPr>
        <w:t xml:space="preserve"> 3-15-2021 "Can Starlink Save the World by Connecting Farms?" </w:t>
      </w:r>
      <w:hyperlink r:id="rId13" w:history="1">
        <w:r w:rsidRPr="00E33B3E">
          <w:rPr>
            <w:rStyle w:val="Hyperlink"/>
            <w:rFonts w:asciiTheme="majorHAnsi" w:hAnsiTheme="majorHAnsi" w:cstheme="majorHAnsi"/>
          </w:rPr>
          <w:t>https://www.greensightag.com/logbook/can-starlink-save-the-world-by-connecting-farms/</w:t>
        </w:r>
      </w:hyperlink>
      <w:r w:rsidRPr="00E33B3E">
        <w:rPr>
          <w:rFonts w:asciiTheme="majorHAnsi" w:hAnsiTheme="majorHAnsi" w:cstheme="majorHAnsi"/>
        </w:rPr>
        <w:t xml:space="preserve"> (Data Management Consulting Firm)//Elmer </w:t>
      </w:r>
    </w:p>
    <w:p w14:paraId="10C32694" w14:textId="77777777" w:rsidR="0087415D" w:rsidRPr="00E33B3E" w:rsidRDefault="0087415D" w:rsidP="0087415D">
      <w:pPr>
        <w:rPr>
          <w:rFonts w:asciiTheme="majorHAnsi" w:hAnsiTheme="majorHAnsi" w:cstheme="majorHAnsi"/>
        </w:rPr>
      </w:pPr>
      <w:r w:rsidRPr="00E33B3E">
        <w:rPr>
          <w:rFonts w:asciiTheme="majorHAnsi" w:hAnsiTheme="majorHAnsi" w:cstheme="majorHAnsi"/>
        </w:rPr>
        <w:t xml:space="preserve">GreenSight innovates in a number of different areas, but one of the areas we are most passionate about is in agriculture. We’ve deployed our drone intelligence systems all over the world at all sorts of different facilities. </w:t>
      </w:r>
      <w:r w:rsidRPr="00E33B3E">
        <w:rPr>
          <w:rStyle w:val="StyleUnderline"/>
          <w:rFonts w:asciiTheme="majorHAnsi" w:hAnsiTheme="majorHAnsi" w:cstheme="majorHAnsi"/>
        </w:rPr>
        <w:t xml:space="preserve">One of the most challenging has been deployments at farms, </w:t>
      </w:r>
      <w:r w:rsidRPr="00E33B3E">
        <w:rPr>
          <w:rStyle w:val="Emphasis"/>
          <w:rFonts w:asciiTheme="majorHAnsi" w:hAnsiTheme="majorHAnsi" w:cstheme="majorHAnsi"/>
          <w:highlight w:val="green"/>
        </w:rPr>
        <w:t xml:space="preserve">and one of the biggest challenges </w:t>
      </w:r>
      <w:r w:rsidRPr="00E33B3E">
        <w:rPr>
          <w:rStyle w:val="Emphasis"/>
          <w:rFonts w:asciiTheme="majorHAnsi" w:hAnsiTheme="majorHAnsi" w:cstheme="majorHAnsi"/>
          <w:highlight w:val="green"/>
          <w:bdr w:val="single" w:sz="18" w:space="0" w:color="auto"/>
        </w:rPr>
        <w:t>has been connectivity</w:t>
      </w:r>
      <w:r w:rsidRPr="00E33B3E">
        <w:rPr>
          <w:rStyle w:val="StyleUnderline"/>
          <w:rFonts w:asciiTheme="majorHAnsi" w:hAnsiTheme="majorHAnsi" w:cstheme="majorHAnsi"/>
        </w:rPr>
        <w:t xml:space="preserve">. </w:t>
      </w:r>
      <w:r w:rsidRPr="00E33B3E">
        <w:rPr>
          <w:rStyle w:val="Emphasis"/>
          <w:rFonts w:asciiTheme="majorHAnsi" w:hAnsiTheme="majorHAnsi" w:cstheme="majorHAnsi"/>
          <w:highlight w:val="green"/>
        </w:rPr>
        <w:t>Connected farms</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highlight w:val="green"/>
        </w:rPr>
        <w:t>are</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a </w:t>
      </w:r>
      <w:r w:rsidRPr="00E33B3E">
        <w:rPr>
          <w:rStyle w:val="Emphasis"/>
          <w:rFonts w:asciiTheme="majorHAnsi" w:hAnsiTheme="majorHAnsi" w:cstheme="majorHAnsi"/>
          <w:highlight w:val="green"/>
        </w:rPr>
        <w:t xml:space="preserve">requirement to feed the world, </w:t>
      </w:r>
      <w:r w:rsidRPr="00E33B3E">
        <w:rPr>
          <w:rStyle w:val="Emphasis"/>
          <w:rFonts w:asciiTheme="majorHAnsi" w:hAnsiTheme="majorHAnsi" w:cstheme="majorHAnsi"/>
          <w:highlight w:val="green"/>
          <w:bdr w:val="single" w:sz="18" w:space="0" w:color="auto"/>
        </w:rPr>
        <w:t>and Starlink will make that happen</w:t>
      </w:r>
      <w:r w:rsidRPr="00E33B3E">
        <w:rPr>
          <w:rStyle w:val="StyleUnderline"/>
          <w:rFonts w:asciiTheme="majorHAnsi" w:hAnsiTheme="majorHAnsi" w:cstheme="majorHAnsi"/>
        </w:rPr>
        <w:t>.</w:t>
      </w:r>
      <w:r w:rsidRPr="00E33B3E">
        <w:rPr>
          <w:rFonts w:asciiTheme="majorHAnsi" w:hAnsiTheme="majorHAnsi" w:cstheme="majorHAnsi"/>
        </w:rPr>
        <w:t xml:space="preserve"> Most urban and suburban households in the United States have had easy and reasonably inexpensive access to high speed internet access for 20 years. </w:t>
      </w:r>
      <w:r w:rsidRPr="00E33B3E">
        <w:rPr>
          <w:rStyle w:val="StyleUnderline"/>
          <w:rFonts w:asciiTheme="majorHAnsi" w:hAnsiTheme="majorHAnsi" w:cstheme="majorHAnsi"/>
        </w:rPr>
        <w:t xml:space="preserve">It is easy to forget that the situation is not the same for </w:t>
      </w:r>
      <w:r w:rsidRPr="00E33B3E">
        <w:rPr>
          <w:rStyle w:val="Emphasis"/>
          <w:rFonts w:asciiTheme="majorHAnsi" w:hAnsiTheme="majorHAnsi" w:cstheme="majorHAnsi"/>
          <w:highlight w:val="green"/>
        </w:rPr>
        <w:t>rural areas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of the country. Many areas </w:t>
      </w:r>
      <w:r w:rsidRPr="00E33B3E">
        <w:rPr>
          <w:rStyle w:val="Emphasis"/>
          <w:rFonts w:asciiTheme="majorHAnsi" w:hAnsiTheme="majorHAnsi" w:cstheme="majorHAnsi"/>
          <w:highlight w:val="green"/>
        </w:rPr>
        <w:t>have no access to</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high speed, “</w:t>
      </w:r>
      <w:r w:rsidRPr="00E33B3E">
        <w:rPr>
          <w:rStyle w:val="Emphasis"/>
          <w:rFonts w:asciiTheme="majorHAnsi" w:hAnsiTheme="majorHAnsi" w:cstheme="majorHAnsi"/>
          <w:highlight w:val="green"/>
        </w:rPr>
        <w:t>broadband</w:t>
      </w:r>
      <w:r w:rsidRPr="00E33B3E">
        <w:rPr>
          <w:rStyle w:val="StyleUnderline"/>
          <w:rFonts w:asciiTheme="majorHAnsi" w:hAnsiTheme="majorHAnsi" w:cstheme="majorHAnsi"/>
        </w:rPr>
        <w:t>”, internet access, with some having only dialup internet access in their homes</w:t>
      </w:r>
      <w:r w:rsidRPr="00E33B3E">
        <w:rPr>
          <w:rFonts w:asciiTheme="majorHAnsi" w:hAnsiTheme="majorHAnsi" w:cstheme="majorHAnsi"/>
        </w:rPr>
        <w:t xml:space="preserve">. According to the 2015 FCC broadband report, </w:t>
      </w:r>
      <w:r w:rsidRPr="00E33B3E">
        <w:rPr>
          <w:rStyle w:val="Emphasis"/>
          <w:rFonts w:asciiTheme="majorHAnsi" w:hAnsiTheme="majorHAnsi" w:cstheme="majorHAnsi"/>
          <w:highlight w:val="green"/>
        </w:rPr>
        <w:t>only 53%</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of rural households have access to high speed internet, even using low standards for “high” speed</w:t>
      </w:r>
      <w:r w:rsidRPr="00E33B3E">
        <w:rPr>
          <w:rFonts w:asciiTheme="majorHAnsi" w:hAnsiTheme="majorHAnsi" w:cstheme="majorHAnsi"/>
        </w:rPr>
        <w:t xml:space="preserve">. On average farms have even less access, and that doesn’t even include high speed connectivity out in their fields. </w:t>
      </w:r>
      <w:r w:rsidRPr="00E33B3E">
        <w:rPr>
          <w:rStyle w:val="StyleUnderline"/>
          <w:rFonts w:asciiTheme="majorHAnsi" w:hAnsiTheme="majorHAnsi" w:cstheme="majorHAnsi"/>
        </w:rPr>
        <w:t xml:space="preserve">Cellular service is spotty especially on large farms in primarily agricultural areas, and </w:t>
      </w:r>
      <w:r w:rsidRPr="00E33B3E">
        <w:rPr>
          <w:rStyle w:val="Emphasis"/>
          <w:rFonts w:asciiTheme="majorHAnsi" w:hAnsiTheme="majorHAnsi" w:cstheme="majorHAnsi"/>
          <w:highlight w:val="green"/>
        </w:rPr>
        <w:t>legacy satellite systems</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highlight w:val="green"/>
          <w:bdr w:val="single" w:sz="18" w:space="0" w:color="auto"/>
        </w:rPr>
        <w:t>provide slow upload speeds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at expensive prices</w:t>
      </w:r>
      <w:r w:rsidRPr="00E33B3E">
        <w:rPr>
          <w:rFonts w:asciiTheme="majorHAnsi" w:hAnsiTheme="majorHAnsi" w:cstheme="majorHAnsi"/>
        </w:rPr>
        <w:t>. Utilizing modern internet connected technologies and cloud based systems that require constant, high speed access can be a challenge at best and potentially impossible</w:t>
      </w:r>
      <w:r w:rsidRPr="00E33B3E">
        <w:rPr>
          <w:rStyle w:val="StyleUnderline"/>
          <w:rFonts w:asciiTheme="majorHAnsi" w:hAnsiTheme="majorHAnsi" w:cstheme="majorHAnsi"/>
        </w:rPr>
        <w:t xml:space="preserve">. A 2016 research study by Goldman and Sachs projected that </w:t>
      </w:r>
      <w:r w:rsidRPr="00E33B3E">
        <w:rPr>
          <w:rStyle w:val="Emphasis"/>
          <w:rFonts w:asciiTheme="majorHAnsi" w:hAnsiTheme="majorHAnsi" w:cstheme="majorHAnsi"/>
          <w:highlight w:val="green"/>
        </w:rPr>
        <w:t>by 2050</w:t>
      </w:r>
      <w:r w:rsidRPr="00E33B3E">
        <w:rPr>
          <w:rStyle w:val="StyleUnderline"/>
          <w:rFonts w:asciiTheme="majorHAnsi" w:hAnsiTheme="majorHAnsi" w:cstheme="majorHAnsi"/>
        </w:rPr>
        <w:t xml:space="preserve">, the </w:t>
      </w:r>
      <w:r w:rsidRPr="00E33B3E">
        <w:rPr>
          <w:rStyle w:val="Emphasis"/>
          <w:rFonts w:asciiTheme="majorHAnsi" w:hAnsiTheme="majorHAnsi" w:cstheme="majorHAnsi"/>
          <w:highlight w:val="green"/>
        </w:rPr>
        <w:t>world’s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food </w:t>
      </w:r>
      <w:r w:rsidRPr="00E33B3E">
        <w:rPr>
          <w:rStyle w:val="Emphasis"/>
          <w:rFonts w:asciiTheme="majorHAnsi" w:hAnsiTheme="majorHAnsi" w:cstheme="majorHAnsi"/>
          <w:highlight w:val="green"/>
        </w:rPr>
        <w:t>production efficiency</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highlight w:val="green"/>
        </w:rPr>
        <w:t xml:space="preserve">needs to </w:t>
      </w:r>
      <w:r w:rsidRPr="00E33B3E">
        <w:rPr>
          <w:rStyle w:val="Emphasis"/>
          <w:rFonts w:asciiTheme="majorHAnsi" w:hAnsiTheme="majorHAnsi" w:cstheme="majorHAnsi"/>
          <w:highlight w:val="green"/>
          <w:bdr w:val="single" w:sz="18" w:space="0" w:color="auto"/>
        </w:rPr>
        <w:t>increase by 50% to support our growing population</w:t>
      </w:r>
      <w:r w:rsidRPr="00E33B3E">
        <w:rPr>
          <w:rFonts w:asciiTheme="majorHAnsi" w:hAnsiTheme="majorHAnsi" w:cstheme="majorHAnsi"/>
        </w:rPr>
        <w:t xml:space="preserve">. This paper backs up this conclusion with a lot of research, but the </w:t>
      </w:r>
      <w:r w:rsidRPr="00E33B3E">
        <w:rPr>
          <w:rStyle w:val="StyleUnderline"/>
          <w:rFonts w:asciiTheme="majorHAnsi" w:hAnsiTheme="majorHAnsi" w:cstheme="majorHAnsi"/>
        </w:rPr>
        <w:t xml:space="preserve">fundamental conclusion is that farming land area is unlikely to increase nor will the number of farmers. </w:t>
      </w:r>
      <w:r w:rsidRPr="00E33B3E">
        <w:rPr>
          <w:rStyle w:val="Emphasis"/>
          <w:rFonts w:asciiTheme="majorHAnsi" w:hAnsiTheme="majorHAnsi" w:cstheme="majorHAnsi"/>
          <w:highlight w:val="green"/>
        </w:rPr>
        <w:t xml:space="preserve">Increased global food production increases </w:t>
      </w:r>
      <w:r w:rsidRPr="00E33B3E">
        <w:rPr>
          <w:rStyle w:val="Emphasis"/>
          <w:rFonts w:asciiTheme="majorHAnsi" w:hAnsiTheme="majorHAnsi" w:cstheme="majorHAnsi"/>
          <w:highlight w:val="green"/>
          <w:bdr w:val="single" w:sz="18" w:space="0" w:color="auto"/>
        </w:rPr>
        <w:t>must come from productivity boosts</w:t>
      </w:r>
      <w:r w:rsidRPr="00E33B3E">
        <w:rPr>
          <w:rStyle w:val="StyleUnderline"/>
          <w:rFonts w:asciiTheme="majorHAnsi" w:hAnsiTheme="majorHAnsi" w:cstheme="majorHAnsi"/>
        </w:rPr>
        <w:t xml:space="preserve">. Researchers feel that productivity improvements from chemistry and genomics are unlikely to yield significant increases as they have in the past. They predict that the most likely area for these improvements are </w:t>
      </w:r>
      <w:r w:rsidRPr="00E33B3E">
        <w:rPr>
          <w:rStyle w:val="Emphasis"/>
          <w:rFonts w:asciiTheme="majorHAnsi" w:hAnsiTheme="majorHAnsi" w:cstheme="majorHAnsi"/>
        </w:rPr>
        <w:t xml:space="preserve">with </w:t>
      </w:r>
      <w:r w:rsidRPr="00E33B3E">
        <w:rPr>
          <w:rStyle w:val="Emphasis"/>
          <w:rFonts w:asciiTheme="majorHAnsi" w:hAnsiTheme="majorHAnsi" w:cstheme="majorHAnsi"/>
          <w:highlight w:val="green"/>
        </w:rPr>
        <w:t xml:space="preserve">precision farming </w:t>
      </w:r>
      <w:r w:rsidRPr="00E33B3E">
        <w:rPr>
          <w:rStyle w:val="Emphasis"/>
          <w:rFonts w:asciiTheme="majorHAnsi" w:hAnsiTheme="majorHAnsi" w:cstheme="majorHAnsi"/>
        </w:rPr>
        <w:t>techniques</w:t>
      </w:r>
      <w:r w:rsidRPr="00E33B3E">
        <w:rPr>
          <w:rStyle w:val="StyleUnderline"/>
          <w:rFonts w:asciiTheme="majorHAnsi" w:hAnsiTheme="majorHAnsi" w:cstheme="majorHAnsi"/>
        </w:rPr>
        <w:t>, notably precision planting and precision application of chemicals and water</w:t>
      </w:r>
      <w:r w:rsidRPr="00E33B3E">
        <w:rPr>
          <w:rFonts w:asciiTheme="majorHAnsi" w:hAnsiTheme="majorHAnsi" w:cstheme="majorHAnsi"/>
        </w:rPr>
        <w:t xml:space="preserve">. The term “Precision Agriculture” was coined in the late 1960s and 1970s in seminal research that projected that in the </w:t>
      </w:r>
      <w:r w:rsidRPr="00E33B3E">
        <w:rPr>
          <w:rStyle w:val="StyleUnderline"/>
          <w:rFonts w:asciiTheme="majorHAnsi" w:hAnsiTheme="majorHAnsi" w:cstheme="majorHAnsi"/>
        </w:rPr>
        <w:t xml:space="preserve">future farming would be </w:t>
      </w:r>
      <w:r w:rsidRPr="00E33B3E">
        <w:rPr>
          <w:rStyle w:val="Emphasis"/>
          <w:rFonts w:asciiTheme="majorHAnsi" w:hAnsiTheme="majorHAnsi" w:cstheme="majorHAnsi"/>
          <w:highlight w:val="green"/>
        </w:rPr>
        <w:t>driven</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highlight w:val="green"/>
        </w:rPr>
        <w:t>by data</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E33B3E">
        <w:rPr>
          <w:rFonts w:asciiTheme="majorHAnsi" w:hAnsiTheme="majorHAnsi" w:cstheme="majorHAnsi"/>
        </w:rPr>
        <w:t xml:space="preserve"> </w:t>
      </w:r>
      <w:r w:rsidRPr="00E33B3E">
        <w:rPr>
          <w:rStyle w:val="StyleUnderline"/>
          <w:rFonts w:asciiTheme="majorHAnsi" w:hAnsiTheme="majorHAnsi" w:cstheme="majorHAnsi"/>
        </w:rPr>
        <w:t xml:space="preserve">Precision RTK GPS can guide equipment with precision better than an inch. Drones and satellite mapping of fields using remote sensing can map out health and detect problems with the crops. In field </w:t>
      </w:r>
      <w:r w:rsidRPr="00E33B3E">
        <w:rPr>
          <w:rStyle w:val="Emphasis"/>
          <w:rFonts w:asciiTheme="majorHAnsi" w:hAnsiTheme="majorHAnsi" w:cstheme="majorHAnsi"/>
          <w:highlight w:val="green"/>
        </w:rPr>
        <w:t>IoT sensors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will stream live data (such as our partners Soil Scout). </w:t>
      </w:r>
      <w:r w:rsidRPr="00E33B3E">
        <w:rPr>
          <w:rStyle w:val="Emphasis"/>
          <w:rFonts w:asciiTheme="majorHAnsi" w:hAnsiTheme="majorHAnsi" w:cstheme="majorHAnsi"/>
          <w:highlight w:val="green"/>
        </w:rPr>
        <w:t>Soil genomics and analysis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can analyze macro and micro nutrient content of the soil and track the genetics of the soil microbiome (like our friends at Trace Genomics). </w:t>
      </w:r>
      <w:r w:rsidRPr="00E33B3E">
        <w:rPr>
          <w:rStyle w:val="Emphasis"/>
          <w:rFonts w:asciiTheme="majorHAnsi" w:hAnsiTheme="majorHAnsi" w:cstheme="majorHAnsi"/>
          <w:highlight w:val="green"/>
        </w:rPr>
        <w:t>Robotic and automated farming equipment</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(like our partners at Monarch Tractor and Husqvarna are building) can vary applications and </w:t>
      </w:r>
      <w:r w:rsidRPr="00E33B3E">
        <w:rPr>
          <w:rStyle w:val="StyleUnderline"/>
          <w:rFonts w:asciiTheme="majorHAnsi" w:hAnsiTheme="majorHAnsi" w:cstheme="majorHAnsi"/>
        </w:rPr>
        <w:lastRenderedPageBreak/>
        <w:t>planting according to precomputed variable rate application maps.</w:t>
      </w:r>
      <w:r w:rsidRPr="00E33B3E">
        <w:rPr>
          <w:rFonts w:asciiTheme="majorHAnsi" w:hAnsiTheme="majorHAnsi" w:cstheme="majorHAnsi"/>
        </w:rPr>
        <w:t xml:space="preserve"> Despite all these breakthroughs, </w:t>
      </w:r>
      <w:r w:rsidRPr="00E33B3E">
        <w:rPr>
          <w:rStyle w:val="Emphasis"/>
          <w:rFonts w:asciiTheme="majorHAnsi" w:hAnsiTheme="majorHAnsi" w:cstheme="majorHAnsi"/>
          <w:highlight w:val="green"/>
        </w:rPr>
        <w:t>precision farming</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techniques still </w:t>
      </w:r>
      <w:r w:rsidRPr="00E33B3E">
        <w:rPr>
          <w:rStyle w:val="Emphasis"/>
          <w:rFonts w:asciiTheme="majorHAnsi" w:hAnsiTheme="majorHAnsi" w:cstheme="majorHAnsi"/>
          <w:highlight w:val="green"/>
        </w:rPr>
        <w:t>have a low penetration</w:t>
      </w:r>
      <w:r w:rsidRPr="00E33B3E">
        <w:rPr>
          <w:rStyle w:val="StyleUnderline"/>
          <w:rFonts w:asciiTheme="majorHAnsi" w:hAnsiTheme="majorHAnsi" w:cstheme="majorHAnsi"/>
        </w:rPr>
        <w:t xml:space="preserve">. There are many reasons for this (more than could be discussed in this article!) </w:t>
      </w:r>
      <w:r w:rsidRPr="00E33B3E">
        <w:rPr>
          <w:rStyle w:val="Emphasis"/>
          <w:rFonts w:asciiTheme="majorHAnsi" w:hAnsiTheme="majorHAnsi" w:cstheme="majorHAnsi"/>
        </w:rPr>
        <w:t>but one of them is inadequate connectivity.</w:t>
      </w:r>
      <w:r w:rsidRPr="00E33B3E">
        <w:rPr>
          <w:rFonts w:asciiTheme="majorHAnsi" w:hAnsiTheme="majorHAnsi" w:cstheme="majorHAnsi"/>
        </w:rPr>
        <w:t xml:space="preserve"> </w:t>
      </w:r>
      <w:r w:rsidRPr="00E33B3E">
        <w:rPr>
          <w:rStyle w:val="StyleUnderline"/>
          <w:rFonts w:asciiTheme="majorHAnsi" w:hAnsiTheme="majorHAnsi" w:cstheme="majorHAnsi"/>
        </w:rPr>
        <w:t xml:space="preserve">Most of these modern technologies </w:t>
      </w:r>
      <w:r w:rsidRPr="00E33B3E">
        <w:rPr>
          <w:rStyle w:val="Emphasis"/>
          <w:rFonts w:asciiTheme="majorHAnsi" w:hAnsiTheme="majorHAnsi" w:cstheme="majorHAnsi"/>
          <w:highlight w:val="green"/>
        </w:rPr>
        <w:t>rely on access to the internet</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and in many cases it just isn’t possible. </w:t>
      </w:r>
      <w:r w:rsidRPr="00E33B3E">
        <w:rPr>
          <w:rFonts w:asciiTheme="majorHAnsi" w:hAnsiTheme="majorHAnsi" w:cstheme="majorHAnsi"/>
        </w:rPr>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E33B3E">
        <w:rPr>
          <w:rStyle w:val="StyleUnderline"/>
          <w:rFonts w:asciiTheme="majorHAnsi" w:hAnsiTheme="majorHAnsi" w:cstheme="majorHAnsi"/>
        </w:rPr>
        <w:t>Even as infrastructure expands to more remote areas, there will always remain large swaths of rural america where conventional connectivity infrastructure is highly impractical</w:t>
      </w:r>
      <w:r w:rsidRPr="00E33B3E">
        <w:rPr>
          <w:rFonts w:asciiTheme="majorHAnsi" w:hAnsiTheme="majorHAnsi" w:cstheme="majorHAnsi"/>
        </w:rPr>
        <w:t xml:space="preserve">. Most of GreenSight’s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E33B3E">
        <w:rPr>
          <w:rStyle w:val="Emphasis"/>
          <w:rFonts w:asciiTheme="majorHAnsi" w:hAnsiTheme="majorHAnsi" w:cstheme="majorHAnsi"/>
          <w:highlight w:val="green"/>
        </w:rPr>
        <w:t>Advanced sensing systems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like ours </w:t>
      </w:r>
      <w:r w:rsidRPr="00E33B3E">
        <w:rPr>
          <w:rStyle w:val="Emphasis"/>
          <w:rFonts w:asciiTheme="majorHAnsi" w:hAnsiTheme="majorHAnsi" w:cstheme="majorHAnsi"/>
          <w:highlight w:val="green"/>
        </w:rPr>
        <w:t>have to</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be able to </w:t>
      </w:r>
      <w:r w:rsidRPr="00E33B3E">
        <w:rPr>
          <w:rStyle w:val="Emphasis"/>
          <w:rFonts w:asciiTheme="majorHAnsi" w:hAnsiTheme="majorHAnsi" w:cstheme="majorHAnsi"/>
          <w:highlight w:val="green"/>
        </w:rPr>
        <w:t>integrate with connected robotic sprayers, harvesters and tractors</w:t>
      </w:r>
      <w:r w:rsidRPr="00E33B3E">
        <w:rPr>
          <w:rStyle w:val="StyleUnderline"/>
          <w:rFonts w:asciiTheme="majorHAnsi" w:hAnsiTheme="majorHAnsi" w:cstheme="majorHAnsi"/>
        </w:rPr>
        <w:t xml:space="preserve">, </w:t>
      </w:r>
      <w:r w:rsidRPr="00E33B3E">
        <w:rPr>
          <w:rStyle w:val="Emphasis"/>
          <w:rFonts w:asciiTheme="majorHAnsi" w:hAnsiTheme="majorHAnsi" w:cstheme="majorHAnsi"/>
          <w:highlight w:val="green"/>
          <w:bdr w:val="single" w:sz="18" w:space="0" w:color="auto"/>
        </w:rPr>
        <w:t>unlocking the productivity potential of precision agriculture</w:t>
      </w:r>
      <w:r w:rsidRPr="00E33B3E">
        <w:rPr>
          <w:rStyle w:val="StyleUnderline"/>
          <w:rFonts w:asciiTheme="majorHAnsi" w:hAnsiTheme="majorHAnsi" w:cstheme="majorHAnsi"/>
        </w:rPr>
        <w:t>. Humanity needs precision agriculture, and connected data-driven systems will be a big part of that revolution</w:t>
      </w:r>
      <w:r w:rsidRPr="00E33B3E">
        <w:rPr>
          <w:rFonts w:asciiTheme="majorHAnsi" w:hAnsiTheme="majorHAnsi" w:cstheme="majorHAnsi"/>
        </w:rPr>
        <w:t xml:space="preserve">. Beyond the global necessity, the economics for farmers work too! A 2018 USDA studies indicate that connecting US farmland will unlock $50B in industry revenue. </w:t>
      </w:r>
      <w:r w:rsidRPr="00E33B3E">
        <w:rPr>
          <w:rStyle w:val="StyleUnderline"/>
          <w:rFonts w:asciiTheme="majorHAnsi" w:hAnsiTheme="majorHAnsi" w:cstheme="majorHAnsi"/>
        </w:rPr>
        <w:t xml:space="preserve">We are extremely excited about </w:t>
      </w:r>
      <w:r w:rsidRPr="00E33B3E">
        <w:rPr>
          <w:rStyle w:val="Emphasis"/>
          <w:rFonts w:asciiTheme="majorHAnsi" w:hAnsiTheme="majorHAnsi" w:cstheme="majorHAnsi"/>
          <w:highlight w:val="green"/>
        </w:rPr>
        <w:t>Starlink</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and its </w:t>
      </w:r>
      <w:r w:rsidRPr="00E33B3E">
        <w:rPr>
          <w:rStyle w:val="Emphasis"/>
          <w:rFonts w:asciiTheme="majorHAnsi" w:hAnsiTheme="majorHAnsi" w:cstheme="majorHAnsi"/>
          <w:highlight w:val="green"/>
        </w:rPr>
        <w:t>potential</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highlight w:val="green"/>
          <w:bdr w:val="single" w:sz="18" w:space="0" w:color="auto"/>
        </w:rPr>
        <w:t>to bring cost effective internet connectivity to farms and rural areas.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Starlink </w:t>
      </w:r>
      <w:r w:rsidRPr="00E33B3E">
        <w:rPr>
          <w:rStyle w:val="Emphasis"/>
          <w:rFonts w:asciiTheme="majorHAnsi" w:hAnsiTheme="majorHAnsi" w:cstheme="majorHAnsi"/>
          <w:highlight w:val="green"/>
        </w:rPr>
        <w:t>levels the playing field for rural areas</w:t>
      </w:r>
      <w:r w:rsidRPr="00E33B3E">
        <w:rPr>
          <w:rStyle w:val="StyleUnderline"/>
          <w:rFonts w:asciiTheme="majorHAnsi" w:hAnsiTheme="majorHAnsi" w:cstheme="majorHAnsi"/>
        </w:rPr>
        <w:t xml:space="preserve">, enabling high speed connectivity everywhere. No longer will farmers have to wait for high speed wired connectivity to come to their area or install a complex mesh network on their property. </w:t>
      </w:r>
      <w:r w:rsidRPr="00E33B3E">
        <w:rPr>
          <w:rStyle w:val="Emphasis"/>
          <w:rFonts w:asciiTheme="majorHAnsi" w:hAnsiTheme="majorHAnsi" w:cstheme="majorHAnsi"/>
          <w:highlight w:val="green"/>
        </w:rPr>
        <w:t>IoT data</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can be </w:t>
      </w:r>
      <w:r w:rsidRPr="00E33B3E">
        <w:rPr>
          <w:rStyle w:val="Emphasis"/>
          <w:rFonts w:asciiTheme="majorHAnsi" w:hAnsiTheme="majorHAnsi" w:cstheme="majorHAnsi"/>
          <w:highlight w:val="green"/>
        </w:rPr>
        <w:t>streamed</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from fields as </w:t>
      </w:r>
      <w:r w:rsidRPr="00E33B3E">
        <w:rPr>
          <w:rStyle w:val="Emphasis"/>
          <w:rFonts w:asciiTheme="majorHAnsi" w:hAnsiTheme="majorHAnsi" w:cstheme="majorHAnsi"/>
          <w:highlight w:val="green"/>
        </w:rPr>
        <w:t>easily</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as it now streams from urban homes. Starlink will be a catalyzing force for chance, advancing access to precision agriculture globally and contributing to solving global food challenges.</w:t>
      </w:r>
    </w:p>
    <w:p w14:paraId="29ABC426" w14:textId="77777777" w:rsidR="0087415D" w:rsidRPr="00E33B3E" w:rsidRDefault="0087415D" w:rsidP="0087415D">
      <w:pPr>
        <w:pStyle w:val="Heading4"/>
        <w:rPr>
          <w:rFonts w:asciiTheme="majorHAnsi" w:hAnsiTheme="majorHAnsi" w:cstheme="majorHAnsi"/>
        </w:rPr>
      </w:pPr>
      <w:r w:rsidRPr="00E33B3E">
        <w:rPr>
          <w:rFonts w:asciiTheme="majorHAnsi" w:hAnsiTheme="majorHAnsi" w:cstheme="majorHAnsi"/>
        </w:rPr>
        <w:t xml:space="preserve">Food Insecurity goes </w:t>
      </w:r>
      <w:r w:rsidRPr="00E33B3E">
        <w:rPr>
          <w:rFonts w:asciiTheme="majorHAnsi" w:hAnsiTheme="majorHAnsi" w:cstheme="majorHAnsi"/>
          <w:u w:val="single"/>
        </w:rPr>
        <w:t>nuclear</w:t>
      </w:r>
      <w:r w:rsidRPr="00E33B3E">
        <w:rPr>
          <w:rFonts w:asciiTheme="majorHAnsi" w:hAnsiTheme="majorHAnsi" w:cstheme="majorHAnsi"/>
        </w:rPr>
        <w:t xml:space="preserve"> – escalates </w:t>
      </w:r>
      <w:r w:rsidRPr="00E33B3E">
        <w:rPr>
          <w:rFonts w:asciiTheme="majorHAnsi" w:hAnsiTheme="majorHAnsi" w:cstheme="majorHAnsi"/>
          <w:u w:val="single"/>
        </w:rPr>
        <w:t>multiple hotspots</w:t>
      </w:r>
      <w:r w:rsidRPr="00E33B3E">
        <w:rPr>
          <w:rFonts w:asciiTheme="majorHAnsi" w:hAnsiTheme="majorHAnsi" w:cstheme="majorHAnsi"/>
        </w:rPr>
        <w:t>.</w:t>
      </w:r>
    </w:p>
    <w:p w14:paraId="3D90AB1D" w14:textId="77777777" w:rsidR="0087415D" w:rsidRPr="00E33B3E" w:rsidRDefault="0087415D" w:rsidP="0087415D">
      <w:pPr>
        <w:rPr>
          <w:rFonts w:asciiTheme="majorHAnsi" w:hAnsiTheme="majorHAnsi" w:cstheme="majorHAnsi"/>
        </w:rPr>
      </w:pPr>
      <w:r w:rsidRPr="00E33B3E">
        <w:rPr>
          <w:rStyle w:val="Style13ptBold"/>
          <w:rFonts w:asciiTheme="majorHAnsi" w:hAnsiTheme="majorHAnsi" w:cstheme="majorHAnsi"/>
        </w:rPr>
        <w:t>Cribb 19</w:t>
      </w:r>
      <w:r w:rsidRPr="00E33B3E">
        <w:rPr>
          <w:rFonts w:asciiTheme="majorHAnsi" w:hAnsiTheme="majorHAnsi" w:cstheme="majorHAnsi"/>
        </w:rPr>
        <w:t xml:space="preserve"> Julian Cribb 8-23-2019 “Food or War” </w:t>
      </w:r>
      <w:hyperlink r:id="rId14" w:history="1">
        <w:r w:rsidRPr="00E33B3E">
          <w:rPr>
            <w:rStyle w:val="Hyperlink"/>
            <w:rFonts w:asciiTheme="majorHAnsi" w:hAnsiTheme="majorHAnsi" w:cstheme="majorHAnsi"/>
          </w:rPr>
          <w:t>https://www.cambridge.org/core/books/abs/food-or-war/hotspots-for-food-conflict-in-the-twentyfirst-century/1CD674412E09B8E6F325C9C0A0A6778A</w:t>
        </w:r>
      </w:hyperlink>
      <w:r w:rsidRPr="00E33B3E">
        <w:rPr>
          <w:rFonts w:asciiTheme="majorHAnsi" w:hAnsiTheme="majorHAnsi" w:cstheme="majorHAnsi"/>
        </w:rPr>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sidRPr="00E33B3E">
        <w:rPr>
          <w:rStyle w:val="Style13ptBold"/>
          <w:rFonts w:asciiTheme="majorHAnsi" w:hAnsiTheme="majorHAnsi" w:cstheme="majorHAnsi"/>
          <w:sz w:val="16"/>
          <w:szCs w:val="16"/>
        </w:rPr>
        <w:t xml:space="preserve"> </w:t>
      </w:r>
    </w:p>
    <w:p w14:paraId="7201520C" w14:textId="77777777" w:rsidR="0087415D" w:rsidRPr="00E33B3E" w:rsidRDefault="0087415D" w:rsidP="0087415D">
      <w:pPr>
        <w:rPr>
          <w:rFonts w:asciiTheme="majorHAnsi" w:hAnsiTheme="majorHAnsi" w:cstheme="majorHAnsi"/>
          <w:sz w:val="10"/>
        </w:rPr>
      </w:pPr>
      <w:r w:rsidRPr="00E33B3E">
        <w:rPr>
          <w:rFonts w:asciiTheme="majorHAnsi" w:hAnsiTheme="majorHAnsi" w:cstheme="majorHAnsi"/>
          <w:sz w:val="10"/>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E33B3E">
        <w:rPr>
          <w:rStyle w:val="Emphasis"/>
          <w:rFonts w:asciiTheme="majorHAnsi" w:hAnsiTheme="majorHAnsi" w:cstheme="majorHAnsi"/>
        </w:rPr>
        <w:t>Based upon</w:t>
      </w:r>
      <w:r w:rsidRPr="00E33B3E">
        <w:rPr>
          <w:rFonts w:asciiTheme="majorHAnsi" w:hAnsiTheme="majorHAnsi" w:cstheme="majorHAnsi"/>
          <w:sz w:val="10"/>
        </w:rPr>
        <w:t xml:space="preserve"> these</w:t>
      </w:r>
      <w:r w:rsidRPr="00E33B3E">
        <w:rPr>
          <w:rStyle w:val="Emphasis"/>
          <w:rFonts w:asciiTheme="majorHAnsi" w:hAnsiTheme="majorHAnsi" w:cstheme="majorHAnsi"/>
        </w:rPr>
        <w:t xml:space="preserve"> recent cases of food conflicts, and </w:t>
      </w:r>
      <w:r w:rsidRPr="00E33B3E">
        <w:rPr>
          <w:rFonts w:asciiTheme="majorHAnsi" w:hAnsiTheme="majorHAnsi" w:cstheme="majorHAnsi"/>
          <w:sz w:val="10"/>
        </w:rPr>
        <w:t>upon the</w:t>
      </w:r>
      <w:r w:rsidRPr="00E33B3E">
        <w:rPr>
          <w:rStyle w:val="Emphasis"/>
          <w:rFonts w:asciiTheme="majorHAnsi" w:hAnsiTheme="majorHAnsi" w:cstheme="majorHAnsi"/>
        </w:rPr>
        <w:t xml:space="preserve"> lessons gleaned from the longer history of the </w:t>
      </w:r>
      <w:r w:rsidRPr="00E33B3E">
        <w:rPr>
          <w:rStyle w:val="Emphasis"/>
          <w:rFonts w:asciiTheme="majorHAnsi" w:hAnsiTheme="majorHAnsi" w:cstheme="majorHAnsi"/>
          <w:sz w:val="10"/>
        </w:rPr>
        <w:t>interaction between food and war, several regions of the planet face a greatly heightened risk of conflict towards the mid twentyfirst century</w:t>
      </w:r>
      <w:r w:rsidRPr="00E33B3E">
        <w:rPr>
          <w:rFonts w:asciiTheme="majorHAnsi" w:hAnsiTheme="majorHAnsi" w:cstheme="majorHAnsi"/>
          <w:sz w:val="10"/>
        </w:rPr>
        <w:t xml:space="preserve">. </w:t>
      </w:r>
      <w:r w:rsidRPr="00E33B3E">
        <w:rPr>
          <w:rStyle w:val="Emphasis"/>
          <w:rFonts w:asciiTheme="majorHAnsi" w:hAnsiTheme="majorHAnsi" w:cstheme="majorHAnsi"/>
          <w:highlight w:val="green"/>
          <w:bdr w:val="single" w:sz="18" w:space="0" w:color="auto"/>
        </w:rPr>
        <w:t>Food wars often start</w:t>
      </w:r>
      <w:r w:rsidRPr="00E33B3E">
        <w:rPr>
          <w:rStyle w:val="Emphasis"/>
          <w:rFonts w:asciiTheme="majorHAnsi" w:hAnsiTheme="majorHAnsi" w:cstheme="majorHAnsi"/>
          <w:bdr w:val="single" w:sz="18" w:space="0" w:color="auto"/>
        </w:rPr>
        <w:t xml:space="preserve"> out </w:t>
      </w:r>
      <w:r w:rsidRPr="00E33B3E">
        <w:rPr>
          <w:rStyle w:val="Emphasis"/>
          <w:rFonts w:asciiTheme="majorHAnsi" w:hAnsiTheme="majorHAnsi" w:cstheme="majorHAnsi"/>
          <w:highlight w:val="green"/>
          <w:bdr w:val="single" w:sz="18" w:space="0" w:color="auto"/>
        </w:rPr>
        <w:t>small</w:t>
      </w:r>
      <w:r w:rsidRPr="00E33B3E">
        <w:rPr>
          <w:rStyle w:val="StyleUnderline"/>
          <w:rFonts w:asciiTheme="majorHAnsi" w:hAnsiTheme="majorHAnsi" w:cstheme="majorHAnsi"/>
        </w:rPr>
        <w:t>, as mere quarrels over grazing rights, access to wells or as one faction trying to control food supplies and markets. However, if not resolved quickly these</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disputes</w:t>
      </w:r>
      <w:r w:rsidRPr="00E33B3E">
        <w:rPr>
          <w:rStyle w:val="Emphasis"/>
          <w:rFonts w:asciiTheme="majorHAnsi" w:hAnsiTheme="majorHAnsi" w:cstheme="majorHAnsi"/>
        </w:rPr>
        <w:t xml:space="preserve"> can </w:t>
      </w:r>
      <w:r w:rsidRPr="00E33B3E">
        <w:rPr>
          <w:rStyle w:val="Emphasis"/>
          <w:rFonts w:asciiTheme="majorHAnsi" w:hAnsiTheme="majorHAnsi" w:cstheme="majorHAnsi"/>
          <w:highlight w:val="green"/>
        </w:rPr>
        <w:t xml:space="preserve">quickly escalate </w:t>
      </w:r>
      <w:r w:rsidRPr="00E33B3E">
        <w:rPr>
          <w:rStyle w:val="Emphasis"/>
          <w:rFonts w:asciiTheme="majorHAnsi" w:hAnsiTheme="majorHAnsi" w:cstheme="majorHAnsi"/>
        </w:rPr>
        <w:t>into violence, then into civil conflagrations which, if not quelled, can in turn explode</w:t>
      </w:r>
      <w:r w:rsidRPr="00E33B3E">
        <w:rPr>
          <w:rStyle w:val="Emphasis"/>
          <w:rFonts w:asciiTheme="majorHAnsi" w:hAnsiTheme="majorHAnsi" w:cstheme="majorHAnsi"/>
          <w:highlight w:val="green"/>
        </w:rPr>
        <w:t xml:space="preserve"> into crises that </w:t>
      </w:r>
      <w:r w:rsidRPr="00E33B3E">
        <w:rPr>
          <w:rStyle w:val="Emphasis"/>
          <w:rFonts w:asciiTheme="majorHAnsi" w:hAnsiTheme="majorHAnsi" w:cstheme="majorHAnsi"/>
          <w:highlight w:val="green"/>
          <w:bdr w:val="single" w:sz="18" w:space="0" w:color="auto"/>
        </w:rPr>
        <w:lastRenderedPageBreak/>
        <w:t>reverberate around the planet</w:t>
      </w:r>
      <w:r w:rsidRPr="00E33B3E">
        <w:rPr>
          <w:rStyle w:val="Emphasis"/>
          <w:rFonts w:asciiTheme="majorHAnsi" w:hAnsiTheme="majorHAnsi" w:cstheme="majorHAnsi"/>
        </w:rPr>
        <w:t xml:space="preserve"> </w:t>
      </w:r>
      <w:r w:rsidRPr="00E33B3E">
        <w:rPr>
          <w:rStyle w:val="StyleUnderline"/>
          <w:rFonts w:asciiTheme="majorHAnsi" w:hAnsiTheme="majorHAnsi" w:cstheme="majorHAnsi"/>
        </w:rPr>
        <w:t>in the form of soaring prices, floods of refugees and the involvement of major powers —</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which</w:t>
      </w:r>
      <w:r w:rsidRPr="00E33B3E">
        <w:rPr>
          <w:rStyle w:val="Emphasis"/>
          <w:rFonts w:asciiTheme="majorHAnsi" w:hAnsiTheme="majorHAnsi" w:cstheme="majorHAnsi"/>
        </w:rPr>
        <w:t xml:space="preserve"> </w:t>
      </w:r>
      <w:r w:rsidRPr="00E33B3E">
        <w:rPr>
          <w:rStyle w:val="StyleUnderline"/>
          <w:rFonts w:asciiTheme="majorHAnsi" w:hAnsiTheme="majorHAnsi" w:cstheme="majorHAnsi"/>
        </w:rPr>
        <w:t>in turn</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carries</w:t>
      </w:r>
      <w:r w:rsidRPr="00E33B3E">
        <w:rPr>
          <w:rStyle w:val="StyleUnderline"/>
          <w:rFonts w:asciiTheme="majorHAnsi" w:hAnsiTheme="majorHAnsi" w:cstheme="majorHAnsi"/>
        </w:rPr>
        <w:t xml:space="preserve"> the</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risk of transnational war</w:t>
      </w:r>
      <w:r w:rsidRPr="00E33B3E">
        <w:rPr>
          <w:rFonts w:asciiTheme="majorHAnsi" w:hAnsiTheme="majorHAnsi" w:cstheme="majorHAnsi"/>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E33B3E">
        <w:rPr>
          <w:rStyle w:val="StyleUnderline"/>
          <w:rFonts w:asciiTheme="majorHAnsi" w:hAnsiTheme="majorHAnsi" w:cstheme="majorHAnsi"/>
        </w:rPr>
        <w:t>Food production will also be affected by fiercer storms, bigger floods, more heatwaves, an increase in drought frequency and greater impacts from crop and livestock diseases</w:t>
      </w:r>
      <w:r w:rsidRPr="00E33B3E">
        <w:rPr>
          <w:rFonts w:asciiTheme="majorHAnsi" w:hAnsiTheme="majorHAnsi" w:cstheme="majorHAnsi"/>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E33B3E">
        <w:rPr>
          <w:rStyle w:val="StyleUnderline"/>
          <w:rFonts w:asciiTheme="majorHAnsi" w:hAnsiTheme="majorHAnsi" w:cstheme="majorHAnsi"/>
        </w:rPr>
        <w:t>even in technologically advanced countries unforeseen social tensions and crises are on the rise over basic resources like food, land and water and their depletion</w:t>
      </w:r>
      <w:r w:rsidRPr="00E33B3E">
        <w:rPr>
          <w:rFonts w:asciiTheme="majorHAnsi" w:hAnsiTheme="majorHAnsi" w:cstheme="majorHAnsi"/>
          <w:sz w:val="10"/>
        </w:rPr>
        <w:t xml:space="preserve">. This doesn't just happen in Africa or the Middle East. </w:t>
      </w:r>
      <w:r w:rsidRPr="00E33B3E">
        <w:rPr>
          <w:rStyle w:val="Emphasis"/>
          <w:rFonts w:asciiTheme="majorHAnsi" w:hAnsiTheme="majorHAnsi" w:cstheme="majorHAnsi"/>
        </w:rPr>
        <w:t>It's a global phenomenon</w:t>
      </w:r>
      <w:r w:rsidRPr="00E33B3E">
        <w:rPr>
          <w:rFonts w:asciiTheme="majorHAnsi" w:hAnsiTheme="majorHAnsi" w:cstheme="majorHAnsi"/>
          <w:sz w:val="10"/>
        </w:rPr>
        <w:t xml:space="preserve">. Furthermore, </w:t>
      </w:r>
      <w:r w:rsidRPr="00E33B3E">
        <w:rPr>
          <w:rStyle w:val="Emphasis"/>
          <w:rFonts w:asciiTheme="majorHAnsi" w:hAnsiTheme="majorHAnsi" w:cstheme="majorHAnsi"/>
        </w:rPr>
        <w:t xml:space="preserve">the USA is the world's largest food exporter and any retreat </w:t>
      </w:r>
      <w:r w:rsidRPr="00E33B3E">
        <w:rPr>
          <w:rStyle w:val="StyleUnderline"/>
          <w:rFonts w:asciiTheme="majorHAnsi" w:hAnsiTheme="majorHAnsi" w:cstheme="majorHAnsi"/>
        </w:rPr>
        <w:t>on its part</w:t>
      </w:r>
      <w:r w:rsidRPr="00E33B3E">
        <w:rPr>
          <w:rStyle w:val="Emphasis"/>
          <w:rFonts w:asciiTheme="majorHAnsi" w:hAnsiTheme="majorHAnsi" w:cstheme="majorHAnsi"/>
        </w:rPr>
        <w:t xml:space="preserve"> will have a disproportionate effect on world food </w:t>
      </w:r>
      <w:r w:rsidRPr="00E33B3E">
        <w:rPr>
          <w:rFonts w:asciiTheme="majorHAnsi" w:hAnsiTheme="majorHAnsi" w:cstheme="majorHAnsi"/>
          <w:sz w:val="10"/>
        </w:rPr>
        <w:t>price and</w:t>
      </w:r>
      <w:r w:rsidRPr="00E33B3E">
        <w:rPr>
          <w:rStyle w:val="Emphasis"/>
          <w:rFonts w:asciiTheme="majorHAnsi" w:hAnsiTheme="majorHAnsi" w:cstheme="majorHAnsi"/>
        </w:rPr>
        <w:t xml:space="preserve"> supply</w:t>
      </w:r>
      <w:r w:rsidRPr="00E33B3E">
        <w:rPr>
          <w:rFonts w:asciiTheme="majorHAnsi" w:hAnsiTheme="majorHAnsi" w:cstheme="majorHAnsi"/>
          <w:sz w:val="10"/>
        </w:rPr>
        <w:t xml:space="preserve">. </w:t>
      </w:r>
      <w:r w:rsidRPr="00E33B3E">
        <w:rPr>
          <w:rStyle w:val="Emphasis"/>
          <w:rFonts w:asciiTheme="majorHAnsi" w:hAnsiTheme="majorHAnsi" w:cstheme="majorHAnsi"/>
        </w:rPr>
        <w:t>There is still plenty of time to replan America's food systems</w:t>
      </w:r>
      <w:r w:rsidRPr="00E33B3E">
        <w:rPr>
          <w:rFonts w:asciiTheme="majorHAnsi" w:hAnsiTheme="majorHAnsi" w:cstheme="majorHAnsi"/>
          <w:sz w:val="10"/>
        </w:rPr>
        <w:t xml:space="preserve"> and water usage — but, as in the case of fossil fuels and climate, rear-guard action mounted by corporate vested interests and their hired politicians may well paralyse the national will to do it. That is when</w:t>
      </w:r>
      <w:r w:rsidRPr="00E33B3E">
        <w:rPr>
          <w:rStyle w:val="Emphasis"/>
          <w:rFonts w:asciiTheme="majorHAnsi" w:hAnsiTheme="majorHAnsi" w:cstheme="majorHAnsi"/>
        </w:rPr>
        <w:t xml:space="preserve"> the US food system could find itself at serious risk, </w:t>
      </w:r>
      <w:r w:rsidRPr="00E33B3E">
        <w:rPr>
          <w:rFonts w:asciiTheme="majorHAnsi" w:hAnsiTheme="majorHAnsi" w:cstheme="majorHAnsi"/>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E33B3E">
        <w:rPr>
          <w:rStyle w:val="Emphasis"/>
          <w:rFonts w:asciiTheme="majorHAnsi" w:hAnsiTheme="majorHAnsi" w:cstheme="majorHAnsi"/>
        </w:rPr>
        <w:t xml:space="preserve">fall in </w:t>
      </w:r>
      <w:r w:rsidRPr="00E33B3E">
        <w:rPr>
          <w:rFonts w:asciiTheme="majorHAnsi" w:hAnsiTheme="majorHAnsi" w:cstheme="majorHAnsi"/>
          <w:sz w:val="10"/>
        </w:rPr>
        <w:t xml:space="preserve">its </w:t>
      </w:r>
      <w:r w:rsidRPr="00E33B3E">
        <w:rPr>
          <w:rStyle w:val="Emphasis"/>
          <w:rFonts w:asciiTheme="majorHAnsi" w:hAnsiTheme="majorHAnsi" w:cstheme="majorHAnsi"/>
        </w:rPr>
        <w:t>feedgrain exports, with domino effects on</w:t>
      </w:r>
      <w:r w:rsidRPr="00E33B3E">
        <w:rPr>
          <w:rFonts w:asciiTheme="majorHAnsi" w:hAnsiTheme="majorHAnsi" w:cstheme="majorHAnsi"/>
          <w:sz w:val="10"/>
        </w:rPr>
        <w:t xml:space="preserve"> livestock</w:t>
      </w:r>
      <w:r w:rsidRPr="00E33B3E">
        <w:rPr>
          <w:rStyle w:val="Emphasis"/>
          <w:rFonts w:asciiTheme="majorHAnsi" w:hAnsiTheme="majorHAnsi" w:cstheme="majorHAnsi"/>
        </w:rPr>
        <w:t xml:space="preserve"> industries worldwide</w:t>
      </w:r>
      <w:r w:rsidRPr="00E33B3E">
        <w:rPr>
          <w:rFonts w:asciiTheme="majorHAnsi" w:hAnsiTheme="majorHAnsi" w:cstheme="majorHAnsi"/>
          <w:sz w:val="10"/>
        </w:rPr>
        <w:t xml:space="preserve">.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E33B3E">
        <w:rPr>
          <w:rStyle w:val="Emphasis"/>
          <w:rFonts w:asciiTheme="majorHAnsi" w:hAnsiTheme="majorHAnsi" w:cstheme="majorHAnsi"/>
          <w:highlight w:val="green"/>
        </w:rPr>
        <w:t>the tendency of</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South and Central America</w:t>
      </w:r>
      <w:r w:rsidRPr="00E33B3E">
        <w:rPr>
          <w:rStyle w:val="Emphasis"/>
          <w:rFonts w:asciiTheme="majorHAnsi" w:hAnsiTheme="majorHAnsi" w:cstheme="majorHAnsi"/>
        </w:rPr>
        <w:t xml:space="preserve"> towards </w:t>
      </w:r>
      <w:r w:rsidRPr="00E33B3E">
        <w:rPr>
          <w:rStyle w:val="Emphasis"/>
          <w:rFonts w:asciiTheme="majorHAnsi" w:hAnsiTheme="majorHAnsi" w:cstheme="majorHAnsi"/>
          <w:highlight w:val="green"/>
        </w:rPr>
        <w:t xml:space="preserve">internal </w:t>
      </w:r>
      <w:r w:rsidRPr="00E33B3E">
        <w:rPr>
          <w:rStyle w:val="Emphasis"/>
          <w:rFonts w:asciiTheme="majorHAnsi" w:hAnsiTheme="majorHAnsi" w:cstheme="majorHAnsi"/>
        </w:rPr>
        <w:t xml:space="preserve">armed </w:t>
      </w:r>
      <w:r w:rsidRPr="00E33B3E">
        <w:rPr>
          <w:rStyle w:val="Emphasis"/>
          <w:rFonts w:asciiTheme="majorHAnsi" w:hAnsiTheme="majorHAnsi" w:cstheme="majorHAnsi"/>
          <w:highlight w:val="green"/>
        </w:rPr>
        <w:t>conflict is supercharged</w:t>
      </w:r>
      <w:r w:rsidRPr="00E33B3E">
        <w:rPr>
          <w:rStyle w:val="Emphasis"/>
          <w:rFonts w:asciiTheme="majorHAnsi" w:hAnsiTheme="majorHAnsi" w:cstheme="majorHAnsi"/>
        </w:rPr>
        <w:t xml:space="preserve"> significantly </w:t>
      </w:r>
      <w:r w:rsidRPr="00E33B3E">
        <w:rPr>
          <w:rStyle w:val="Emphasis"/>
          <w:rFonts w:asciiTheme="majorHAnsi" w:hAnsiTheme="majorHAnsi" w:cstheme="majorHAnsi"/>
          <w:highlight w:val="green"/>
        </w:rPr>
        <w:t>by failings in the food system which generate</w:t>
      </w:r>
      <w:r w:rsidRPr="00E33B3E">
        <w:rPr>
          <w:rStyle w:val="Emphasis"/>
          <w:rFonts w:asciiTheme="majorHAnsi" w:hAnsiTheme="majorHAnsi" w:cstheme="majorHAnsi"/>
        </w:rPr>
        <w:t xml:space="preserve"> </w:t>
      </w:r>
      <w:r w:rsidRPr="00E33B3E">
        <w:rPr>
          <w:rFonts w:asciiTheme="majorHAnsi" w:hAnsiTheme="majorHAnsi" w:cstheme="majorHAnsi"/>
          <w:sz w:val="10"/>
        </w:rPr>
        <w:t xml:space="preserve">public </w:t>
      </w:r>
      <w:r w:rsidRPr="00E33B3E">
        <w:rPr>
          <w:rStyle w:val="Emphasis"/>
          <w:rFonts w:asciiTheme="majorHAnsi" w:hAnsiTheme="majorHAnsi" w:cstheme="majorHAnsi"/>
          <w:highlight w:val="green"/>
        </w:rPr>
        <w:t>anger</w:t>
      </w:r>
      <w:r w:rsidRPr="00E33B3E">
        <w:rPr>
          <w:rStyle w:val="Emphasis"/>
          <w:rFonts w:asciiTheme="majorHAnsi" w:hAnsiTheme="majorHAnsi" w:cstheme="majorHAnsi"/>
        </w:rPr>
        <w:t>,</w:t>
      </w:r>
      <w:r w:rsidRPr="00E33B3E">
        <w:rPr>
          <w:rFonts w:asciiTheme="majorHAnsi" w:hAnsiTheme="majorHAnsi" w:cstheme="majorHAnsi"/>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The risk of wars breaking out over</w:t>
      </w:r>
      <w:r w:rsidRPr="00E33B3E">
        <w:rPr>
          <w:rStyle w:val="Emphasis"/>
          <w:rFonts w:asciiTheme="majorHAnsi" w:hAnsiTheme="majorHAnsi" w:cstheme="majorHAnsi"/>
        </w:rPr>
        <w:t xml:space="preserve"> water, energy and </w:t>
      </w:r>
      <w:r w:rsidRPr="00E33B3E">
        <w:rPr>
          <w:rStyle w:val="Emphasis"/>
          <w:rFonts w:asciiTheme="majorHAnsi" w:hAnsiTheme="majorHAnsi" w:cstheme="majorHAnsi"/>
          <w:highlight w:val="green"/>
        </w:rPr>
        <w:t>food insecurity in Central Asia is high</w:t>
      </w:r>
      <w:r w:rsidRPr="00E33B3E">
        <w:rPr>
          <w:rFonts w:asciiTheme="majorHAnsi" w:hAnsiTheme="majorHAnsi" w:cstheme="majorHAnsi"/>
          <w:sz w:val="10"/>
        </w:rPr>
        <w:t xml:space="preserve">.41 </w:t>
      </w:r>
      <w:r w:rsidRPr="00E33B3E">
        <w:rPr>
          <w:rStyle w:val="StyleUnderline"/>
          <w:rFonts w:asciiTheme="majorHAnsi" w:hAnsiTheme="majorHAnsi" w:cstheme="majorHAnsi"/>
        </w:rPr>
        <w:t xml:space="preserve">Here, the five main players — Kazakhstan, Uzbekistan, Turkmenistan, Tajikistan and Kyrgyzstan — face </w:t>
      </w:r>
      <w:r w:rsidRPr="00E33B3E">
        <w:rPr>
          <w:rFonts w:asciiTheme="majorHAnsi" w:hAnsiTheme="majorHAnsi" w:cstheme="majorHAnsi"/>
          <w:sz w:val="10"/>
        </w:rPr>
        <w:t>swelling populations, crumbling Soviet-era infrastructure, flagging resource cooperation, a</w:t>
      </w:r>
      <w:r w:rsidRPr="00E33B3E">
        <w:rPr>
          <w:rStyle w:val="StyleUnderline"/>
          <w:rFonts w:asciiTheme="majorHAnsi" w:hAnsiTheme="majorHAnsi" w:cstheme="majorHAnsi"/>
        </w:rPr>
        <w:t xml:space="preserve"> </w:t>
      </w:r>
      <w:r w:rsidRPr="00E33B3E">
        <w:rPr>
          <w:rStyle w:val="StyleUnderline"/>
          <w:rFonts w:asciiTheme="majorHAnsi" w:hAnsiTheme="majorHAnsi" w:cstheme="majorHAnsi"/>
          <w:highlight w:val="green"/>
        </w:rPr>
        <w:t>degrading land- scape, deteriorating food</w:t>
      </w:r>
      <w:r w:rsidRPr="00E33B3E">
        <w:rPr>
          <w:rStyle w:val="StyleUnderline"/>
          <w:rFonts w:asciiTheme="majorHAnsi" w:hAnsiTheme="majorHAnsi" w:cstheme="majorHAnsi"/>
        </w:rPr>
        <w:t xml:space="preserve"> </w:t>
      </w:r>
      <w:r w:rsidRPr="00E33B3E">
        <w:rPr>
          <w:rStyle w:val="StyleUnderline"/>
          <w:rFonts w:asciiTheme="majorHAnsi" w:hAnsiTheme="majorHAnsi" w:cstheme="majorHAnsi"/>
          <w:highlight w:val="green"/>
        </w:rPr>
        <w:t>availability</w:t>
      </w:r>
      <w:r w:rsidRPr="00E33B3E">
        <w:rPr>
          <w:rStyle w:val="StyleUnderline"/>
          <w:rFonts w:asciiTheme="majorHAnsi" w:hAnsiTheme="majorHAnsi" w:cstheme="majorHAnsi"/>
        </w:rPr>
        <w:t xml:space="preserve"> and a changing climate</w:t>
      </w:r>
      <w:r w:rsidRPr="00E33B3E">
        <w:rPr>
          <w:rFonts w:asciiTheme="majorHAnsi" w:hAnsiTheme="majorHAnsi" w:cstheme="majorHAnsi"/>
          <w:sz w:val="10"/>
        </w:rPr>
        <w:t xml:space="preserve">. At the heart of the issue and the region's increasingly volatile politics is water: 'Without water </w:t>
      </w:r>
      <w:r w:rsidRPr="00E33B3E">
        <w:rPr>
          <w:rFonts w:asciiTheme="majorHAnsi" w:hAnsiTheme="majorHAnsi" w:cstheme="majorHAnsi"/>
          <w:sz w:val="10"/>
        </w:rPr>
        <w:lastRenderedPageBreak/>
        <w:t>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deteriorating. This combination of</w:t>
      </w:r>
      <w:r w:rsidRPr="00E33B3E">
        <w:rPr>
          <w:rStyle w:val="Emphasis"/>
          <w:rFonts w:asciiTheme="majorHAnsi" w:hAnsiTheme="majorHAnsi" w:cstheme="majorHAnsi"/>
        </w:rPr>
        <w:t xml:space="preserve"> intractable and deteriorating factors makes Central Asia a serious internal war risk </w:t>
      </w:r>
      <w:r w:rsidRPr="00E33B3E">
        <w:rPr>
          <w:rFonts w:asciiTheme="majorHAnsi" w:hAnsiTheme="majorHAnsi" w:cstheme="majorHAnsi"/>
          <w:sz w:val="10"/>
        </w:rPr>
        <w:t>towards the mid twentyfirst century,</w:t>
      </w:r>
      <w:r w:rsidRPr="00E33B3E">
        <w:rPr>
          <w:rStyle w:val="Emphasis"/>
          <w:rFonts w:asciiTheme="majorHAnsi" w:hAnsiTheme="majorHAnsi" w:cstheme="majorHAnsi"/>
        </w:rPr>
        <w:t xml:space="preserve"> with </w:t>
      </w:r>
      <w:r w:rsidRPr="00E33B3E">
        <w:rPr>
          <w:rStyle w:val="Emphasis"/>
          <w:rFonts w:asciiTheme="majorHAnsi" w:hAnsiTheme="majorHAnsi" w:cstheme="majorHAnsi"/>
          <w:highlight w:val="green"/>
        </w:rPr>
        <w:t>involvement by superpowers raising the danger of international</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conflict</w:t>
      </w:r>
      <w:r w:rsidRPr="00E33B3E">
        <w:rPr>
          <w:rStyle w:val="Emphasis"/>
          <w:rFonts w:asciiTheme="majorHAnsi" w:hAnsiTheme="majorHAnsi" w:cstheme="majorHAnsi"/>
        </w:rPr>
        <w:t xml:space="preserve"> </w:t>
      </w:r>
      <w:r w:rsidRPr="00E33B3E">
        <w:rPr>
          <w:rFonts w:asciiTheme="majorHAnsi" w:hAnsiTheme="majorHAnsi" w:cstheme="majorHAnsi"/>
          <w:sz w:val="10"/>
        </w:rPr>
        <w:t>and mass refugee flight. The Middle East</w:t>
      </w:r>
      <w:r w:rsidRPr="00E33B3E">
        <w:rPr>
          <w:rStyle w:val="Emphasis"/>
          <w:rFonts w:asciiTheme="majorHAnsi" w:hAnsiTheme="majorHAnsi" w:cstheme="majorHAnsi"/>
        </w:rPr>
        <w:t xml:space="preserve"> </w:t>
      </w:r>
      <w:r w:rsidRPr="00E33B3E">
        <w:rPr>
          <w:rStyle w:val="StyleUnderline"/>
          <w:rFonts w:asciiTheme="majorHAnsi" w:hAnsiTheme="majorHAnsi" w:cstheme="majorHAnsi"/>
          <w:highlight w:val="green"/>
        </w:rPr>
        <w:t>The Middle East is</w:t>
      </w:r>
      <w:r w:rsidRPr="00E33B3E">
        <w:rPr>
          <w:rStyle w:val="StyleUnderline"/>
          <w:rFonts w:asciiTheme="majorHAnsi" w:hAnsiTheme="majorHAnsi" w:cstheme="majorHAnsi"/>
        </w:rPr>
        <w:t xml:space="preserve"> </w:t>
      </w:r>
      <w:r w:rsidRPr="00E33B3E">
        <w:rPr>
          <w:rFonts w:asciiTheme="majorHAnsi" w:hAnsiTheme="majorHAnsi" w:cstheme="majorHAnsi"/>
          <w:sz w:val="10"/>
        </w:rPr>
        <w:t xml:space="preserve">the most water-stressed region on Earth (see Figure 5.5 above). It </w:t>
      </w:r>
      <w:r w:rsidRPr="00E33B3E">
        <w:rPr>
          <w:rStyle w:val="StyleUnderline"/>
          <w:rFonts w:asciiTheme="majorHAnsi" w:hAnsiTheme="majorHAnsi" w:cstheme="majorHAnsi"/>
          <w:highlight w:val="green"/>
        </w:rPr>
        <w:t>is</w:t>
      </w:r>
      <w:r w:rsidRPr="00E33B3E">
        <w:rPr>
          <w:rStyle w:val="StyleUnderline"/>
          <w:rFonts w:asciiTheme="majorHAnsi" w:hAnsiTheme="majorHAnsi" w:cstheme="majorHAnsi"/>
        </w:rPr>
        <w:t xml:space="preserve"> '</w:t>
      </w:r>
      <w:r w:rsidRPr="00E33B3E">
        <w:rPr>
          <w:rStyle w:val="StyleUnderline"/>
          <w:rFonts w:asciiTheme="majorHAnsi" w:hAnsiTheme="majorHAnsi" w:cstheme="majorHAnsi"/>
          <w:highlight w:val="green"/>
        </w:rPr>
        <w:t xml:space="preserve">particularly vulnerable </w:t>
      </w:r>
      <w:r w:rsidRPr="00E33B3E">
        <w:rPr>
          <w:rFonts w:asciiTheme="majorHAnsi" w:hAnsiTheme="majorHAnsi" w:cstheme="majorHAnsi"/>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E33B3E">
        <w:rPr>
          <w:rStyle w:val="Emphasis"/>
          <w:rFonts w:asciiTheme="majorHAnsi" w:hAnsiTheme="majorHAnsi" w:cstheme="majorHAnsi"/>
        </w:rPr>
        <w:t>The risk is high that, by exporting its own food—land—water problems worldwide, especially to regions already facing scarcity, the Middle East could propagate conflicts and government collapses around the globe</w:t>
      </w:r>
      <w:r w:rsidRPr="00E33B3E">
        <w:rPr>
          <w:rFonts w:asciiTheme="majorHAnsi" w:hAnsiTheme="majorHAnsi" w:cstheme="majorHAnsi"/>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E33B3E">
        <w:rPr>
          <w:rStyle w:val="Emphasis"/>
          <w:rFonts w:asciiTheme="majorHAnsi" w:hAnsiTheme="majorHAnsi" w:cstheme="majorHAnsi"/>
        </w:rPr>
        <w:t>China China is the world's biggest producer, importer and consumer of food</w:t>
      </w:r>
      <w:r w:rsidRPr="00E33B3E">
        <w:rPr>
          <w:rFonts w:asciiTheme="majorHAnsi" w:hAnsiTheme="majorHAnsi" w:cstheme="majorHAnsi"/>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E33B3E">
        <w:rPr>
          <w:rStyle w:val="Emphasis"/>
          <w:rFonts w:asciiTheme="majorHAnsi" w:hAnsiTheme="majorHAnsi" w:cstheme="majorHAnsi"/>
          <w:highlight w:val="green"/>
        </w:rPr>
        <w:t>China's food supply will remain on a knife-</w:t>
      </w:r>
      <w:r w:rsidRPr="00E33B3E">
        <w:rPr>
          <w:rFonts w:asciiTheme="majorHAnsi" w:hAnsiTheme="majorHAnsi" w:cstheme="majorHAnsi"/>
          <w:sz w:val="10"/>
        </w:rPr>
        <w:t xml:space="preserve">edge for the entire twentyfirst century, vulnerable especially to water scarcity and climate impacts. </w:t>
      </w:r>
      <w:r w:rsidRPr="00E33B3E">
        <w:rPr>
          <w:rStyle w:val="Emphasis"/>
          <w:rFonts w:asciiTheme="majorHAnsi" w:hAnsiTheme="majorHAnsi" w:cstheme="majorHAnsi"/>
          <w:highlight w:val="green"/>
        </w:rPr>
        <w:t>If the nation outruns its domestic resources yet still has to eat, it may well be at the expense of others globally</w:t>
      </w:r>
      <w:r w:rsidRPr="00E33B3E">
        <w:rPr>
          <w:rFonts w:asciiTheme="majorHAnsi" w:hAnsiTheme="majorHAnsi" w:cstheme="majorHAnsi"/>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w:t>
      </w:r>
      <w:r w:rsidRPr="00E33B3E">
        <w:rPr>
          <w:rFonts w:asciiTheme="majorHAnsi" w:hAnsiTheme="majorHAnsi" w:cstheme="majorHAnsi"/>
          <w:sz w:val="10"/>
        </w:rPr>
        <w:lastRenderedPageBreak/>
        <w:t xml:space="preserve">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E33B3E">
        <w:rPr>
          <w:rStyle w:val="Emphasis"/>
          <w:rFonts w:asciiTheme="majorHAnsi" w:hAnsiTheme="majorHAnsi" w:cstheme="majorHAnsi"/>
          <w:highlight w:val="green"/>
        </w:rPr>
        <w:t>Strategic analysts have speculated that</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tens of millions of desperate Chinese flooding into</w:t>
      </w:r>
      <w:r w:rsidRPr="00E33B3E">
        <w:rPr>
          <w:rStyle w:val="Emphasis"/>
          <w:rFonts w:asciiTheme="majorHAnsi" w:hAnsiTheme="majorHAnsi" w:cstheme="majorHAnsi"/>
        </w:rPr>
        <w:t xml:space="preserve"> eastern </w:t>
      </w:r>
      <w:r w:rsidRPr="00E33B3E">
        <w:rPr>
          <w:rStyle w:val="Emphasis"/>
          <w:rFonts w:asciiTheme="majorHAnsi" w:hAnsiTheme="majorHAnsi" w:cstheme="majorHAnsi"/>
          <w:highlight w:val="green"/>
        </w:rPr>
        <w:t>Russia</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or</w:t>
      </w:r>
      <w:r w:rsidRPr="00E33B3E">
        <w:rPr>
          <w:rStyle w:val="Emphasis"/>
          <w:rFonts w:asciiTheme="majorHAnsi" w:hAnsiTheme="majorHAnsi" w:cstheme="majorHAnsi"/>
        </w:rPr>
        <w:t xml:space="preserve"> even </w:t>
      </w:r>
      <w:r w:rsidRPr="00E33B3E">
        <w:rPr>
          <w:rStyle w:val="Emphasis"/>
          <w:rFonts w:asciiTheme="majorHAnsi" w:hAnsiTheme="majorHAnsi" w:cstheme="majorHAnsi"/>
          <w:highlight w:val="green"/>
        </w:rPr>
        <w:t>India</w:t>
      </w:r>
      <w:r w:rsidRPr="00E33B3E">
        <w:rPr>
          <w:rStyle w:val="Emphasis"/>
          <w:rFonts w:asciiTheme="majorHAnsi" w:hAnsiTheme="majorHAnsi" w:cstheme="majorHAnsi"/>
        </w:rPr>
        <w:t xml:space="preserve">, </w:t>
      </w:r>
      <w:r w:rsidRPr="00E33B3E">
        <w:rPr>
          <w:rStyle w:val="Emphasis"/>
          <w:rFonts w:asciiTheme="majorHAnsi" w:hAnsiTheme="majorHAnsi" w:cstheme="majorHAnsi"/>
          <w:highlight w:val="green"/>
        </w:rPr>
        <w:t>could lead to war, including</w:t>
      </w:r>
      <w:r w:rsidRPr="00E33B3E">
        <w:rPr>
          <w:rStyle w:val="Emphasis"/>
          <w:rFonts w:asciiTheme="majorHAnsi" w:hAnsiTheme="majorHAnsi" w:cstheme="majorHAnsi"/>
        </w:rPr>
        <w:t xml:space="preserve"> the risk of international </w:t>
      </w:r>
      <w:r w:rsidRPr="00E33B3E">
        <w:rPr>
          <w:rStyle w:val="Emphasis"/>
          <w:rFonts w:asciiTheme="majorHAnsi" w:hAnsiTheme="majorHAnsi" w:cstheme="majorHAnsi"/>
          <w:highlight w:val="green"/>
        </w:rPr>
        <w:t>nuclear exchange</w:t>
      </w:r>
      <w:r w:rsidRPr="00E33B3E">
        <w:rPr>
          <w:rFonts w:asciiTheme="majorHAnsi" w:hAnsiTheme="majorHAnsi" w:cstheme="majorHAnsi"/>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E33B3E">
        <w:rPr>
          <w:rStyle w:val="Emphasis"/>
          <w:rFonts w:asciiTheme="majorHAnsi" w:hAnsiTheme="majorHAnsi" w:cstheme="majorHAnsi"/>
        </w:rPr>
        <w:t xml:space="preserve">Africa </w:t>
      </w:r>
      <w:r w:rsidRPr="00E33B3E">
        <w:rPr>
          <w:rFonts w:asciiTheme="majorHAnsi" w:hAnsiTheme="majorHAnsi" w:cstheme="majorHAnsi"/>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E33B3E">
        <w:rPr>
          <w:rStyle w:val="StyleUnderline"/>
          <w:rFonts w:asciiTheme="majorHAnsi" w:hAnsiTheme="majorHAnsi" w:cstheme="majorHAnsi"/>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B3E">
        <w:rPr>
          <w:rFonts w:asciiTheme="majorHAnsi" w:hAnsiTheme="majorHAnsi" w:cstheme="majorHAnsi"/>
          <w:sz w:val="10"/>
        </w:rPr>
        <w:t xml:space="preserve">. Even the FAO acknowledges however that </w:t>
      </w:r>
      <w:r w:rsidRPr="00E33B3E">
        <w:rPr>
          <w:rStyle w:val="Emphasis"/>
          <w:rFonts w:asciiTheme="majorHAnsi" w:hAnsiTheme="majorHAnsi" w:cstheme="majorHAnsi"/>
          <w:highlight w:val="green"/>
        </w:rPr>
        <w:t>food insecurity is rising across Sub-Saharan Africa</w:t>
      </w:r>
      <w:r w:rsidRPr="00E33B3E">
        <w:rPr>
          <w:rStyle w:val="Emphasis"/>
          <w:rFonts w:asciiTheme="majorHAnsi" w:hAnsiTheme="majorHAnsi" w:cstheme="majorHAnsi"/>
        </w:rPr>
        <w:t xml:space="preserve"> as well as other parts</w:t>
      </w:r>
      <w:r w:rsidRPr="00E33B3E">
        <w:rPr>
          <w:rFonts w:asciiTheme="majorHAnsi" w:hAnsiTheme="majorHAnsi" w:cstheme="majorHAnsi"/>
          <w:sz w:val="10"/>
        </w:rPr>
        <w:t xml:space="preserve">. </w:t>
      </w:r>
      <w:r w:rsidRPr="00E33B3E">
        <w:rPr>
          <w:rStyle w:val="StyleUnderline"/>
          <w:rFonts w:asciiTheme="majorHAnsi" w:hAnsiTheme="majorHAnsi" w:cstheme="majorHAnsi"/>
        </w:rPr>
        <w:t>In 2017, conflict and insecurity were the major drivers of acute food insecurity in 18 countries and territories where almost 74 million food-insecure people were in need of urgent assistance</w:t>
      </w:r>
      <w:r w:rsidRPr="00E33B3E">
        <w:rPr>
          <w:rFonts w:asciiTheme="majorHAnsi" w:hAnsiTheme="majorHAnsi" w:cstheme="majorHAnsi"/>
          <w:sz w:val="10"/>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E33B3E">
        <w:rPr>
          <w:rStyle w:val="StyleUnderline"/>
          <w:rFonts w:asciiTheme="majorHAnsi" w:hAnsiTheme="majorHAnsi" w:cstheme="majorHAnsi"/>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B3E">
        <w:rPr>
          <w:rFonts w:asciiTheme="majorHAnsi" w:hAnsiTheme="majorHAnsi" w:cstheme="majorHAnsi"/>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E33B3E">
        <w:rPr>
          <w:rStyle w:val="StyleUnderline"/>
          <w:rFonts w:asciiTheme="majorHAnsi" w:hAnsiTheme="majorHAnsi" w:cstheme="majorHAnsi"/>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E33B3E">
        <w:rPr>
          <w:rFonts w:asciiTheme="majorHAnsi" w:hAnsiTheme="majorHAnsi" w:cstheme="majorHAnsi"/>
          <w:sz w:val="10"/>
        </w:rPr>
        <w:t xml:space="preserve"> </w:t>
      </w:r>
      <w:r w:rsidRPr="00E33B3E">
        <w:rPr>
          <w:rStyle w:val="Emphasis"/>
          <w:rFonts w:asciiTheme="majorHAnsi" w:hAnsiTheme="majorHAnsi" w:cstheme="majorHAnsi"/>
        </w:rPr>
        <w:t>the prospect of Africa resolving existing conflicts and avoiding new ones is receding</w:t>
      </w:r>
      <w:r w:rsidRPr="00E33B3E">
        <w:rPr>
          <w:rFonts w:asciiTheme="majorHAnsi" w:hAnsiTheme="majorHAnsi" w:cstheme="majorHAnsi"/>
          <w:sz w:val="10"/>
        </w:rPr>
        <w:t xml:space="preserve">. </w:t>
      </w:r>
      <w:r w:rsidRPr="00E33B3E">
        <w:rPr>
          <w:rStyle w:val="StyleUnderline"/>
          <w:rFonts w:asciiTheme="majorHAnsi" w:hAnsiTheme="majorHAnsi" w:cstheme="majorHAnsi"/>
        </w:rPr>
        <w:t>The mistake most of the world is making is to imagine this only affects the Africans</w:t>
      </w:r>
      <w:r w:rsidRPr="00E33B3E">
        <w:rPr>
          <w:rFonts w:asciiTheme="majorHAnsi" w:hAnsiTheme="majorHAnsi" w:cstheme="majorHAnsi"/>
          <w:sz w:val="10"/>
        </w:rPr>
        <w:t xml:space="preserve">. </w:t>
      </w:r>
      <w:r w:rsidRPr="00E33B3E">
        <w:rPr>
          <w:rStyle w:val="Emphasis"/>
          <w:rFonts w:asciiTheme="majorHAnsi" w:hAnsiTheme="majorHAnsi" w:cstheme="majorHAnsi"/>
        </w:rPr>
        <w:t xml:space="preserve">The </w:t>
      </w:r>
      <w:r w:rsidRPr="00E33B3E">
        <w:rPr>
          <w:rStyle w:val="Emphasis"/>
          <w:rFonts w:asciiTheme="majorHAnsi" w:hAnsiTheme="majorHAnsi" w:cstheme="majorHAnsi"/>
          <w:highlight w:val="green"/>
        </w:rPr>
        <w:t>consequences will impact everyone on the planet</w:t>
      </w:r>
      <w:r w:rsidRPr="00E33B3E">
        <w:rPr>
          <w:rFonts w:asciiTheme="majorHAnsi" w:hAnsiTheme="majorHAnsi" w:cstheme="majorHAnsi"/>
          <w:sz w:val="10"/>
        </w:rPr>
        <w:t xml:space="preserve">. </w:t>
      </w:r>
      <w:r w:rsidRPr="00E33B3E">
        <w:rPr>
          <w:rFonts w:asciiTheme="majorHAnsi" w:hAnsiTheme="majorHAnsi" w:cstheme="majorHAnsi"/>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2B91F11D" w14:textId="1B3DB719" w:rsidR="000111C6" w:rsidRPr="00E33B3E" w:rsidRDefault="007D0648" w:rsidP="0087415D">
      <w:pPr>
        <w:pStyle w:val="Heading2"/>
        <w:rPr>
          <w:rFonts w:asciiTheme="majorHAnsi" w:hAnsiTheme="majorHAnsi" w:cstheme="majorHAnsi"/>
        </w:rPr>
      </w:pPr>
      <w:r w:rsidRPr="00E33B3E">
        <w:rPr>
          <w:rFonts w:asciiTheme="majorHAnsi" w:hAnsiTheme="majorHAnsi" w:cstheme="majorHAnsi"/>
        </w:rPr>
        <w:lastRenderedPageBreak/>
        <w:t>4</w:t>
      </w:r>
    </w:p>
    <w:p w14:paraId="5B3B9EBB" w14:textId="77777777" w:rsidR="0087415D" w:rsidRPr="00E33B3E" w:rsidRDefault="0087415D" w:rsidP="0087415D">
      <w:pPr>
        <w:pStyle w:val="Heading4"/>
        <w:rPr>
          <w:rFonts w:asciiTheme="majorHAnsi" w:hAnsiTheme="majorHAnsi" w:cstheme="majorHAnsi"/>
        </w:rPr>
      </w:pPr>
      <w:r w:rsidRPr="00E33B3E">
        <w:rPr>
          <w:rFonts w:asciiTheme="majorHAnsi" w:hAnsiTheme="majorHAnsi" w:cstheme="majorHAnsi"/>
        </w:rPr>
        <w:t xml:space="preserve">Hacking towards Satellites is </w:t>
      </w:r>
      <w:r w:rsidRPr="00E33B3E">
        <w:rPr>
          <w:rFonts w:asciiTheme="majorHAnsi" w:hAnsiTheme="majorHAnsi" w:cstheme="majorHAnsi"/>
          <w:u w:val="single"/>
        </w:rPr>
        <w:t>coming now</w:t>
      </w:r>
      <w:r w:rsidRPr="00E33B3E">
        <w:rPr>
          <w:rFonts w:asciiTheme="majorHAnsi" w:hAnsiTheme="majorHAnsi" w:cstheme="majorHAnsi"/>
        </w:rPr>
        <w:t xml:space="preserve"> – </w:t>
      </w:r>
      <w:r w:rsidRPr="00E33B3E">
        <w:rPr>
          <w:rFonts w:asciiTheme="majorHAnsi" w:hAnsiTheme="majorHAnsi" w:cstheme="majorHAnsi"/>
          <w:u w:val="single"/>
        </w:rPr>
        <w:t>incentives</w:t>
      </w:r>
      <w:r w:rsidRPr="00E33B3E">
        <w:rPr>
          <w:rFonts w:asciiTheme="majorHAnsi" w:hAnsiTheme="majorHAnsi" w:cstheme="majorHAnsi"/>
        </w:rPr>
        <w:t xml:space="preserve"> and </w:t>
      </w:r>
      <w:r w:rsidRPr="00E33B3E">
        <w:rPr>
          <w:rFonts w:asciiTheme="majorHAnsi" w:hAnsiTheme="majorHAnsi" w:cstheme="majorHAnsi"/>
          <w:u w:val="single"/>
        </w:rPr>
        <w:t>vulnerabilities</w:t>
      </w:r>
      <w:r w:rsidRPr="00E33B3E">
        <w:rPr>
          <w:rFonts w:asciiTheme="majorHAnsi" w:hAnsiTheme="majorHAnsi" w:cstheme="majorHAnsi"/>
        </w:rPr>
        <w:t xml:space="preserve"> align.</w:t>
      </w:r>
    </w:p>
    <w:p w14:paraId="19455642" w14:textId="77777777" w:rsidR="0087415D" w:rsidRPr="00E33B3E" w:rsidRDefault="0087415D" w:rsidP="0087415D">
      <w:pPr>
        <w:rPr>
          <w:rFonts w:asciiTheme="majorHAnsi" w:hAnsiTheme="majorHAnsi" w:cstheme="majorHAnsi"/>
        </w:rPr>
      </w:pPr>
      <w:r w:rsidRPr="00E33B3E">
        <w:rPr>
          <w:rStyle w:val="Style13ptBold"/>
          <w:rFonts w:asciiTheme="majorHAnsi" w:hAnsiTheme="majorHAnsi" w:cstheme="majorHAnsi"/>
        </w:rPr>
        <w:t>Culpan 21</w:t>
      </w:r>
      <w:r w:rsidRPr="00E33B3E">
        <w:rPr>
          <w:rFonts w:asciiTheme="majorHAnsi" w:hAnsiTheme="majorHAnsi" w:cstheme="majorHAnsi"/>
        </w:rPr>
        <w:t xml:space="preserve"> Tim Culpan 11-2-2021 "The Next Big Hack Could Come From the Stars" </w:t>
      </w:r>
      <w:hyperlink r:id="rId15" w:anchor="selection-3035.0-3040.0" w:history="1">
        <w:r w:rsidRPr="00E33B3E">
          <w:rPr>
            <w:rStyle w:val="Hyperlink"/>
            <w:rFonts w:asciiTheme="majorHAnsi" w:hAnsiTheme="majorHAnsi" w:cstheme="majorHAnsi"/>
          </w:rPr>
          <w:t>https://archive.is/XElln#selection-3035.0-3040.0</w:t>
        </w:r>
      </w:hyperlink>
      <w:r w:rsidRPr="00E33B3E">
        <w:rPr>
          <w:rFonts w:asciiTheme="majorHAnsi" w:hAnsiTheme="majorHAnsi" w:cstheme="majorHAnsi"/>
        </w:rPr>
        <w:t xml:space="preserve"> (Bloomberg Opinion Columnist)//Elmer </w:t>
      </w:r>
    </w:p>
    <w:p w14:paraId="140AF227" w14:textId="77777777" w:rsidR="0087415D" w:rsidRPr="00E33B3E" w:rsidRDefault="0087415D" w:rsidP="0087415D">
      <w:pPr>
        <w:rPr>
          <w:rFonts w:asciiTheme="majorHAnsi" w:hAnsiTheme="majorHAnsi" w:cstheme="majorHAnsi"/>
        </w:rPr>
      </w:pPr>
      <w:r w:rsidRPr="00E33B3E">
        <w:rPr>
          <w:rFonts w:asciiTheme="majorHAnsi" w:hAnsiTheme="majorHAnsi" w:cstheme="majorHAnsi"/>
        </w:rPr>
        <w:t>“</w:t>
      </w:r>
      <w:r w:rsidRPr="00E33B3E">
        <w:rPr>
          <w:rStyle w:val="Emphasis"/>
          <w:rFonts w:asciiTheme="majorHAnsi" w:hAnsiTheme="majorHAnsi" w:cstheme="majorHAnsi"/>
          <w:highlight w:val="green"/>
        </w:rPr>
        <w:t>As space becomes more important</w:t>
      </w:r>
      <w:r w:rsidRPr="00E33B3E">
        <w:rPr>
          <w:rStyle w:val="StyleUnderline"/>
          <w:rFonts w:asciiTheme="majorHAnsi" w:hAnsiTheme="majorHAnsi" w:cstheme="majorHAnsi"/>
        </w:rPr>
        <w:t xml:space="preserve">, </w:t>
      </w:r>
      <w:r w:rsidRPr="00E33B3E">
        <w:rPr>
          <w:rStyle w:val="Emphasis"/>
          <w:rFonts w:asciiTheme="majorHAnsi" w:hAnsiTheme="majorHAnsi" w:cstheme="majorHAnsi"/>
          <w:highlight w:val="green"/>
        </w:rPr>
        <w:t>there becomes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unfortunately </w:t>
      </w:r>
      <w:r w:rsidRPr="00E33B3E">
        <w:rPr>
          <w:rStyle w:val="Emphasis"/>
          <w:rFonts w:asciiTheme="majorHAnsi" w:hAnsiTheme="majorHAnsi" w:cstheme="majorHAnsi"/>
          <w:highlight w:val="green"/>
        </w:rPr>
        <w:t>even greater incentives for malicious actors to disrupt,</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deny or alter </w:t>
      </w:r>
      <w:r w:rsidRPr="00E33B3E">
        <w:rPr>
          <w:rStyle w:val="Emphasis"/>
          <w:rFonts w:asciiTheme="majorHAnsi" w:hAnsiTheme="majorHAnsi" w:cstheme="majorHAnsi"/>
          <w:highlight w:val="green"/>
          <w:bdr w:val="single" w:sz="18" w:space="0" w:color="auto"/>
        </w:rPr>
        <w:t>our space-based assets</w:t>
      </w:r>
      <w:r w:rsidRPr="00E33B3E">
        <w:rPr>
          <w:rFonts w:asciiTheme="majorHAnsi" w:hAnsiTheme="majorHAnsi" w:cstheme="majorHAnsi"/>
        </w:rPr>
        <w:t xml:space="preserve">,” </w:t>
      </w:r>
      <w:r w:rsidRPr="00E33B3E">
        <w:rPr>
          <w:rStyle w:val="StyleUnderline"/>
          <w:rFonts w:asciiTheme="majorHAnsi" w:hAnsiTheme="majorHAnsi" w:cstheme="majorHAnsi"/>
        </w:rPr>
        <w:t>Bob Kolasky, head of the Department of Homeland Security’s National Risk Management Center, told the same conference organized by the National Institute of Standards and Technology.</w:t>
      </w:r>
      <w:r w:rsidRPr="00E33B3E">
        <w:rPr>
          <w:rFonts w:asciiTheme="majorHAnsi" w:hAnsiTheme="majorHAnsi" w:cstheme="majorHAnsi"/>
        </w:rPr>
        <w:t xml:space="preserve"> “</w:t>
      </w:r>
      <w:r w:rsidRPr="00E33B3E">
        <w:rPr>
          <w:rStyle w:val="StyleUnderline"/>
          <w:rFonts w:asciiTheme="majorHAnsi" w:hAnsiTheme="majorHAnsi" w:cstheme="majorHAnsi"/>
        </w:rPr>
        <w:t>With space, whatever you put in orbit is what you must live with. Systems must be designed so that they can address threats and hazards throughout their lifespan.”</w:t>
      </w:r>
      <w:r w:rsidRPr="00E33B3E">
        <w:rPr>
          <w:rFonts w:asciiTheme="majorHAnsi" w:hAnsiTheme="majorHAnsi" w:cstheme="majorHAnsi"/>
        </w:rPr>
        <w:t xml:space="preserve"> </w:t>
      </w:r>
      <w:r w:rsidRPr="00E33B3E">
        <w:rPr>
          <w:rStyle w:val="Emphasis"/>
          <w:rFonts w:asciiTheme="majorHAnsi" w:hAnsiTheme="majorHAnsi" w:cstheme="majorHAnsi"/>
          <w:highlight w:val="green"/>
        </w:rPr>
        <w:t>What makes satellites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and their associated land-based </w:t>
      </w:r>
      <w:r w:rsidRPr="00E33B3E">
        <w:rPr>
          <w:rStyle w:val="Emphasis"/>
          <w:rFonts w:asciiTheme="majorHAnsi" w:hAnsiTheme="majorHAnsi" w:cstheme="majorHAnsi"/>
          <w:highlight w:val="green"/>
        </w:rPr>
        <w:t>infrastructure</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highlight w:val="green"/>
        </w:rPr>
        <w:t>more vulnerable is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that the </w:t>
      </w:r>
      <w:r w:rsidRPr="00E33B3E">
        <w:rPr>
          <w:rStyle w:val="Emphasis"/>
          <w:rFonts w:asciiTheme="majorHAnsi" w:hAnsiTheme="majorHAnsi" w:cstheme="majorHAnsi"/>
          <w:highlight w:val="green"/>
        </w:rPr>
        <w:t>data they transmit</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highlight w:val="green"/>
          <w:bdr w:val="single" w:sz="18" w:space="0" w:color="auto"/>
        </w:rPr>
        <w:t>can be easily accessed</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highlight w:val="green"/>
        </w:rPr>
        <w:t>by anyone on Earth</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with $300 worth of TV reception equipment,</w:t>
      </w:r>
      <w:r w:rsidRPr="00E33B3E">
        <w:rPr>
          <w:rFonts w:asciiTheme="majorHAnsi" w:hAnsiTheme="majorHAnsi" w:cstheme="majorHAnsi"/>
        </w:rPr>
        <w:t xml:space="preserve"> allowing you to eavesdrop on unencrypted financial data or download information from Russian and American weather satellites in real time. </w:t>
      </w:r>
      <w:r w:rsidRPr="00E33B3E">
        <w:rPr>
          <w:rStyle w:val="Emphasis"/>
          <w:rFonts w:asciiTheme="majorHAnsi" w:hAnsiTheme="majorHAnsi" w:cstheme="majorHAnsi"/>
          <w:highlight w:val="green"/>
        </w:rPr>
        <w:t>A nefarious actor</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with its own satellite </w:t>
      </w:r>
      <w:r w:rsidRPr="00E33B3E">
        <w:rPr>
          <w:rStyle w:val="Emphasis"/>
          <w:rFonts w:asciiTheme="majorHAnsi" w:hAnsiTheme="majorHAnsi" w:cstheme="majorHAnsi"/>
          <w:highlight w:val="green"/>
        </w:rPr>
        <w:t>could</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even </w:t>
      </w:r>
      <w:r w:rsidRPr="00E33B3E">
        <w:rPr>
          <w:rStyle w:val="Emphasis"/>
          <w:rFonts w:asciiTheme="majorHAnsi" w:hAnsiTheme="majorHAnsi" w:cstheme="majorHAnsi"/>
          <w:highlight w:val="green"/>
        </w:rPr>
        <w:t>cause interference</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highlight w:val="green"/>
        </w:rPr>
        <w:t>or block</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the </w:t>
      </w:r>
      <w:r w:rsidRPr="00E33B3E">
        <w:rPr>
          <w:rStyle w:val="Emphasis"/>
          <w:rFonts w:asciiTheme="majorHAnsi" w:hAnsiTheme="majorHAnsi" w:cstheme="majorHAnsi"/>
          <w:highlight w:val="green"/>
        </w:rPr>
        <w:t>signal</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from these orbiting stations</w:t>
      </w:r>
      <w:r w:rsidRPr="00E33B3E">
        <w:rPr>
          <w:rFonts w:asciiTheme="majorHAnsi" w:hAnsiTheme="majorHAnsi" w:cstheme="majorHAnsi"/>
        </w:rPr>
        <w:t xml:space="preserve">. But among the scariest of scenarios would be for an </w:t>
      </w:r>
      <w:r w:rsidRPr="00E33B3E">
        <w:rPr>
          <w:rStyle w:val="StyleUnderline"/>
          <w:rFonts w:asciiTheme="majorHAnsi" w:hAnsiTheme="majorHAnsi" w:cstheme="majorHAnsi"/>
        </w:rPr>
        <w:t xml:space="preserve">adversary to </w:t>
      </w:r>
      <w:r w:rsidRPr="00E33B3E">
        <w:rPr>
          <w:rStyle w:val="Emphasis"/>
          <w:rFonts w:asciiTheme="majorHAnsi" w:hAnsiTheme="majorHAnsi" w:cstheme="majorHAnsi"/>
          <w:highlight w:val="green"/>
        </w:rPr>
        <w:t>break into</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the control systems of a </w:t>
      </w:r>
      <w:r w:rsidRPr="00E33B3E">
        <w:rPr>
          <w:rStyle w:val="Emphasis"/>
          <w:rFonts w:asciiTheme="majorHAnsi" w:hAnsiTheme="majorHAnsi" w:cstheme="majorHAnsi"/>
          <w:highlight w:val="green"/>
        </w:rPr>
        <w:t>satellite</w:t>
      </w:r>
      <w:r w:rsidRPr="00E33B3E">
        <w:rPr>
          <w:rStyle w:val="StyleUnderline"/>
          <w:rFonts w:asciiTheme="majorHAnsi" w:hAnsiTheme="majorHAnsi" w:cstheme="majorHAnsi"/>
        </w:rPr>
        <w:t xml:space="preserve">, </w:t>
      </w:r>
      <w:r w:rsidRPr="00E33B3E">
        <w:rPr>
          <w:rStyle w:val="Emphasis"/>
          <w:rFonts w:asciiTheme="majorHAnsi" w:hAnsiTheme="majorHAnsi" w:cstheme="majorHAnsi"/>
          <w:highlight w:val="green"/>
        </w:rPr>
        <w:t>redirect its movement</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or even </w:t>
      </w:r>
      <w:r w:rsidRPr="00E33B3E">
        <w:rPr>
          <w:rStyle w:val="Emphasis"/>
          <w:rFonts w:asciiTheme="majorHAnsi" w:hAnsiTheme="majorHAnsi" w:cstheme="majorHAnsi"/>
          <w:highlight w:val="green"/>
        </w:rPr>
        <w:t>crash it</w:t>
      </w:r>
      <w:r w:rsidRPr="00E33B3E">
        <w:rPr>
          <w:rStyle w:val="StyleUnderline"/>
          <w:rFonts w:asciiTheme="majorHAnsi" w:hAnsiTheme="majorHAnsi" w:cstheme="majorHAnsi"/>
        </w:rPr>
        <w:t xml:space="preserve"> into another satellite or the planet</w:t>
      </w:r>
      <w:r w:rsidRPr="00E33B3E">
        <w:rPr>
          <w:rFonts w:asciiTheme="majorHAnsi" w:hAnsiTheme="majorHAnsi" w:cstheme="majorHAnsi"/>
        </w:rPr>
        <w:t xml:space="preserve">. </w:t>
      </w:r>
      <w:r w:rsidRPr="00E33B3E">
        <w:rPr>
          <w:rStyle w:val="StyleUnderline"/>
          <w:rFonts w:asciiTheme="majorHAnsi" w:hAnsiTheme="majorHAnsi" w:cstheme="majorHAnsi"/>
        </w:rPr>
        <w:t xml:space="preserve">That may </w:t>
      </w:r>
      <w:r w:rsidRPr="00E33B3E">
        <w:rPr>
          <w:rStyle w:val="Emphasis"/>
          <w:rFonts w:asciiTheme="majorHAnsi" w:hAnsiTheme="majorHAnsi" w:cstheme="majorHAnsi"/>
          <w:highlight w:val="green"/>
          <w:bdr w:val="single" w:sz="18" w:space="0" w:color="auto"/>
        </w:rPr>
        <w:t>have already happened</w:t>
      </w:r>
      <w:r w:rsidRPr="00E33B3E">
        <w:rPr>
          <w:rFonts w:asciiTheme="majorHAnsi" w:hAnsiTheme="majorHAnsi" w:cstheme="majorHAnsi"/>
        </w:rPr>
        <w:t xml:space="preserve">. According to one account, </w:t>
      </w:r>
      <w:r w:rsidRPr="00E33B3E">
        <w:rPr>
          <w:rStyle w:val="StyleUnderline"/>
          <w:rFonts w:asciiTheme="majorHAnsi" w:hAnsiTheme="majorHAnsi" w:cstheme="majorHAnsi"/>
        </w:rPr>
        <w:t xml:space="preserve">a </w:t>
      </w:r>
      <w:r w:rsidRPr="00E33B3E">
        <w:rPr>
          <w:rStyle w:val="Emphasis"/>
          <w:rFonts w:asciiTheme="majorHAnsi" w:hAnsiTheme="majorHAnsi" w:cstheme="majorHAnsi"/>
          <w:highlight w:val="green"/>
        </w:rPr>
        <w:t>breach</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at the Goddard Space Flight Center in Washington, D.C., in 1998 </w:t>
      </w:r>
      <w:r w:rsidRPr="00E33B3E">
        <w:rPr>
          <w:rStyle w:val="Emphasis"/>
          <w:rFonts w:asciiTheme="majorHAnsi" w:hAnsiTheme="majorHAnsi" w:cstheme="majorHAnsi"/>
          <w:highlight w:val="green"/>
        </w:rPr>
        <w:t>led</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to a </w:t>
      </w:r>
      <w:r w:rsidRPr="00E33B3E">
        <w:rPr>
          <w:rStyle w:val="Emphasis"/>
          <w:rFonts w:asciiTheme="majorHAnsi" w:hAnsiTheme="majorHAnsi" w:cstheme="majorHAnsi"/>
          <w:highlight w:val="green"/>
        </w:rPr>
        <w:t>U.S.-German satellite</w:t>
      </w:r>
      <w:r w:rsidRPr="00E33B3E">
        <w:rPr>
          <w:rStyle w:val="StyleUnderline"/>
          <w:rFonts w:asciiTheme="majorHAnsi" w:hAnsiTheme="majorHAnsi" w:cstheme="majorHAnsi"/>
        </w:rPr>
        <w:t xml:space="preserve"> called ROSAT </w:t>
      </w:r>
      <w:r w:rsidRPr="00E33B3E">
        <w:rPr>
          <w:rStyle w:val="Emphasis"/>
          <w:rFonts w:asciiTheme="majorHAnsi" w:hAnsiTheme="majorHAnsi" w:cstheme="majorHAnsi"/>
          <w:highlight w:val="green"/>
        </w:rPr>
        <w:t>being overtaken</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and turned toward the sun, damaging the ultraviolet filter on its image sensors</w:t>
      </w:r>
      <w:r w:rsidRPr="00E33B3E">
        <w:rPr>
          <w:rFonts w:asciiTheme="majorHAnsi" w:hAnsiTheme="majorHAnsi" w:cstheme="majorHAnsi"/>
        </w:rPr>
        <w:t>. This allegation has been denied, yet whether real or apocryphal the incident (the filter was indeed destroyed by the sun) shows the challenges of repairing hardware 360 miles above the earth’s surface or even investigating the cause of the malfunction.</w:t>
      </w:r>
    </w:p>
    <w:p w14:paraId="02F88349" w14:textId="77777777" w:rsidR="0087415D" w:rsidRPr="00E33B3E" w:rsidRDefault="0087415D" w:rsidP="0087415D">
      <w:pPr>
        <w:pStyle w:val="Heading4"/>
        <w:rPr>
          <w:rFonts w:asciiTheme="majorHAnsi" w:hAnsiTheme="majorHAnsi" w:cstheme="majorHAnsi"/>
        </w:rPr>
      </w:pPr>
      <w:r w:rsidRPr="00E33B3E">
        <w:rPr>
          <w:rFonts w:asciiTheme="majorHAnsi" w:hAnsiTheme="majorHAnsi" w:cstheme="majorHAnsi"/>
        </w:rPr>
        <w:t xml:space="preserve">Megaconstellations </w:t>
      </w:r>
      <w:r w:rsidRPr="00E33B3E">
        <w:rPr>
          <w:rFonts w:asciiTheme="majorHAnsi" w:hAnsiTheme="majorHAnsi" w:cstheme="majorHAnsi"/>
          <w:u w:val="single"/>
        </w:rPr>
        <w:t>solves</w:t>
      </w:r>
      <w:r w:rsidRPr="00E33B3E">
        <w:rPr>
          <w:rFonts w:asciiTheme="majorHAnsi" w:hAnsiTheme="majorHAnsi" w:cstheme="majorHAnsi"/>
        </w:rPr>
        <w:t xml:space="preserve"> satellite hacking – multiple warrants. Commercial Satellites </w:t>
      </w:r>
      <w:r w:rsidRPr="00E33B3E">
        <w:rPr>
          <w:rFonts w:asciiTheme="majorHAnsi" w:hAnsiTheme="majorHAnsi" w:cstheme="majorHAnsi"/>
          <w:u w:val="single"/>
        </w:rPr>
        <w:t>are key</w:t>
      </w:r>
      <w:r w:rsidRPr="00E33B3E">
        <w:rPr>
          <w:rFonts w:asciiTheme="majorHAnsi" w:hAnsiTheme="majorHAnsi" w:cstheme="majorHAnsi"/>
        </w:rPr>
        <w:t xml:space="preserve"> due to production capacity. </w:t>
      </w:r>
    </w:p>
    <w:p w14:paraId="12D13514" w14:textId="77777777" w:rsidR="0087415D" w:rsidRPr="00E33B3E" w:rsidRDefault="0087415D" w:rsidP="0087415D">
      <w:pPr>
        <w:rPr>
          <w:rFonts w:asciiTheme="majorHAnsi" w:hAnsiTheme="majorHAnsi" w:cstheme="majorHAnsi"/>
        </w:rPr>
      </w:pPr>
      <w:r w:rsidRPr="00E33B3E">
        <w:rPr>
          <w:rStyle w:val="Style13ptBold"/>
          <w:rFonts w:asciiTheme="majorHAnsi" w:hAnsiTheme="majorHAnsi" w:cstheme="majorHAnsi"/>
        </w:rPr>
        <w:t>Hallex and Cottom 20</w:t>
      </w:r>
      <w:r w:rsidRPr="00E33B3E">
        <w:rPr>
          <w:rFonts w:asciiTheme="majorHAnsi" w:hAnsiTheme="majorHAnsi" w:cstheme="majorHAnsi"/>
        </w:rPr>
        <w:t xml:space="preserve"> Hallex, Matthew, and Travis Cottom. "Proliferated commercial satellite constellations: Implications for national security." Joint Forces Quarterly 97.July (2020): 20-29. (Matthew A. Hallex is a Research Staff Member at the Institute for Defense Analyses. Travis S. Cottom is a Research Associate at the Institute for Defense Analyses.)//Re-cut by Elmer </w:t>
      </w:r>
    </w:p>
    <w:p w14:paraId="7EEE0486" w14:textId="77777777" w:rsidR="0087415D" w:rsidRPr="00E33B3E" w:rsidRDefault="0087415D" w:rsidP="0087415D">
      <w:pPr>
        <w:rPr>
          <w:rFonts w:asciiTheme="majorHAnsi" w:hAnsiTheme="majorHAnsi" w:cstheme="majorHAnsi"/>
        </w:rPr>
      </w:pPr>
      <w:r w:rsidRPr="00E33B3E">
        <w:rPr>
          <w:rFonts w:asciiTheme="majorHAnsi" w:hAnsiTheme="majorHAnsi" w:cstheme="majorHAnsi"/>
          <w:u w:val="single"/>
        </w:rPr>
        <w:t xml:space="preserve">While potentially threatening the sustainability of safe orbital operations, </w:t>
      </w:r>
      <w:r w:rsidRPr="00E33B3E">
        <w:rPr>
          <w:rStyle w:val="Emphasis"/>
          <w:rFonts w:asciiTheme="majorHAnsi" w:hAnsiTheme="majorHAnsi" w:cstheme="majorHAnsi"/>
          <w:highlight w:val="green"/>
        </w:rPr>
        <w:t>new proliferated constellations</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also </w:t>
      </w:r>
      <w:r w:rsidRPr="00E33B3E">
        <w:rPr>
          <w:rStyle w:val="Emphasis"/>
          <w:rFonts w:asciiTheme="majorHAnsi" w:hAnsiTheme="majorHAnsi" w:cstheme="majorHAnsi"/>
          <w:highlight w:val="green"/>
        </w:rPr>
        <w:t>offer</w:t>
      </w:r>
      <w:r w:rsidRPr="00E33B3E">
        <w:rPr>
          <w:rFonts w:asciiTheme="majorHAnsi" w:hAnsiTheme="majorHAnsi" w:cstheme="majorHAnsi"/>
          <w:highlight w:val="green"/>
          <w:u w:val="single"/>
        </w:rPr>
        <w:t xml:space="preserve"> </w:t>
      </w:r>
      <w:r w:rsidRPr="00E33B3E">
        <w:rPr>
          <w:rStyle w:val="Emphasis"/>
          <w:rFonts w:asciiTheme="majorHAnsi" w:hAnsiTheme="majorHAnsi" w:cstheme="majorHAnsi"/>
          <w:highlight w:val="green"/>
        </w:rPr>
        <w:t>opportunities for the U</w:t>
      </w:r>
      <w:r w:rsidRPr="00E33B3E">
        <w:rPr>
          <w:rFonts w:asciiTheme="majorHAnsi" w:hAnsiTheme="majorHAnsi" w:cstheme="majorHAnsi"/>
          <w:u w:val="single"/>
        </w:rPr>
        <w:t xml:space="preserve">nited </w:t>
      </w:r>
      <w:r w:rsidRPr="00E33B3E">
        <w:rPr>
          <w:rStyle w:val="Emphasis"/>
          <w:rFonts w:asciiTheme="majorHAnsi" w:hAnsiTheme="majorHAnsi" w:cstheme="majorHAnsi"/>
          <w:highlight w:val="green"/>
        </w:rPr>
        <w:t>S</w:t>
      </w:r>
      <w:r w:rsidRPr="00E33B3E">
        <w:rPr>
          <w:rFonts w:asciiTheme="majorHAnsi" w:hAnsiTheme="majorHAnsi" w:cstheme="majorHAnsi"/>
          <w:u w:val="single"/>
        </w:rPr>
        <w:t xml:space="preserve">tates </w:t>
      </w:r>
      <w:r w:rsidRPr="00E33B3E">
        <w:rPr>
          <w:rStyle w:val="Emphasis"/>
          <w:rFonts w:asciiTheme="majorHAnsi" w:hAnsiTheme="majorHAnsi" w:cstheme="majorHAnsi"/>
          <w:highlight w:val="green"/>
        </w:rPr>
        <w:t>to</w:t>
      </w:r>
      <w:r w:rsidRPr="00E33B3E">
        <w:rPr>
          <w:rFonts w:asciiTheme="majorHAnsi" w:hAnsiTheme="majorHAnsi" w:cstheme="majorHAnsi"/>
          <w:highlight w:val="green"/>
          <w:u w:val="single"/>
        </w:rPr>
        <w:t xml:space="preserve"> </w:t>
      </w:r>
      <w:r w:rsidRPr="00E33B3E">
        <w:rPr>
          <w:rStyle w:val="Emphasis"/>
          <w:rFonts w:asciiTheme="majorHAnsi" w:hAnsiTheme="majorHAnsi" w:cstheme="majorHAnsi"/>
          <w:highlight w:val="green"/>
        </w:rPr>
        <w:t>increase</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the </w:t>
      </w:r>
      <w:r w:rsidRPr="00E33B3E">
        <w:rPr>
          <w:rStyle w:val="Emphasis"/>
          <w:rFonts w:asciiTheme="majorHAnsi" w:hAnsiTheme="majorHAnsi" w:cstheme="majorHAnsi"/>
          <w:highlight w:val="green"/>
        </w:rPr>
        <w:t>resilience of</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its </w:t>
      </w:r>
      <w:r w:rsidRPr="00E33B3E">
        <w:rPr>
          <w:rStyle w:val="Emphasis"/>
          <w:rFonts w:asciiTheme="majorHAnsi" w:hAnsiTheme="majorHAnsi" w:cstheme="majorHAnsi"/>
          <w:highlight w:val="green"/>
          <w:bdr w:val="single" w:sz="18" w:space="0" w:color="auto"/>
        </w:rPr>
        <w:t>national security space architectures</w:t>
      </w:r>
      <w:r w:rsidRPr="00E33B3E">
        <w:rPr>
          <w:rFonts w:asciiTheme="majorHAnsi" w:hAnsiTheme="majorHAnsi" w:cstheme="majorHAnsi"/>
          <w:u w:val="single"/>
        </w:rPr>
        <w:t xml:space="preserve">. Increasing the resilience of U.S. national security space architectures has strategic implications beyond the space domain. </w:t>
      </w:r>
      <w:r w:rsidRPr="00E33B3E">
        <w:rPr>
          <w:rStyle w:val="Emphasis"/>
          <w:rFonts w:asciiTheme="majorHAnsi" w:hAnsiTheme="majorHAnsi" w:cstheme="majorHAnsi"/>
          <w:highlight w:val="green"/>
        </w:rPr>
        <w:t>Adversaries</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such as China and Russia </w:t>
      </w:r>
      <w:r w:rsidRPr="00E33B3E">
        <w:rPr>
          <w:rStyle w:val="Emphasis"/>
          <w:rFonts w:asciiTheme="majorHAnsi" w:hAnsiTheme="majorHAnsi" w:cstheme="majorHAnsi"/>
          <w:highlight w:val="green"/>
        </w:rPr>
        <w:t>see</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U.S. </w:t>
      </w:r>
      <w:r w:rsidRPr="00E33B3E">
        <w:rPr>
          <w:rStyle w:val="Emphasis"/>
          <w:rFonts w:asciiTheme="majorHAnsi" w:hAnsiTheme="majorHAnsi" w:cstheme="majorHAnsi"/>
          <w:highlight w:val="green"/>
        </w:rPr>
        <w:t>dependence on</w:t>
      </w:r>
      <w:r w:rsidRPr="00E33B3E">
        <w:rPr>
          <w:rFonts w:asciiTheme="majorHAnsi" w:hAnsiTheme="majorHAnsi" w:cstheme="majorHAnsi"/>
          <w:u w:val="single"/>
        </w:rPr>
        <w:t xml:space="preserve"> </w:t>
      </w:r>
      <w:r w:rsidRPr="00E33B3E">
        <w:rPr>
          <w:rStyle w:val="Emphasis"/>
          <w:rFonts w:asciiTheme="majorHAnsi" w:hAnsiTheme="majorHAnsi" w:cstheme="majorHAnsi"/>
          <w:highlight w:val="green"/>
        </w:rPr>
        <w:t>space as</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a key </w:t>
      </w:r>
      <w:r w:rsidRPr="00E33B3E">
        <w:rPr>
          <w:rStyle w:val="Emphasis"/>
          <w:rFonts w:asciiTheme="majorHAnsi" w:hAnsiTheme="majorHAnsi" w:cstheme="majorHAnsi"/>
          <w:highlight w:val="green"/>
        </w:rPr>
        <w:t>vulnerability</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to exploit during a conflict. Resilient, proliferated</w:t>
      </w:r>
      <w:r w:rsidRPr="00E33B3E">
        <w:rPr>
          <w:rStyle w:val="Emphasis"/>
          <w:rFonts w:asciiTheme="majorHAnsi" w:hAnsiTheme="majorHAnsi" w:cstheme="majorHAnsi"/>
          <w:highlight w:val="green"/>
        </w:rPr>
        <w:t xml:space="preserve"> satellite constellations support deterrence by denying</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adversaries the </w:t>
      </w:r>
      <w:r w:rsidRPr="00E33B3E">
        <w:rPr>
          <w:rStyle w:val="Emphasis"/>
          <w:rFonts w:asciiTheme="majorHAnsi" w:hAnsiTheme="majorHAnsi" w:cstheme="majorHAnsi"/>
          <w:highlight w:val="green"/>
        </w:rPr>
        <w:t>space superiority</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they believe is necessary to initiate and win a war against the United States</w:t>
      </w:r>
      <w:r w:rsidRPr="00E33B3E">
        <w:rPr>
          <w:rFonts w:asciiTheme="majorHAnsi" w:hAnsiTheme="majorHAnsi" w:cstheme="majorHAnsi"/>
        </w:rPr>
        <w:t xml:space="preserve">.28 Should deterrence fail, these constellations could provide assured space support to U.S. forces in the face of adversary counterspace threats while imposing costs on competitors by rendering their investments in counterspace systems irrelevant. </w:t>
      </w:r>
      <w:r w:rsidRPr="00E33B3E">
        <w:rPr>
          <w:rStyle w:val="Emphasis"/>
          <w:rFonts w:asciiTheme="majorHAnsi" w:hAnsiTheme="majorHAnsi" w:cstheme="majorHAnsi"/>
          <w:highlight w:val="green"/>
        </w:rPr>
        <w:t>Proliferated constellations can support</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lastRenderedPageBreak/>
        <w:t xml:space="preserve">these goals </w:t>
      </w:r>
      <w:r w:rsidRPr="00E33B3E">
        <w:rPr>
          <w:rStyle w:val="Emphasis"/>
          <w:rFonts w:asciiTheme="majorHAnsi" w:hAnsiTheme="majorHAnsi" w:cstheme="majorHAnsi"/>
          <w:highlight w:val="green"/>
        </w:rPr>
        <w:t>in four</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main </w:t>
      </w:r>
      <w:r w:rsidRPr="00E33B3E">
        <w:rPr>
          <w:rStyle w:val="Emphasis"/>
          <w:rFonts w:asciiTheme="majorHAnsi" w:hAnsiTheme="majorHAnsi" w:cstheme="majorHAnsi"/>
          <w:highlight w:val="green"/>
        </w:rPr>
        <w:t>ways</w:t>
      </w:r>
      <w:r w:rsidRPr="00E33B3E">
        <w:rPr>
          <w:rFonts w:asciiTheme="majorHAnsi" w:hAnsiTheme="majorHAnsi" w:cstheme="majorHAnsi"/>
          <w:u w:val="single"/>
        </w:rPr>
        <w:t xml:space="preserve">. First, the </w:t>
      </w:r>
      <w:r w:rsidRPr="00E33B3E">
        <w:rPr>
          <w:rStyle w:val="Emphasis"/>
          <w:rFonts w:asciiTheme="majorHAnsi" w:hAnsiTheme="majorHAnsi" w:cstheme="majorHAnsi"/>
          <w:highlight w:val="green"/>
        </w:rPr>
        <w:t>extreme</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degree of </w:t>
      </w:r>
      <w:r w:rsidRPr="00E33B3E">
        <w:rPr>
          <w:rStyle w:val="Emphasis"/>
          <w:rFonts w:asciiTheme="majorHAnsi" w:hAnsiTheme="majorHAnsi" w:cstheme="majorHAnsi"/>
          <w:highlight w:val="green"/>
        </w:rPr>
        <w:t>disaggregation</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inherent </w:t>
      </w:r>
      <w:r w:rsidRPr="00E33B3E">
        <w:rPr>
          <w:rStyle w:val="Emphasis"/>
          <w:rFonts w:asciiTheme="majorHAnsi" w:hAnsiTheme="majorHAnsi" w:cstheme="majorHAnsi"/>
          <w:highlight w:val="green"/>
        </w:rPr>
        <w:t>in</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government and </w:t>
      </w:r>
      <w:r w:rsidRPr="00E33B3E">
        <w:rPr>
          <w:rStyle w:val="Emphasis"/>
          <w:rFonts w:asciiTheme="majorHAnsi" w:hAnsiTheme="majorHAnsi" w:cstheme="majorHAnsi"/>
          <w:highlight w:val="green"/>
        </w:rPr>
        <w:t>commercial</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proliferated </w:t>
      </w:r>
      <w:r w:rsidRPr="00E33B3E">
        <w:rPr>
          <w:rStyle w:val="Emphasis"/>
          <w:rFonts w:asciiTheme="majorHAnsi" w:hAnsiTheme="majorHAnsi" w:cstheme="majorHAnsi"/>
          <w:highlight w:val="green"/>
        </w:rPr>
        <w:t>constellations</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could </w:t>
      </w:r>
      <w:r w:rsidRPr="00E33B3E">
        <w:rPr>
          <w:rStyle w:val="Emphasis"/>
          <w:rFonts w:asciiTheme="majorHAnsi" w:hAnsiTheme="majorHAnsi" w:cstheme="majorHAnsi"/>
          <w:highlight w:val="green"/>
        </w:rPr>
        <w:t>make them</w:t>
      </w:r>
      <w:r w:rsidRPr="00E33B3E">
        <w:rPr>
          <w:rFonts w:asciiTheme="majorHAnsi" w:hAnsiTheme="majorHAnsi" w:cstheme="majorHAnsi"/>
          <w:highlight w:val="green"/>
          <w:u w:val="single"/>
        </w:rPr>
        <w:t xml:space="preserve"> </w:t>
      </w:r>
      <w:r w:rsidRPr="00E33B3E">
        <w:rPr>
          <w:rStyle w:val="Emphasis"/>
          <w:rFonts w:asciiTheme="majorHAnsi" w:hAnsiTheme="majorHAnsi" w:cstheme="majorHAnsi"/>
          <w:highlight w:val="green"/>
          <w:bdr w:val="single" w:sz="18" w:space="0" w:color="auto"/>
        </w:rPr>
        <w:t>more resilient to attacks</w:t>
      </w:r>
      <w:r w:rsidRPr="00E33B3E">
        <w:rPr>
          <w:rFonts w:asciiTheme="majorHAnsi" w:hAnsiTheme="majorHAnsi" w:cstheme="majorHAnsi"/>
          <w:u w:val="single"/>
        </w:rPr>
        <w:t xml:space="preserve"> by many adversary counterspace systems. A constellation </w:t>
      </w:r>
      <w:r w:rsidRPr="00E33B3E">
        <w:rPr>
          <w:rStyle w:val="Emphasis"/>
          <w:rFonts w:asciiTheme="majorHAnsi" w:hAnsiTheme="majorHAnsi" w:cstheme="majorHAnsi"/>
          <w:highlight w:val="green"/>
        </w:rPr>
        <w:t>composed of</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hundreds or </w:t>
      </w:r>
      <w:r w:rsidRPr="00E33B3E">
        <w:rPr>
          <w:rStyle w:val="Emphasis"/>
          <w:rFonts w:asciiTheme="majorHAnsi" w:hAnsiTheme="majorHAnsi" w:cstheme="majorHAnsi"/>
          <w:highlight w:val="green"/>
        </w:rPr>
        <w:t>thousands</w:t>
      </w:r>
      <w:r w:rsidRPr="00E33B3E">
        <w:rPr>
          <w:rFonts w:asciiTheme="majorHAnsi" w:hAnsiTheme="majorHAnsi" w:cstheme="majorHAnsi"/>
          <w:highlight w:val="green"/>
          <w:u w:val="single"/>
        </w:rPr>
        <w:t xml:space="preserve"> </w:t>
      </w:r>
      <w:r w:rsidRPr="00E33B3E">
        <w:rPr>
          <w:rStyle w:val="Emphasis"/>
          <w:rFonts w:asciiTheme="majorHAnsi" w:hAnsiTheme="majorHAnsi" w:cstheme="majorHAnsi"/>
          <w:highlight w:val="green"/>
        </w:rPr>
        <w:t>of satellites</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could </w:t>
      </w:r>
      <w:r w:rsidRPr="00E33B3E">
        <w:rPr>
          <w:rStyle w:val="Emphasis"/>
          <w:rFonts w:asciiTheme="majorHAnsi" w:hAnsiTheme="majorHAnsi" w:cstheme="majorHAnsi"/>
          <w:highlight w:val="green"/>
        </w:rPr>
        <w:t>withstand</w:t>
      </w:r>
      <w:r w:rsidRPr="00E33B3E">
        <w:rPr>
          <w:rFonts w:asciiTheme="majorHAnsi" w:hAnsiTheme="majorHAnsi" w:cstheme="majorHAnsi"/>
          <w:highlight w:val="green"/>
          <w:u w:val="single"/>
        </w:rPr>
        <w:t xml:space="preserve"> </w:t>
      </w:r>
      <w:r w:rsidRPr="00E33B3E">
        <w:rPr>
          <w:rStyle w:val="Emphasis"/>
          <w:rFonts w:asciiTheme="majorHAnsi" w:hAnsiTheme="majorHAnsi" w:cstheme="majorHAnsi"/>
          <w:highlight w:val="green"/>
        </w:rPr>
        <w:t>losing</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a </w:t>
      </w:r>
      <w:r w:rsidRPr="00E33B3E">
        <w:rPr>
          <w:rStyle w:val="Emphasis"/>
          <w:rFonts w:asciiTheme="majorHAnsi" w:hAnsiTheme="majorHAnsi" w:cstheme="majorHAnsi"/>
          <w:highlight w:val="green"/>
          <w:bdr w:val="single" w:sz="18" w:space="0" w:color="auto"/>
        </w:rPr>
        <w:t>relatively large number</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E33B3E">
        <w:rPr>
          <w:rFonts w:asciiTheme="majorHAnsi" w:hAnsiTheme="majorHAnsi" w:cstheme="majorHAnsi"/>
        </w:rPr>
        <w:t xml:space="preserve">. Second, </w:t>
      </w:r>
      <w:r w:rsidRPr="00E33B3E">
        <w:rPr>
          <w:rFonts w:asciiTheme="majorHAnsi" w:hAnsiTheme="majorHAnsi" w:cstheme="majorHAnsi"/>
          <w:u w:val="single"/>
        </w:rPr>
        <w:t xml:space="preserve">proliferated constellations would be </w:t>
      </w:r>
      <w:r w:rsidRPr="00E33B3E">
        <w:rPr>
          <w:rStyle w:val="Emphasis"/>
          <w:rFonts w:asciiTheme="majorHAnsi" w:hAnsiTheme="majorHAnsi" w:cstheme="majorHAnsi"/>
          <w:highlight w:val="green"/>
        </w:rPr>
        <w:t>more resilient to</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adversary </w:t>
      </w:r>
      <w:r w:rsidRPr="00E33B3E">
        <w:rPr>
          <w:rStyle w:val="Emphasis"/>
          <w:rFonts w:asciiTheme="majorHAnsi" w:hAnsiTheme="majorHAnsi" w:cstheme="majorHAnsi"/>
          <w:highlight w:val="green"/>
        </w:rPr>
        <w:t>electronic warfare</w:t>
      </w:r>
      <w:r w:rsidRPr="00E33B3E">
        <w:rPr>
          <w:rFonts w:asciiTheme="majorHAnsi" w:hAnsiTheme="majorHAnsi" w:cstheme="majorHAnsi"/>
          <w:u w:val="single"/>
        </w:rPr>
        <w:t xml:space="preserve">. </w:t>
      </w:r>
      <w:r w:rsidRPr="00E33B3E">
        <w:rPr>
          <w:rStyle w:val="Emphasis"/>
          <w:rFonts w:asciiTheme="majorHAnsi" w:hAnsiTheme="majorHAnsi" w:cstheme="majorHAnsi"/>
          <w:highlight w:val="green"/>
        </w:rPr>
        <w:t>Satellites</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in LEO can </w:t>
      </w:r>
      <w:r w:rsidRPr="00E33B3E">
        <w:rPr>
          <w:rStyle w:val="Emphasis"/>
          <w:rFonts w:asciiTheme="majorHAnsi" w:hAnsiTheme="majorHAnsi" w:cstheme="majorHAnsi"/>
          <w:highlight w:val="green"/>
        </w:rPr>
        <w:t>emit</w:t>
      </w:r>
      <w:r w:rsidRPr="00E33B3E">
        <w:rPr>
          <w:rFonts w:asciiTheme="majorHAnsi" w:hAnsiTheme="majorHAnsi" w:cstheme="majorHAnsi"/>
          <w:highlight w:val="green"/>
          <w:u w:val="single"/>
        </w:rPr>
        <w:t xml:space="preserve"> </w:t>
      </w:r>
      <w:r w:rsidRPr="00E33B3E">
        <w:rPr>
          <w:rStyle w:val="Emphasis"/>
          <w:rFonts w:asciiTheme="majorHAnsi" w:hAnsiTheme="majorHAnsi" w:cstheme="majorHAnsi"/>
          <w:highlight w:val="green"/>
        </w:rPr>
        <w:t>signals</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1</w:t>
      </w:r>
      <w:r w:rsidRPr="00E33B3E">
        <w:rPr>
          <w:rStyle w:val="Emphasis"/>
          <w:rFonts w:asciiTheme="majorHAnsi" w:hAnsiTheme="majorHAnsi" w:cstheme="majorHAnsi"/>
          <w:highlight w:val="green"/>
          <w:bdr w:val="single" w:sz="18" w:space="0" w:color="auto"/>
        </w:rPr>
        <w:t>,280 times more powerful</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than signals from satellites in GEO.29 They also are </w:t>
      </w:r>
      <w:r w:rsidRPr="00E33B3E">
        <w:rPr>
          <w:rStyle w:val="Emphasis"/>
          <w:rFonts w:asciiTheme="majorHAnsi" w:hAnsiTheme="majorHAnsi" w:cstheme="majorHAnsi"/>
          <w:highlight w:val="green"/>
        </w:rPr>
        <w:t>faster</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in the sky than satellites in more distant orbits, which, combined with the planned use of </w:t>
      </w:r>
      <w:r w:rsidRPr="00E33B3E">
        <w:rPr>
          <w:rStyle w:val="Emphasis"/>
          <w:rFonts w:asciiTheme="majorHAnsi" w:hAnsiTheme="majorHAnsi" w:cstheme="majorHAnsi"/>
          <w:highlight w:val="green"/>
        </w:rPr>
        <w:t>small spot beams</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for communications proliferated constellations, would </w:t>
      </w:r>
      <w:r w:rsidRPr="00E33B3E">
        <w:rPr>
          <w:rStyle w:val="Emphasis"/>
          <w:rFonts w:asciiTheme="majorHAnsi" w:hAnsiTheme="majorHAnsi" w:cstheme="majorHAnsi"/>
          <w:highlight w:val="green"/>
        </w:rPr>
        <w:t>shrink</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the </w:t>
      </w:r>
      <w:r w:rsidRPr="00E33B3E">
        <w:rPr>
          <w:rStyle w:val="Emphasis"/>
          <w:rFonts w:asciiTheme="majorHAnsi" w:hAnsiTheme="majorHAnsi" w:cstheme="majorHAnsi"/>
          <w:highlight w:val="green"/>
        </w:rPr>
        <w:t>geographic area in which</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an adversary ground-based </w:t>
      </w:r>
      <w:r w:rsidRPr="00E33B3E">
        <w:rPr>
          <w:rStyle w:val="Emphasis"/>
          <w:rFonts w:asciiTheme="majorHAnsi" w:hAnsiTheme="majorHAnsi" w:cstheme="majorHAnsi"/>
          <w:highlight w:val="green"/>
        </w:rPr>
        <w:t>jammer could effectively operate</w:t>
      </w:r>
      <w:r w:rsidRPr="00E33B3E">
        <w:rPr>
          <w:rFonts w:asciiTheme="majorHAnsi" w:hAnsiTheme="majorHAnsi" w:cstheme="majorHAnsi"/>
          <w:u w:val="single"/>
        </w:rPr>
        <w:t>, making jammers less effective and easier to geolocate and eliminate</w:t>
      </w:r>
      <w:r w:rsidRPr="00E33B3E">
        <w:rPr>
          <w:rFonts w:asciiTheme="majorHAnsi" w:hAnsiTheme="majorHAnsi" w:cstheme="majorHAnsi"/>
        </w:rPr>
        <w:t xml:space="preserve">.30 Third, </w:t>
      </w:r>
      <w:r w:rsidRPr="00E33B3E">
        <w:rPr>
          <w:rFonts w:asciiTheme="majorHAnsi" w:hAnsiTheme="majorHAnsi" w:cstheme="majorHAnsi"/>
          <w:u w:val="single"/>
        </w:rPr>
        <w:t xml:space="preserve">even if the United States chooses not to deploy national security proliferated constellations during peacetime, </w:t>
      </w:r>
      <w:r w:rsidRPr="00E33B3E">
        <w:rPr>
          <w:rStyle w:val="Emphasis"/>
          <w:rFonts w:asciiTheme="majorHAnsi" w:hAnsiTheme="majorHAnsi" w:cstheme="majorHAnsi"/>
          <w:highlight w:val="green"/>
        </w:rPr>
        <w:t xml:space="preserve">industrial capacity for mass-producing </w:t>
      </w:r>
      <w:r w:rsidRPr="00E33B3E">
        <w:rPr>
          <w:rFonts w:asciiTheme="majorHAnsi" w:hAnsiTheme="majorHAnsi" w:cstheme="majorHAnsi"/>
          <w:u w:val="single"/>
        </w:rPr>
        <w:t xml:space="preserve">proliferated </w:t>
      </w:r>
      <w:r w:rsidRPr="00E33B3E">
        <w:rPr>
          <w:rStyle w:val="Emphasis"/>
          <w:rFonts w:asciiTheme="majorHAnsi" w:hAnsiTheme="majorHAnsi" w:cstheme="majorHAnsi"/>
          <w:highlight w:val="green"/>
        </w:rPr>
        <w:t>constellation satellites</w:t>
      </w:r>
      <w:r w:rsidRPr="00E33B3E">
        <w:rPr>
          <w:rFonts w:asciiTheme="majorHAnsi" w:hAnsiTheme="majorHAnsi" w:cstheme="majorHAnsi"/>
          <w:highlight w:val="green"/>
          <w:u w:val="single"/>
        </w:rPr>
        <w:t xml:space="preserve"> </w:t>
      </w:r>
      <w:r w:rsidRPr="00E33B3E">
        <w:rPr>
          <w:rStyle w:val="Emphasis"/>
          <w:rFonts w:asciiTheme="majorHAnsi" w:hAnsiTheme="majorHAnsi" w:cstheme="majorHAnsi"/>
          <w:highlight w:val="green"/>
        </w:rPr>
        <w:t>could be repurposed</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during a conflict</w:t>
      </w:r>
      <w:r w:rsidRPr="00E33B3E">
        <w:rPr>
          <w:rFonts w:asciiTheme="majorHAnsi" w:hAnsiTheme="majorHAnsi" w:cstheme="majorHAnsi"/>
        </w:rPr>
        <w:t xml:space="preserve">. Just as Ford production lines shifted from automobiles to tanks and aircraft during World War II, one can easily </w:t>
      </w:r>
      <w:r w:rsidRPr="00E33B3E">
        <w:rPr>
          <w:rStyle w:val="Emphasis"/>
          <w:rFonts w:asciiTheme="majorHAnsi" w:hAnsiTheme="majorHAnsi" w:cstheme="majorHAnsi"/>
        </w:rPr>
        <w:t>imagine commercial satellite factories building military reconnaissance or communications satellites during a conflict.</w:t>
      </w:r>
      <w:r w:rsidRPr="00E33B3E">
        <w:rPr>
          <w:rFonts w:asciiTheme="majorHAnsi" w:hAnsiTheme="majorHAnsi" w:cstheme="majorHAnsi"/>
        </w:rPr>
        <w:t xml:space="preserve">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0C308BBC" w14:textId="77777777" w:rsidR="0087415D" w:rsidRPr="00E33B3E" w:rsidRDefault="0087415D" w:rsidP="0087415D">
      <w:pPr>
        <w:pStyle w:val="Heading4"/>
        <w:rPr>
          <w:rFonts w:asciiTheme="majorHAnsi" w:hAnsiTheme="majorHAnsi" w:cstheme="majorHAnsi"/>
        </w:rPr>
      </w:pPr>
      <w:r w:rsidRPr="00E33B3E">
        <w:rPr>
          <w:rFonts w:asciiTheme="majorHAnsi" w:hAnsiTheme="majorHAnsi" w:cstheme="majorHAnsi"/>
        </w:rPr>
        <w:t xml:space="preserve">Hacking on Satellites </w:t>
      </w:r>
      <w:r w:rsidRPr="00E33B3E">
        <w:rPr>
          <w:rFonts w:asciiTheme="majorHAnsi" w:hAnsiTheme="majorHAnsi" w:cstheme="majorHAnsi"/>
          <w:u w:val="single"/>
        </w:rPr>
        <w:t>goes Nuclear</w:t>
      </w:r>
      <w:r w:rsidRPr="00E33B3E">
        <w:rPr>
          <w:rFonts w:asciiTheme="majorHAnsi" w:hAnsiTheme="majorHAnsi" w:cstheme="majorHAnsi"/>
        </w:rPr>
        <w:t>.</w:t>
      </w:r>
    </w:p>
    <w:p w14:paraId="3D6D52EF" w14:textId="77777777" w:rsidR="0087415D" w:rsidRPr="00E33B3E" w:rsidRDefault="0087415D" w:rsidP="0087415D">
      <w:pPr>
        <w:rPr>
          <w:rFonts w:asciiTheme="majorHAnsi" w:hAnsiTheme="majorHAnsi" w:cstheme="majorHAnsi"/>
        </w:rPr>
      </w:pPr>
      <w:r w:rsidRPr="00E33B3E">
        <w:rPr>
          <w:rStyle w:val="Style13ptBold"/>
          <w:rFonts w:asciiTheme="majorHAnsi" w:hAnsiTheme="majorHAnsi" w:cstheme="majorHAnsi"/>
        </w:rPr>
        <w:t>Miller and Fontaine 17</w:t>
      </w:r>
      <w:r w:rsidRPr="00E33B3E">
        <w:rPr>
          <w:rFonts w:asciiTheme="majorHAnsi" w:hAnsiTheme="majorHAnsi" w:cstheme="majorHAnsi"/>
        </w:rPr>
        <w:t xml:space="preserve"> James Miller and Richard Fontaine 11-26-2017 "Cyber and Space Weapons Are Making Nuclear Deterrence Trickier" </w:t>
      </w:r>
      <w:hyperlink r:id="rId16" w:history="1">
        <w:r w:rsidRPr="00E33B3E">
          <w:rPr>
            <w:rStyle w:val="Hyperlink"/>
            <w:rFonts w:asciiTheme="majorHAnsi" w:hAnsiTheme="majorHAnsi" w:cstheme="majorHAnsi"/>
          </w:rPr>
          <w:t>https://www.defenseone.com/ideas/2017/11/cyber-and-space-weapons-are-making-nuclear-deterrence-trickier/142767/</w:t>
        </w:r>
      </w:hyperlink>
      <w:r w:rsidRPr="00E33B3E">
        <w:rPr>
          <w:rFonts w:asciiTheme="majorHAnsi" w:hAnsiTheme="majorHAnsi" w:cstheme="majorHAnsi"/>
        </w:rPr>
        <w:t xml:space="preserve"> (James N. Miller, Jr. is a member of the Board of Advisors of the Center for a New American Security. He served as U.S. Under Secretary of Defense for Policy from 2012 to 2014.)//Elmer </w:t>
      </w:r>
    </w:p>
    <w:p w14:paraId="26137809" w14:textId="77777777" w:rsidR="0087415D" w:rsidRPr="00E33B3E" w:rsidRDefault="0087415D" w:rsidP="0087415D">
      <w:pPr>
        <w:rPr>
          <w:rFonts w:asciiTheme="majorHAnsi" w:hAnsiTheme="majorHAnsi" w:cstheme="majorHAnsi"/>
        </w:rPr>
      </w:pPr>
      <w:r w:rsidRPr="00E33B3E">
        <w:rPr>
          <w:rStyle w:val="Emphasis"/>
          <w:rFonts w:asciiTheme="majorHAnsi" w:hAnsiTheme="majorHAnsi" w:cstheme="majorHAnsi"/>
          <w:highlight w:val="green"/>
        </w:rPr>
        <w:t>Cyber weapons are not</w:t>
      </w:r>
      <w:r w:rsidRPr="00E33B3E">
        <w:rPr>
          <w:rStyle w:val="StyleUnderline"/>
          <w:rFonts w:asciiTheme="majorHAnsi" w:hAnsiTheme="majorHAnsi" w:cstheme="majorHAnsi"/>
        </w:rPr>
        <w:t xml:space="preserve">, of course, </w:t>
      </w:r>
      <w:r w:rsidRPr="00E33B3E">
        <w:rPr>
          <w:rStyle w:val="Emphasis"/>
          <w:rFonts w:asciiTheme="majorHAnsi" w:hAnsiTheme="majorHAnsi" w:cstheme="majorHAnsi"/>
          <w:highlight w:val="green"/>
        </w:rPr>
        <w:t>the sole preserve of Russia</w:t>
      </w:r>
      <w:r w:rsidRPr="00E33B3E">
        <w:rPr>
          <w:rStyle w:val="StyleUnderline"/>
          <w:rFonts w:asciiTheme="majorHAnsi" w:hAnsiTheme="majorHAnsi" w:cstheme="majorHAnsi"/>
        </w:rPr>
        <w:t>. Washington has acknowledged its own development of them, and senior U.S. officials have highlighted their use against ISIS</w:t>
      </w:r>
      <w:r w:rsidRPr="00E33B3E">
        <w:rPr>
          <w:rFonts w:asciiTheme="majorHAnsi" w:hAnsiTheme="majorHAnsi" w:cstheme="majorHAnsi"/>
        </w:rPr>
        <w:t xml:space="preserve">. Their possession by both Russia and the United States complicates traditional notions of strategic stability. </w:t>
      </w:r>
      <w:r w:rsidRPr="00E33B3E">
        <w:rPr>
          <w:rStyle w:val="Emphasis"/>
          <w:rFonts w:asciiTheme="majorHAnsi" w:hAnsiTheme="majorHAnsi" w:cstheme="majorHAnsi"/>
          <w:highlight w:val="green"/>
        </w:rPr>
        <w:t>Using non-kinetic, non-lethal cyber tools</w:t>
      </w:r>
      <w:r w:rsidRPr="00E33B3E">
        <w:rPr>
          <w:rStyle w:val="StyleUnderline"/>
          <w:rFonts w:asciiTheme="majorHAnsi" w:hAnsiTheme="majorHAnsi" w:cstheme="majorHAnsi"/>
        </w:rPr>
        <w:t xml:space="preserve"> is likely to be </w:t>
      </w:r>
      <w:r w:rsidRPr="00E33B3E">
        <w:rPr>
          <w:rStyle w:val="Emphasis"/>
          <w:rFonts w:asciiTheme="majorHAnsi" w:hAnsiTheme="majorHAnsi" w:cstheme="majorHAnsi"/>
          <w:highlight w:val="green"/>
        </w:rPr>
        <w:t>very attractive</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in a crisis, and certainly in a conflict. </w:t>
      </w:r>
      <w:r w:rsidRPr="00E33B3E">
        <w:rPr>
          <w:rFonts w:asciiTheme="majorHAnsi" w:hAnsiTheme="majorHAnsi" w:cstheme="majorHAnsi"/>
        </w:rPr>
        <w:t xml:space="preserve">Yet with both sides possessing the means to disrupt or destroy the other’s military systems and critical infrastructure – both war-supporting infrastructure as well as purely civilian infrastructure - </w:t>
      </w:r>
      <w:r w:rsidRPr="00E33B3E">
        <w:rPr>
          <w:rStyle w:val="Emphasis"/>
          <w:rFonts w:asciiTheme="majorHAnsi" w:hAnsiTheme="majorHAnsi" w:cstheme="majorHAnsi"/>
          <w:highlight w:val="green"/>
        </w:rPr>
        <w:t xml:space="preserve">a small “cyber-spark” could </w:t>
      </w:r>
      <w:r w:rsidRPr="00E33B3E">
        <w:rPr>
          <w:rStyle w:val="Emphasis"/>
          <w:rFonts w:asciiTheme="majorHAnsi" w:hAnsiTheme="majorHAnsi" w:cstheme="majorHAnsi"/>
          <w:highlight w:val="green"/>
          <w:bdr w:val="single" w:sz="18" w:space="0" w:color="auto"/>
        </w:rPr>
        <w:t>prompt rapid escalation</w:t>
      </w:r>
      <w:r w:rsidRPr="00E33B3E">
        <w:rPr>
          <w:rFonts w:asciiTheme="majorHAnsi" w:hAnsiTheme="majorHAnsi" w:cstheme="majorHAnsi"/>
        </w:rPr>
        <w:t xml:space="preserve">. Such an attack could inadvertently “detonate” a cyber weapon that had been intended to lay dormant in the other side’s systems.  </w:t>
      </w:r>
      <w:r w:rsidRPr="00E33B3E">
        <w:rPr>
          <w:rStyle w:val="StyleUnderline"/>
          <w:rFonts w:asciiTheme="majorHAnsi" w:hAnsiTheme="majorHAnsi" w:cstheme="majorHAnsi"/>
        </w:rPr>
        <w:t>Or a spark produced by sub-national actors – “patriotic hackers” inside or outside the government – could generate unintended cascading effects</w:t>
      </w:r>
      <w:r w:rsidRPr="00E33B3E">
        <w:rPr>
          <w:rFonts w:asciiTheme="majorHAnsi" w:hAnsiTheme="majorHAnsi" w:cstheme="majorHAnsi"/>
        </w:rPr>
        <w:t xml:space="preserve">. The </w:t>
      </w:r>
      <w:r w:rsidRPr="00E33B3E">
        <w:rPr>
          <w:rFonts w:asciiTheme="majorHAnsi" w:hAnsiTheme="majorHAnsi" w:cstheme="majorHAnsi"/>
        </w:rPr>
        <w:lastRenderedPageBreak/>
        <w:t xml:space="preserve">spark could even come via a false flag attack, with a third-party trying to pit the United States and Russia against one another. A second scenario could appear if armed conflict looks likely. At the outset, there would exist strong incentives to use offensive cyber and counter-space capabilities early, in order to negate the other side’s military. The U.S. and Russian militaries depend (though not equally) on information technology and space assets to collect and disseminate intelligence, as well as for command, control, and communications. Hence the incentive to use non-kinetic cyber or space attacks to degrade the other side’s military, with few if any direct casualties. By moving first, the cyber- or space-attacker could gain military and coercive advantage, while putting the onus on the attacked side to dare escalate with “kinetic” lethal attacks. Would the United States or Russia respond with, say, missile strikes or a bombing campaign in response to some fried computers or dead robots in outer space? Given the doubt that they would, large-scale cyber and space attacks – before a kinetic conflict even starts – are likely to be seen as a low-risk, high-payoff move for both sides. A third scenario plays out if one side believes that its critical infrastructure and satellites are far less vulnerable than the other side. In that case, a severe crisis or conflict might prompt the country to threaten (and perhaps provide a limited demonstration of) cyber attacks on civilian critical infrastructure, or non-kinetic attacks on space assets. Such a move would require the attacked side to respond not in kind but by escalating. So far, the three scenarios we have described could well undermine stability between the United States and Russia, but need not implicate nuclear stability. </w:t>
      </w:r>
      <w:r w:rsidRPr="00E33B3E">
        <w:rPr>
          <w:rFonts w:asciiTheme="majorHAnsi" w:hAnsiTheme="majorHAnsi" w:cstheme="majorHAnsi"/>
          <w:u w:val="single"/>
        </w:rPr>
        <w:t xml:space="preserve">Yet consider this: </w:t>
      </w:r>
      <w:r w:rsidRPr="00E33B3E">
        <w:rPr>
          <w:rStyle w:val="Emphasis"/>
          <w:rFonts w:asciiTheme="majorHAnsi" w:hAnsiTheme="majorHAnsi" w:cstheme="majorHAnsi"/>
          <w:highlight w:val="green"/>
        </w:rPr>
        <w:t xml:space="preserve">U.S. and Russian nuclear forces rely on </w:t>
      </w:r>
      <w:r w:rsidRPr="00E33B3E">
        <w:rPr>
          <w:rFonts w:asciiTheme="majorHAnsi" w:hAnsiTheme="majorHAnsi" w:cstheme="majorHAnsi"/>
          <w:u w:val="single"/>
        </w:rPr>
        <w:t xml:space="preserve">information technology and </w:t>
      </w:r>
      <w:r w:rsidRPr="00E33B3E">
        <w:rPr>
          <w:rStyle w:val="Emphasis"/>
          <w:rFonts w:asciiTheme="majorHAnsi" w:hAnsiTheme="majorHAnsi" w:cstheme="majorHAnsi"/>
          <w:highlight w:val="green"/>
        </w:rPr>
        <w:t xml:space="preserve">space assets </w:t>
      </w:r>
      <w:r w:rsidRPr="00E33B3E">
        <w:rPr>
          <w:rStyle w:val="Emphasis"/>
          <w:rFonts w:asciiTheme="majorHAnsi" w:hAnsiTheme="majorHAnsi" w:cstheme="majorHAnsi"/>
          <w:highlight w:val="green"/>
          <w:bdr w:val="single" w:sz="18" w:space="0" w:color="auto"/>
        </w:rPr>
        <w:t>for warning and communications</w:t>
      </w:r>
      <w:r w:rsidRPr="00E33B3E">
        <w:rPr>
          <w:rFonts w:asciiTheme="majorHAnsi" w:hAnsiTheme="majorHAnsi" w:cstheme="majorHAnsi"/>
          <w:u w:val="single"/>
        </w:rPr>
        <w:t xml:space="preserve">. </w:t>
      </w:r>
      <w:r w:rsidRPr="00E33B3E">
        <w:rPr>
          <w:rStyle w:val="Emphasis"/>
          <w:rFonts w:asciiTheme="majorHAnsi" w:hAnsiTheme="majorHAnsi" w:cstheme="majorHAnsi"/>
          <w:highlight w:val="green"/>
        </w:rPr>
        <w:t>Attack the right satellites</w:t>
      </w:r>
      <w:r w:rsidRPr="00E33B3E">
        <w:rPr>
          <w:rFonts w:asciiTheme="majorHAnsi" w:hAnsiTheme="majorHAnsi" w:cstheme="majorHAnsi"/>
          <w:u w:val="single"/>
        </w:rPr>
        <w:t xml:space="preserve">, or attack the right computers, and </w:t>
      </w:r>
      <w:r w:rsidRPr="00E33B3E">
        <w:rPr>
          <w:rStyle w:val="Emphasis"/>
          <w:rFonts w:asciiTheme="majorHAnsi" w:hAnsiTheme="majorHAnsi" w:cstheme="majorHAnsi"/>
          <w:highlight w:val="green"/>
        </w:rPr>
        <w:t>one</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side </w:t>
      </w:r>
      <w:r w:rsidRPr="00E33B3E">
        <w:rPr>
          <w:rStyle w:val="Emphasis"/>
          <w:rFonts w:asciiTheme="majorHAnsi" w:hAnsiTheme="majorHAnsi" w:cstheme="majorHAnsi"/>
          <w:highlight w:val="green"/>
        </w:rPr>
        <w:t>may</w:t>
      </w:r>
      <w:r w:rsidRPr="00E33B3E">
        <w:rPr>
          <w:rFonts w:asciiTheme="majorHAnsi" w:hAnsiTheme="majorHAnsi" w:cstheme="majorHAnsi"/>
          <w:highlight w:val="green"/>
          <w:u w:val="single"/>
        </w:rPr>
        <w:t xml:space="preserve"> </w:t>
      </w:r>
      <w:r w:rsidRPr="00E33B3E">
        <w:rPr>
          <w:rStyle w:val="Emphasis"/>
          <w:rFonts w:asciiTheme="majorHAnsi" w:hAnsiTheme="majorHAnsi" w:cstheme="majorHAnsi"/>
          <w:highlight w:val="green"/>
        </w:rPr>
        <w:t xml:space="preserve">disrupt the </w:t>
      </w:r>
      <w:r w:rsidRPr="00E33B3E">
        <w:rPr>
          <w:rStyle w:val="Emphasis"/>
          <w:rFonts w:asciiTheme="majorHAnsi" w:hAnsiTheme="majorHAnsi" w:cstheme="majorHAnsi"/>
          <w:highlight w:val="green"/>
          <w:bdr w:val="single" w:sz="18" w:space="0" w:color="auto"/>
        </w:rPr>
        <w:t>other’s ability to use nuclear weapons</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 </w:t>
      </w:r>
      <w:r w:rsidRPr="00E33B3E">
        <w:rPr>
          <w:rStyle w:val="Emphasis"/>
          <w:rFonts w:asciiTheme="majorHAnsi" w:hAnsiTheme="majorHAnsi" w:cstheme="majorHAnsi"/>
          <w:highlight w:val="green"/>
        </w:rPr>
        <w:t>or</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at least </w:t>
      </w:r>
      <w:r w:rsidRPr="00E33B3E">
        <w:rPr>
          <w:rStyle w:val="Emphasis"/>
          <w:rFonts w:asciiTheme="majorHAnsi" w:hAnsiTheme="majorHAnsi" w:cstheme="majorHAnsi"/>
          <w:highlight w:val="green"/>
        </w:rPr>
        <w:t>place doubt</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in the minds of its commanders. </w:t>
      </w:r>
      <w:r w:rsidRPr="00E33B3E">
        <w:rPr>
          <w:rStyle w:val="Emphasis"/>
          <w:rFonts w:asciiTheme="majorHAnsi" w:hAnsiTheme="majorHAnsi" w:cstheme="majorHAnsi"/>
          <w:highlight w:val="green"/>
        </w:rPr>
        <w:t>As a result</w:t>
      </w:r>
      <w:r w:rsidRPr="00E33B3E">
        <w:rPr>
          <w:rFonts w:asciiTheme="majorHAnsi" w:hAnsiTheme="majorHAnsi" w:cstheme="majorHAnsi"/>
          <w:u w:val="single"/>
        </w:rPr>
        <w:t xml:space="preserve">, </w:t>
      </w:r>
      <w:r w:rsidRPr="00E33B3E">
        <w:rPr>
          <w:rStyle w:val="Emphasis"/>
          <w:rFonts w:asciiTheme="majorHAnsi" w:hAnsiTheme="majorHAnsi" w:cstheme="majorHAnsi"/>
          <w:highlight w:val="green"/>
        </w:rPr>
        <w:t xml:space="preserve">a </w:t>
      </w:r>
      <w:r w:rsidRPr="00E33B3E">
        <w:rPr>
          <w:rStyle w:val="Emphasis"/>
          <w:rFonts w:asciiTheme="majorHAnsi" w:hAnsiTheme="majorHAnsi" w:cstheme="majorHAnsi"/>
          <w:highlight w:val="green"/>
          <w:bdr w:val="single" w:sz="18" w:space="0" w:color="auto"/>
        </w:rPr>
        <w:t>major cyber</w:t>
      </w:r>
      <w:r w:rsidRPr="00E33B3E">
        <w:rPr>
          <w:rFonts w:asciiTheme="majorHAnsi" w:hAnsiTheme="majorHAnsi" w:cstheme="majorHAnsi"/>
          <w:highlight w:val="green"/>
          <w:u w:val="single"/>
          <w:bdr w:val="single" w:sz="18" w:space="0" w:color="auto"/>
        </w:rPr>
        <w:t xml:space="preserve"> </w:t>
      </w:r>
      <w:r w:rsidRPr="00E33B3E">
        <w:rPr>
          <w:rStyle w:val="Emphasis"/>
          <w:rFonts w:asciiTheme="majorHAnsi" w:hAnsiTheme="majorHAnsi" w:cstheme="majorHAnsi"/>
          <w:highlight w:val="green"/>
          <w:bdr w:val="single" w:sz="18" w:space="0" w:color="auto"/>
        </w:rPr>
        <w:t>and space attack could put nuclear “use-or-lose” in play early in a crisis</w:t>
      </w:r>
      <w:r w:rsidRPr="00E33B3E">
        <w:rPr>
          <w:rFonts w:asciiTheme="majorHAnsi" w:hAnsiTheme="majorHAnsi" w:cstheme="majorHAnsi"/>
          <w:u w:val="single"/>
        </w:rPr>
        <w:t xml:space="preserve">. While we are generally accustomed to thinking about nuclear use as the highest rung on the escalatory ladder, </w:t>
      </w:r>
      <w:r w:rsidRPr="00E33B3E">
        <w:rPr>
          <w:rStyle w:val="Emphasis"/>
          <w:rFonts w:asciiTheme="majorHAnsi" w:hAnsiTheme="majorHAnsi" w:cstheme="majorHAnsi"/>
          <w:highlight w:val="green"/>
        </w:rPr>
        <w:t>such pressures</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 generated via non-nuclear attacks – </w:t>
      </w:r>
      <w:r w:rsidRPr="00E33B3E">
        <w:rPr>
          <w:rStyle w:val="Emphasis"/>
          <w:rFonts w:asciiTheme="majorHAnsi" w:hAnsiTheme="majorHAnsi" w:cstheme="majorHAnsi"/>
          <w:highlight w:val="green"/>
        </w:rPr>
        <w:t>could bring</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the horrors of a </w:t>
      </w:r>
      <w:r w:rsidRPr="00E33B3E">
        <w:rPr>
          <w:rStyle w:val="Emphasis"/>
          <w:rFonts w:asciiTheme="majorHAnsi" w:hAnsiTheme="majorHAnsi" w:cstheme="majorHAnsi"/>
          <w:highlight w:val="green"/>
        </w:rPr>
        <w:t>nuclear exchange</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closer rather than substituting for them.</w:t>
      </w:r>
    </w:p>
    <w:p w14:paraId="4798842C" w14:textId="5D07AA96" w:rsidR="0087415D" w:rsidRPr="00E33B3E" w:rsidRDefault="007D0648" w:rsidP="0087415D">
      <w:pPr>
        <w:pStyle w:val="Heading2"/>
        <w:rPr>
          <w:rFonts w:asciiTheme="majorHAnsi" w:hAnsiTheme="majorHAnsi" w:cstheme="majorHAnsi"/>
        </w:rPr>
      </w:pPr>
      <w:r w:rsidRPr="00E33B3E">
        <w:rPr>
          <w:rFonts w:asciiTheme="majorHAnsi" w:hAnsiTheme="majorHAnsi" w:cstheme="majorHAnsi"/>
        </w:rPr>
        <w:lastRenderedPageBreak/>
        <w:t>5</w:t>
      </w:r>
    </w:p>
    <w:p w14:paraId="4B220C8E" w14:textId="77777777" w:rsidR="0087415D" w:rsidRPr="00E33B3E" w:rsidRDefault="0087415D" w:rsidP="0087415D">
      <w:pPr>
        <w:pStyle w:val="Heading4"/>
        <w:rPr>
          <w:rFonts w:asciiTheme="majorHAnsi" w:hAnsiTheme="majorHAnsi" w:cstheme="majorHAnsi"/>
        </w:rPr>
      </w:pPr>
      <w:r w:rsidRPr="00E33B3E">
        <w:rPr>
          <w:rFonts w:asciiTheme="majorHAnsi" w:hAnsiTheme="majorHAnsi" w:cstheme="majorHAnsi"/>
        </w:rPr>
        <w:t xml:space="preserve">Starlink connectivity is key to extension of the </w:t>
      </w:r>
      <w:r w:rsidRPr="00E33B3E">
        <w:rPr>
          <w:rFonts w:asciiTheme="majorHAnsi" w:hAnsiTheme="majorHAnsi" w:cstheme="majorHAnsi"/>
          <w:u w:val="single"/>
        </w:rPr>
        <w:t>Internet of Things</w:t>
      </w:r>
      <w:r w:rsidRPr="00E33B3E">
        <w:rPr>
          <w:rFonts w:asciiTheme="majorHAnsi" w:hAnsiTheme="majorHAnsi" w:cstheme="majorHAnsi"/>
        </w:rPr>
        <w:t>.</w:t>
      </w:r>
    </w:p>
    <w:p w14:paraId="74488D88" w14:textId="77777777" w:rsidR="0087415D" w:rsidRPr="00E33B3E" w:rsidRDefault="0087415D" w:rsidP="0087415D">
      <w:pPr>
        <w:rPr>
          <w:rFonts w:asciiTheme="majorHAnsi" w:hAnsiTheme="majorHAnsi" w:cstheme="majorHAnsi"/>
        </w:rPr>
      </w:pPr>
      <w:r w:rsidRPr="00E33B3E">
        <w:rPr>
          <w:rStyle w:val="Style13ptBold"/>
          <w:rFonts w:asciiTheme="majorHAnsi" w:hAnsiTheme="majorHAnsi" w:cstheme="majorHAnsi"/>
        </w:rPr>
        <w:t xml:space="preserve">Lumanlan 21 </w:t>
      </w:r>
      <w:r w:rsidRPr="00E33B3E">
        <w:rPr>
          <w:rFonts w:asciiTheme="majorHAnsi" w:hAnsiTheme="majorHAnsi" w:cstheme="majorHAnsi"/>
        </w:rPr>
        <w:t xml:space="preserve">August Dominic M Lumanlan 8-14-2021 "How Elon Musk’s Starlink will be the future of the Internet" </w:t>
      </w:r>
      <w:hyperlink r:id="rId17" w:history="1">
        <w:r w:rsidRPr="00E33B3E">
          <w:rPr>
            <w:rStyle w:val="Hyperlink"/>
            <w:rFonts w:asciiTheme="majorHAnsi" w:hAnsiTheme="majorHAnsi" w:cstheme="majorHAnsi"/>
          </w:rPr>
          <w:t>https://medium.com/@augustlumanlan2017/how-spacexs-starlink-will-be-the-future-of-the-internet-8f07adb4eb2</w:t>
        </w:r>
      </w:hyperlink>
      <w:r w:rsidRPr="00E33B3E">
        <w:rPr>
          <w:rFonts w:asciiTheme="majorHAnsi" w:hAnsiTheme="majorHAnsi" w:cstheme="majorHAnsi"/>
        </w:rPr>
        <w:t xml:space="preserve"> (Engineering Author)//Elmer </w:t>
      </w:r>
    </w:p>
    <w:p w14:paraId="1E6A9478" w14:textId="77777777" w:rsidR="0087415D" w:rsidRPr="00E33B3E" w:rsidRDefault="0087415D" w:rsidP="0087415D">
      <w:pPr>
        <w:rPr>
          <w:rStyle w:val="StyleUnderline"/>
          <w:rFonts w:asciiTheme="majorHAnsi" w:hAnsiTheme="majorHAnsi" w:cstheme="majorHAnsi"/>
        </w:rPr>
      </w:pPr>
      <w:r w:rsidRPr="00E33B3E">
        <w:rPr>
          <w:rStyle w:val="Emphasis"/>
          <w:rFonts w:asciiTheme="majorHAnsi" w:hAnsiTheme="majorHAnsi" w:cstheme="majorHAnsi"/>
          <w:highlight w:val="green"/>
        </w:rPr>
        <w:t>Applications of Starlink</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(and satellite technology in general) </w:t>
      </w:r>
      <w:r w:rsidRPr="00E33B3E">
        <w:rPr>
          <w:rStyle w:val="Emphasis"/>
          <w:rFonts w:asciiTheme="majorHAnsi" w:hAnsiTheme="majorHAnsi" w:cstheme="majorHAnsi"/>
          <w:highlight w:val="green"/>
        </w:rPr>
        <w:t>in</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the real world The </w:t>
      </w:r>
      <w:r w:rsidRPr="00E33B3E">
        <w:rPr>
          <w:rStyle w:val="Emphasis"/>
          <w:rFonts w:asciiTheme="majorHAnsi" w:hAnsiTheme="majorHAnsi" w:cstheme="majorHAnsi"/>
          <w:highlight w:val="green"/>
        </w:rPr>
        <w:t>I</w:t>
      </w:r>
      <w:r w:rsidRPr="00E33B3E">
        <w:rPr>
          <w:rStyle w:val="StyleUnderline"/>
          <w:rFonts w:asciiTheme="majorHAnsi" w:hAnsiTheme="majorHAnsi" w:cstheme="majorHAnsi"/>
        </w:rPr>
        <w:t xml:space="preserve">nternet </w:t>
      </w:r>
      <w:r w:rsidRPr="00E33B3E">
        <w:rPr>
          <w:rStyle w:val="Emphasis"/>
          <w:rFonts w:asciiTheme="majorHAnsi" w:hAnsiTheme="majorHAnsi" w:cstheme="majorHAnsi"/>
          <w:highlight w:val="green"/>
        </w:rPr>
        <w:t>o</w:t>
      </w:r>
      <w:r w:rsidRPr="00E33B3E">
        <w:rPr>
          <w:rStyle w:val="StyleUnderline"/>
          <w:rFonts w:asciiTheme="majorHAnsi" w:hAnsiTheme="majorHAnsi" w:cstheme="majorHAnsi"/>
        </w:rPr>
        <w:t xml:space="preserve">f </w:t>
      </w:r>
      <w:r w:rsidRPr="00E33B3E">
        <w:rPr>
          <w:rStyle w:val="Emphasis"/>
          <w:rFonts w:asciiTheme="majorHAnsi" w:hAnsiTheme="majorHAnsi" w:cstheme="majorHAnsi"/>
          <w:highlight w:val="green"/>
        </w:rPr>
        <w:t>t</w:t>
      </w:r>
      <w:r w:rsidRPr="00E33B3E">
        <w:rPr>
          <w:rStyle w:val="StyleUnderline"/>
          <w:rFonts w:asciiTheme="majorHAnsi" w:hAnsiTheme="majorHAnsi" w:cstheme="majorHAnsi"/>
        </w:rPr>
        <w:t xml:space="preserve">hings There’s a </w:t>
      </w:r>
      <w:r w:rsidRPr="00E33B3E">
        <w:rPr>
          <w:rStyle w:val="Emphasis"/>
          <w:rFonts w:asciiTheme="majorHAnsi" w:hAnsiTheme="majorHAnsi" w:cstheme="majorHAnsi"/>
          <w:highlight w:val="green"/>
        </w:rPr>
        <w:t xml:space="preserve">real need </w:t>
      </w:r>
      <w:r w:rsidRPr="00E33B3E">
        <w:rPr>
          <w:rStyle w:val="Emphasis"/>
          <w:rFonts w:asciiTheme="majorHAnsi" w:hAnsiTheme="majorHAnsi" w:cstheme="majorHAnsi"/>
          <w:highlight w:val="green"/>
          <w:bdr w:val="single" w:sz="18" w:space="0" w:color="auto"/>
        </w:rPr>
        <w:t>for optimization</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on every area of industry and we tend to optimize every tool we have with today’s electronics. And there’s nothing more that does that task well than the “internet of things”.</w:t>
      </w:r>
      <w:r w:rsidRPr="00E33B3E">
        <w:rPr>
          <w:rFonts w:asciiTheme="majorHAnsi" w:hAnsiTheme="majorHAnsi" w:cstheme="majorHAnsi"/>
        </w:rPr>
        <w:t xml:space="preserve"> The “Internet of things” wasn’t really invented by one person. </w:t>
      </w:r>
      <w:r w:rsidRPr="00E33B3E">
        <w:rPr>
          <w:rStyle w:val="StyleUnderline"/>
          <w:rFonts w:asciiTheme="majorHAnsi" w:hAnsiTheme="majorHAnsi" w:cstheme="majorHAnsi"/>
        </w:rPr>
        <w:t>It’s a term that has been used by anything related to tech and Internet companies today or anything that has to do with robots and super cool machines communicating with each other. Remember what I said about how the Internet is just made of up computers communicating via cables and home routers (and in this case, via Starlink satellites)? Well, this principle applies to anything that can communicate</w:t>
      </w:r>
      <w:r w:rsidRPr="00E33B3E">
        <w:rPr>
          <w:rFonts w:asciiTheme="majorHAnsi" w:hAnsiTheme="majorHAnsi" w:cstheme="majorHAnsi"/>
        </w:rPr>
        <w:t xml:space="preserve">. </w:t>
      </w:r>
      <w:r w:rsidRPr="00E33B3E">
        <w:rPr>
          <w:rStyle w:val="StyleUnderline"/>
          <w:rFonts w:asciiTheme="majorHAnsi" w:hAnsiTheme="majorHAnsi" w:cstheme="majorHAnsi"/>
        </w:rPr>
        <w:t>The</w:t>
      </w:r>
      <w:r w:rsidRPr="00E33B3E">
        <w:rPr>
          <w:rFonts w:asciiTheme="majorHAnsi" w:hAnsiTheme="majorHAnsi" w:cstheme="majorHAnsi"/>
        </w:rPr>
        <w:t xml:space="preserve"> </w:t>
      </w:r>
      <w:r w:rsidRPr="00E33B3E">
        <w:rPr>
          <w:rStyle w:val="StyleUnderline"/>
          <w:rFonts w:asciiTheme="majorHAnsi" w:hAnsiTheme="majorHAnsi" w:cstheme="majorHAnsi"/>
        </w:rPr>
        <w:t>“</w:t>
      </w:r>
      <w:r w:rsidRPr="00E33B3E">
        <w:rPr>
          <w:rStyle w:val="Emphasis"/>
          <w:rFonts w:asciiTheme="majorHAnsi" w:hAnsiTheme="majorHAnsi" w:cstheme="majorHAnsi"/>
          <w:highlight w:val="green"/>
        </w:rPr>
        <w:t>Internet</w:t>
      </w:r>
      <w:r w:rsidRPr="00E33B3E">
        <w:rPr>
          <w:rStyle w:val="StyleUnderline"/>
          <w:rFonts w:asciiTheme="majorHAnsi" w:hAnsiTheme="majorHAnsi" w:cstheme="majorHAnsi"/>
        </w:rPr>
        <w:t xml:space="preserve">” </w:t>
      </w:r>
      <w:r w:rsidRPr="00E33B3E">
        <w:rPr>
          <w:rStyle w:val="Emphasis"/>
          <w:rFonts w:asciiTheme="majorHAnsi" w:hAnsiTheme="majorHAnsi" w:cstheme="majorHAnsi"/>
          <w:highlight w:val="green"/>
        </w:rPr>
        <w:t>is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just a well-known term for a </w:t>
      </w:r>
      <w:r w:rsidRPr="00E33B3E">
        <w:rPr>
          <w:rStyle w:val="Emphasis"/>
          <w:rFonts w:asciiTheme="majorHAnsi" w:hAnsiTheme="majorHAnsi" w:cstheme="majorHAnsi"/>
          <w:highlight w:val="green"/>
        </w:rPr>
        <w:t>network made up of</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electronic </w:t>
      </w:r>
      <w:r w:rsidRPr="00E33B3E">
        <w:rPr>
          <w:rStyle w:val="Emphasis"/>
          <w:rFonts w:asciiTheme="majorHAnsi" w:hAnsiTheme="majorHAnsi" w:cstheme="majorHAnsi"/>
          <w:highlight w:val="green"/>
        </w:rPr>
        <w:t>devices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that are used by today’s society, almost every second of most people’s lives. This means that you can form your own “internet” or communications network by connecting devices</w:t>
      </w:r>
      <w:r w:rsidRPr="00E33B3E">
        <w:rPr>
          <w:rFonts w:asciiTheme="majorHAnsi" w:hAnsiTheme="majorHAnsi" w:cstheme="majorHAnsi"/>
        </w:rPr>
        <w:t xml:space="preserve"> (or anything with a computer chip running on electricity) with copper wires or wireless communication</w:t>
      </w:r>
      <w:r w:rsidRPr="00E33B3E">
        <w:rPr>
          <w:rStyle w:val="StyleUnderline"/>
          <w:rFonts w:asciiTheme="majorHAnsi" w:hAnsiTheme="majorHAnsi" w:cstheme="majorHAnsi"/>
        </w:rPr>
        <w:t xml:space="preserve">. What </w:t>
      </w:r>
      <w:r w:rsidRPr="00E33B3E">
        <w:rPr>
          <w:rStyle w:val="Emphasis"/>
          <w:rFonts w:asciiTheme="majorHAnsi" w:hAnsiTheme="majorHAnsi" w:cstheme="majorHAnsi"/>
          <w:highlight w:val="green"/>
        </w:rPr>
        <w:t>Starlink can</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do is they can </w:t>
      </w:r>
      <w:r w:rsidRPr="00E33B3E">
        <w:rPr>
          <w:rStyle w:val="Emphasis"/>
          <w:rFonts w:asciiTheme="majorHAnsi" w:hAnsiTheme="majorHAnsi" w:cstheme="majorHAnsi"/>
          <w:highlight w:val="green"/>
        </w:rPr>
        <w:t>serve as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an </w:t>
      </w:r>
      <w:r w:rsidRPr="00E33B3E">
        <w:rPr>
          <w:rStyle w:val="Emphasis"/>
          <w:rFonts w:asciiTheme="majorHAnsi" w:hAnsiTheme="majorHAnsi" w:cstheme="majorHAnsi"/>
          <w:highlight w:val="green"/>
        </w:rPr>
        <w:t>“internet” for anything that uses electricity</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like </w:t>
      </w:r>
      <w:r w:rsidRPr="00E33B3E">
        <w:rPr>
          <w:rStyle w:val="Emphasis"/>
          <w:rFonts w:asciiTheme="majorHAnsi" w:hAnsiTheme="majorHAnsi" w:cstheme="majorHAnsi"/>
          <w:highlight w:val="green"/>
        </w:rPr>
        <w:t>robots</w:t>
      </w:r>
      <w:r w:rsidRPr="00E33B3E">
        <w:rPr>
          <w:rStyle w:val="StyleUnderline"/>
          <w:rFonts w:asciiTheme="majorHAnsi" w:hAnsiTheme="majorHAnsi" w:cstheme="majorHAnsi"/>
        </w:rPr>
        <w:t xml:space="preserve">, </w:t>
      </w:r>
      <w:r w:rsidRPr="00E33B3E">
        <w:rPr>
          <w:rStyle w:val="Emphasis"/>
          <w:rFonts w:asciiTheme="majorHAnsi" w:hAnsiTheme="majorHAnsi" w:cstheme="majorHAnsi"/>
          <w:highlight w:val="green"/>
        </w:rPr>
        <w:t>computers</w:t>
      </w:r>
      <w:r w:rsidRPr="00E33B3E">
        <w:rPr>
          <w:rStyle w:val="StyleUnderline"/>
          <w:rFonts w:asciiTheme="majorHAnsi" w:hAnsiTheme="majorHAnsi" w:cstheme="majorHAnsi"/>
        </w:rPr>
        <w:t xml:space="preserve">, smartphones, </w:t>
      </w:r>
      <w:r w:rsidRPr="00E33B3E">
        <w:rPr>
          <w:rStyle w:val="Emphasis"/>
          <w:rFonts w:asciiTheme="majorHAnsi" w:hAnsiTheme="majorHAnsi" w:cstheme="majorHAnsi"/>
          <w:highlight w:val="green"/>
        </w:rPr>
        <w:t>smart homes</w:t>
      </w:r>
      <w:r w:rsidRPr="00E33B3E">
        <w:rPr>
          <w:rStyle w:val="StyleUnderline"/>
          <w:rFonts w:asciiTheme="majorHAnsi" w:hAnsiTheme="majorHAnsi" w:cstheme="majorHAnsi"/>
        </w:rPr>
        <w:t xml:space="preserve">, robotaxis electric cars, </w:t>
      </w:r>
      <w:r w:rsidRPr="00E33B3E">
        <w:rPr>
          <w:rStyle w:val="Emphasis"/>
          <w:rFonts w:asciiTheme="majorHAnsi" w:hAnsiTheme="majorHAnsi" w:cstheme="majorHAnsi"/>
          <w:highlight w:val="green"/>
        </w:rPr>
        <w:t>manufacturing</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and power plant electronic hardware — the application list goes on like crazy</w:t>
      </w:r>
      <w:r w:rsidRPr="00E33B3E">
        <w:rPr>
          <w:rFonts w:asciiTheme="majorHAnsi" w:hAnsiTheme="majorHAnsi" w:cstheme="majorHAnsi"/>
        </w:rPr>
        <w:t xml:space="preserve">. One day, we might even see Starlink satellites controlling robots on Mars and providing “free wi-fi” there (now that’s a great incentive to go to Mars, hahaha). </w:t>
      </w:r>
      <w:r w:rsidRPr="00E33B3E">
        <w:rPr>
          <w:rStyle w:val="StyleUnderline"/>
          <w:rFonts w:asciiTheme="majorHAnsi" w:hAnsiTheme="majorHAnsi" w:cstheme="majorHAnsi"/>
        </w:rPr>
        <w:t xml:space="preserve">They can also </w:t>
      </w:r>
      <w:r w:rsidRPr="00E33B3E">
        <w:rPr>
          <w:rStyle w:val="Emphasis"/>
          <w:rFonts w:asciiTheme="majorHAnsi" w:hAnsiTheme="majorHAnsi" w:cstheme="majorHAnsi"/>
          <w:highlight w:val="green"/>
        </w:rPr>
        <w:t>optimize</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highlight w:val="green"/>
        </w:rPr>
        <w:t>manufacturing processes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by allowing robots and other systems in the manufacturing plant (of any kind of object really) to communicate and send data to each other. This can allow them to take actions that needed human supervision. This can allow manufacturing plants to be autonomous and need very little human intervention. Starlink can </w:t>
      </w:r>
      <w:r w:rsidRPr="00E33B3E">
        <w:rPr>
          <w:rStyle w:val="Emphasis"/>
          <w:rFonts w:asciiTheme="majorHAnsi" w:hAnsiTheme="majorHAnsi" w:cstheme="majorHAnsi"/>
          <w:highlight w:val="green"/>
          <w:bdr w:val="single" w:sz="18" w:space="0" w:color="auto"/>
        </w:rPr>
        <w:t>be the backbone of this operation</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and can save manufacturers millions of dollars every year just to optimize every manufacturing process.</w:t>
      </w:r>
    </w:p>
    <w:p w14:paraId="79CE6F05" w14:textId="77777777" w:rsidR="0087415D" w:rsidRPr="00E33B3E" w:rsidRDefault="0087415D" w:rsidP="0087415D">
      <w:pPr>
        <w:pStyle w:val="Heading4"/>
        <w:rPr>
          <w:rFonts w:asciiTheme="majorHAnsi" w:hAnsiTheme="majorHAnsi" w:cstheme="majorHAnsi"/>
        </w:rPr>
      </w:pPr>
      <w:r w:rsidRPr="00E33B3E">
        <w:rPr>
          <w:rFonts w:asciiTheme="majorHAnsi" w:hAnsiTheme="majorHAnsi" w:cstheme="majorHAnsi"/>
        </w:rPr>
        <w:t xml:space="preserve">IOT key to sustainable Smart Cities – rapid population growth ensures need for </w:t>
      </w:r>
      <w:r w:rsidRPr="00E33B3E">
        <w:rPr>
          <w:rFonts w:asciiTheme="majorHAnsi" w:hAnsiTheme="majorHAnsi" w:cstheme="majorHAnsi"/>
          <w:u w:val="single"/>
        </w:rPr>
        <w:t>sustainability</w:t>
      </w:r>
      <w:r w:rsidRPr="00E33B3E">
        <w:rPr>
          <w:rFonts w:asciiTheme="majorHAnsi" w:hAnsiTheme="majorHAnsi" w:cstheme="majorHAnsi"/>
        </w:rPr>
        <w:t xml:space="preserve"> for megacities. </w:t>
      </w:r>
    </w:p>
    <w:p w14:paraId="7F861231" w14:textId="77777777" w:rsidR="0087415D" w:rsidRPr="00E33B3E" w:rsidRDefault="0087415D" w:rsidP="0087415D">
      <w:pPr>
        <w:rPr>
          <w:rFonts w:asciiTheme="majorHAnsi" w:hAnsiTheme="majorHAnsi" w:cstheme="majorHAnsi"/>
        </w:rPr>
      </w:pPr>
      <w:r w:rsidRPr="00E33B3E">
        <w:rPr>
          <w:rStyle w:val="Style13ptBold"/>
          <w:rFonts w:asciiTheme="majorHAnsi" w:hAnsiTheme="majorHAnsi" w:cstheme="majorHAnsi"/>
        </w:rPr>
        <w:t>Appleton 21</w:t>
      </w:r>
      <w:r w:rsidRPr="00E33B3E">
        <w:rPr>
          <w:rFonts w:asciiTheme="majorHAnsi" w:hAnsiTheme="majorHAnsi" w:cstheme="majorHAnsi"/>
        </w:rPr>
        <w:t xml:space="preserve"> Joe Appleton 5-11-2021 "WHAT IS IOT AND WHY IS IT IMPORTANT FOR SMART CITIES?" </w:t>
      </w:r>
      <w:hyperlink r:id="rId18" w:history="1">
        <w:r w:rsidRPr="00E33B3E">
          <w:rPr>
            <w:rStyle w:val="Hyperlink"/>
            <w:rFonts w:asciiTheme="majorHAnsi" w:hAnsiTheme="majorHAnsi" w:cstheme="majorHAnsi"/>
          </w:rPr>
          <w:t>https://hub.beesmart.city/en/solutions/what-is-iot-and-why-is-it-important-for-smart-cities</w:t>
        </w:r>
      </w:hyperlink>
      <w:r w:rsidRPr="00E33B3E">
        <w:rPr>
          <w:rFonts w:asciiTheme="majorHAnsi" w:hAnsiTheme="majorHAnsi" w:cstheme="majorHAnsi"/>
        </w:rPr>
        <w:t xml:space="preserve"> (Joe Appleton is bee smart city's content strategist, editor and writer. He has a particular interest in smart and sustainable cities and urban mobility.)//Elmer </w:t>
      </w:r>
    </w:p>
    <w:p w14:paraId="5574D9E9" w14:textId="77777777" w:rsidR="0087415D" w:rsidRPr="00E33B3E" w:rsidRDefault="0087415D" w:rsidP="0087415D">
      <w:pPr>
        <w:rPr>
          <w:rFonts w:asciiTheme="majorHAnsi" w:hAnsiTheme="majorHAnsi" w:cstheme="majorHAnsi"/>
        </w:rPr>
      </w:pPr>
      <w:r w:rsidRPr="00E33B3E">
        <w:rPr>
          <w:rFonts w:asciiTheme="majorHAnsi" w:hAnsiTheme="majorHAnsi" w:cstheme="majorHAnsi"/>
        </w:rPr>
        <w:t xml:space="preserve">Ever since the idea of a smart city was first introduced, </w:t>
      </w:r>
      <w:r w:rsidRPr="00E33B3E">
        <w:rPr>
          <w:rStyle w:val="Emphasis"/>
          <w:rFonts w:asciiTheme="majorHAnsi" w:hAnsiTheme="majorHAnsi" w:cstheme="majorHAnsi"/>
          <w:highlight w:val="green"/>
        </w:rPr>
        <w:t>I</w:t>
      </w:r>
      <w:r w:rsidRPr="00E33B3E">
        <w:rPr>
          <w:rStyle w:val="StyleUnderline"/>
          <w:rFonts w:asciiTheme="majorHAnsi" w:hAnsiTheme="majorHAnsi" w:cstheme="majorHAnsi"/>
        </w:rPr>
        <w:t xml:space="preserve">nternet </w:t>
      </w:r>
      <w:r w:rsidRPr="00E33B3E">
        <w:rPr>
          <w:rStyle w:val="Emphasis"/>
          <w:rFonts w:asciiTheme="majorHAnsi" w:hAnsiTheme="majorHAnsi" w:cstheme="majorHAnsi"/>
          <w:highlight w:val="green"/>
        </w:rPr>
        <w:t>o</w:t>
      </w:r>
      <w:r w:rsidRPr="00E33B3E">
        <w:rPr>
          <w:rStyle w:val="StyleUnderline"/>
          <w:rFonts w:asciiTheme="majorHAnsi" w:hAnsiTheme="majorHAnsi" w:cstheme="majorHAnsi"/>
        </w:rPr>
        <w:t xml:space="preserve">f </w:t>
      </w:r>
      <w:r w:rsidRPr="00E33B3E">
        <w:rPr>
          <w:rStyle w:val="Emphasis"/>
          <w:rFonts w:asciiTheme="majorHAnsi" w:hAnsiTheme="majorHAnsi" w:cstheme="majorHAnsi"/>
          <w:highlight w:val="green"/>
        </w:rPr>
        <w:t>T</w:t>
      </w:r>
      <w:r w:rsidRPr="00E33B3E">
        <w:rPr>
          <w:rStyle w:val="StyleUnderline"/>
          <w:rFonts w:asciiTheme="majorHAnsi" w:hAnsiTheme="majorHAnsi" w:cstheme="majorHAnsi"/>
        </w:rPr>
        <w:t xml:space="preserve">hings technology has </w:t>
      </w:r>
      <w:r w:rsidRPr="00E33B3E">
        <w:rPr>
          <w:rStyle w:val="Emphasis"/>
          <w:rFonts w:asciiTheme="majorHAnsi" w:hAnsiTheme="majorHAnsi" w:cstheme="majorHAnsi"/>
          <w:highlight w:val="green"/>
        </w:rPr>
        <w:t>been</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a </w:t>
      </w:r>
      <w:r w:rsidRPr="00E33B3E">
        <w:rPr>
          <w:rStyle w:val="Emphasis"/>
          <w:rFonts w:asciiTheme="majorHAnsi" w:hAnsiTheme="majorHAnsi" w:cstheme="majorHAnsi"/>
          <w:highlight w:val="green"/>
          <w:bdr w:val="single" w:sz="18" w:space="0" w:color="auto"/>
        </w:rPr>
        <w:t>key pillar of smart city development</w:t>
      </w:r>
      <w:r w:rsidRPr="00E33B3E">
        <w:rPr>
          <w:rStyle w:val="StyleUnderline"/>
          <w:rFonts w:asciiTheme="majorHAnsi" w:hAnsiTheme="majorHAnsi" w:cstheme="majorHAnsi"/>
        </w:rPr>
        <w:t>.</w:t>
      </w:r>
      <w:r w:rsidRPr="00E33B3E">
        <w:rPr>
          <w:rFonts w:asciiTheme="majorHAnsi" w:hAnsiTheme="majorHAnsi" w:cstheme="majorHAnsi"/>
        </w:rPr>
        <w:t xml:space="preserve"> As technology advances and more countries embrace next-generation connectivity, </w:t>
      </w:r>
      <w:r w:rsidRPr="00E33B3E">
        <w:rPr>
          <w:rStyle w:val="StyleUnderline"/>
          <w:rFonts w:asciiTheme="majorHAnsi" w:hAnsiTheme="majorHAnsi" w:cstheme="majorHAnsi"/>
        </w:rPr>
        <w:t>IoT technology will continue to grow and have a bigger effect on the way we live.</w:t>
      </w:r>
      <w:r w:rsidRPr="00E33B3E">
        <w:rPr>
          <w:rFonts w:asciiTheme="majorHAnsi" w:hAnsiTheme="majorHAnsi" w:cstheme="majorHAnsi"/>
        </w:rPr>
        <w:t xml:space="preserve"> According to numbers from the Improving Internet of Things (IoT) Security with Software-Defined Network (SDN) study, there will be more than 75.44 billion connected IoT </w:t>
      </w:r>
      <w:r w:rsidRPr="00E33B3E">
        <w:rPr>
          <w:rFonts w:asciiTheme="majorHAnsi" w:hAnsiTheme="majorHAnsi" w:cstheme="majorHAnsi"/>
        </w:rPr>
        <w:lastRenderedPageBreak/>
        <w:t xml:space="preserve">devices by 2025. With a forecast of over 7.33 billion mobile users by 2023 and more than 1,105 million connected wearable devices users </w:t>
      </w:r>
      <w:r w:rsidRPr="00E33B3E">
        <w:rPr>
          <w:rStyle w:val="StyleUnderline"/>
          <w:rFonts w:asciiTheme="majorHAnsi" w:hAnsiTheme="majorHAnsi" w:cstheme="majorHAnsi"/>
        </w:rPr>
        <w:t>by 2022, the Internet of Things is expected to grow into one of the smartest collective and collaborative systems in history</w:t>
      </w:r>
      <w:r w:rsidRPr="00E33B3E">
        <w:rPr>
          <w:rFonts w:asciiTheme="majorHAnsi" w:hAnsiTheme="majorHAnsi" w:cstheme="majorHAnsi"/>
        </w:rPr>
        <w:t xml:space="preserve">. With room for </w:t>
      </w:r>
      <w:r w:rsidRPr="00E33B3E">
        <w:rPr>
          <w:rStyle w:val="Emphasis"/>
          <w:rFonts w:asciiTheme="majorHAnsi" w:hAnsiTheme="majorHAnsi" w:cstheme="majorHAnsi"/>
          <w:highlight w:val="green"/>
        </w:rPr>
        <w:t>so much potential</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and opportunity </w:t>
      </w:r>
      <w:r w:rsidRPr="00E33B3E">
        <w:rPr>
          <w:rStyle w:val="Emphasis"/>
          <w:rFonts w:asciiTheme="majorHAnsi" w:hAnsiTheme="majorHAnsi" w:cstheme="majorHAnsi"/>
          <w:highlight w:val="green"/>
        </w:rPr>
        <w:t>across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a wide range of sectors, including </w:t>
      </w:r>
      <w:r w:rsidRPr="00E33B3E">
        <w:rPr>
          <w:rStyle w:val="Emphasis"/>
          <w:rFonts w:asciiTheme="majorHAnsi" w:hAnsiTheme="majorHAnsi" w:cstheme="majorHAnsi"/>
          <w:highlight w:val="green"/>
        </w:rPr>
        <w:t>urban mobility</w:t>
      </w:r>
      <w:r w:rsidRPr="00E33B3E">
        <w:rPr>
          <w:rStyle w:val="StyleUnderline"/>
          <w:rFonts w:asciiTheme="majorHAnsi" w:hAnsiTheme="majorHAnsi" w:cstheme="majorHAnsi"/>
        </w:rPr>
        <w:t xml:space="preserve">, </w:t>
      </w:r>
      <w:r w:rsidRPr="00E33B3E">
        <w:rPr>
          <w:rStyle w:val="Emphasis"/>
          <w:rFonts w:asciiTheme="majorHAnsi" w:hAnsiTheme="majorHAnsi" w:cstheme="majorHAnsi"/>
          <w:highlight w:val="green"/>
        </w:rPr>
        <w:t>security</w:t>
      </w:r>
      <w:r w:rsidRPr="00E33B3E">
        <w:rPr>
          <w:rStyle w:val="StyleUnderline"/>
          <w:rFonts w:asciiTheme="majorHAnsi" w:hAnsiTheme="majorHAnsi" w:cstheme="majorHAnsi"/>
        </w:rPr>
        <w:t xml:space="preserve">, </w:t>
      </w:r>
      <w:r w:rsidRPr="00E33B3E">
        <w:rPr>
          <w:rStyle w:val="Emphasis"/>
          <w:rFonts w:asciiTheme="majorHAnsi" w:hAnsiTheme="majorHAnsi" w:cstheme="majorHAnsi"/>
          <w:highlight w:val="green"/>
        </w:rPr>
        <w:t>sustainability</w:t>
      </w:r>
      <w:r w:rsidRPr="00E33B3E">
        <w:rPr>
          <w:rStyle w:val="StyleUnderline"/>
          <w:rFonts w:asciiTheme="majorHAnsi" w:hAnsiTheme="majorHAnsi" w:cstheme="majorHAnsi"/>
        </w:rPr>
        <w:t xml:space="preserve">, maintenance, healthcare, and </w:t>
      </w:r>
      <w:r w:rsidRPr="00E33B3E">
        <w:rPr>
          <w:rStyle w:val="Emphasis"/>
          <w:rFonts w:asciiTheme="majorHAnsi" w:hAnsiTheme="majorHAnsi" w:cstheme="majorHAnsi"/>
          <w:highlight w:val="green"/>
        </w:rPr>
        <w:t>management</w:t>
      </w:r>
      <w:r w:rsidRPr="00E33B3E">
        <w:rPr>
          <w:rStyle w:val="StyleUnderline"/>
          <w:rFonts w:asciiTheme="majorHAnsi" w:hAnsiTheme="majorHAnsi" w:cstheme="majorHAnsi"/>
        </w:rPr>
        <w:t>, it’s imperative that cities understand the benefits and opportunities of the Internet of Things for Smart Cities</w:t>
      </w:r>
      <w:r w:rsidRPr="00E33B3E">
        <w:rPr>
          <w:rFonts w:asciiTheme="majorHAnsi" w:hAnsiTheme="majorHAnsi" w:cstheme="majorHAnsi"/>
        </w:rPr>
        <w:t xml:space="preserve">. </w:t>
      </w:r>
      <w:r w:rsidRPr="00E33B3E">
        <w:rPr>
          <w:rStyle w:val="Emphasis"/>
          <w:rFonts w:asciiTheme="majorHAnsi" w:hAnsiTheme="majorHAnsi" w:cstheme="majorHAnsi"/>
          <w:highlight w:val="green"/>
        </w:rPr>
        <w:t>Sophisticated interconnectivity</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is </w:t>
      </w:r>
      <w:r w:rsidRPr="00E33B3E">
        <w:rPr>
          <w:rStyle w:val="Emphasis"/>
          <w:rFonts w:asciiTheme="majorHAnsi" w:hAnsiTheme="majorHAnsi" w:cstheme="majorHAnsi"/>
          <w:highlight w:val="green"/>
        </w:rPr>
        <w:t xml:space="preserve">one of the fundamental building blocks of </w:t>
      </w:r>
      <w:r w:rsidRPr="00E33B3E">
        <w:rPr>
          <w:rStyle w:val="Emphasis"/>
          <w:rFonts w:asciiTheme="majorHAnsi" w:hAnsiTheme="majorHAnsi" w:cstheme="majorHAnsi"/>
          <w:highlight w:val="green"/>
          <w:bdr w:val="single" w:sz="18" w:space="0" w:color="auto"/>
        </w:rPr>
        <w:t>next-generation smart city development</w:t>
      </w:r>
      <w:r w:rsidRPr="00E33B3E">
        <w:rPr>
          <w:rStyle w:val="StyleUnderline"/>
          <w:rFonts w:asciiTheme="majorHAnsi" w:hAnsiTheme="majorHAnsi" w:cstheme="majorHAnsi"/>
        </w:rPr>
        <w:t>.</w:t>
      </w:r>
      <w:r w:rsidRPr="00E33B3E">
        <w:rPr>
          <w:rFonts w:asciiTheme="majorHAnsi" w:hAnsiTheme="majorHAnsi" w:cstheme="majorHAnsi"/>
        </w:rPr>
        <w:t xml:space="preserve"> Citizens and governments will be connected in ways that we’ve never seen before. IoT will deliver huge opportunities and benefits to smart cities, but this level of interconnectivity will also bring its own set of challenges. WHAT IS IOT? </w:t>
      </w:r>
      <w:r w:rsidRPr="00E33B3E">
        <w:rPr>
          <w:rStyle w:val="StyleUnderline"/>
          <w:rFonts w:asciiTheme="majorHAnsi" w:hAnsiTheme="majorHAnsi" w:cstheme="majorHAnsi"/>
        </w:rPr>
        <w:t>According to the ITU (International Telecommunication Union), the term Internet of Things is a broad term that can be used to describe any object connected to the internet.</w:t>
      </w:r>
      <w:r w:rsidRPr="00E33B3E">
        <w:rPr>
          <w:rFonts w:asciiTheme="majorHAnsi" w:hAnsiTheme="majorHAnsi" w:cstheme="majorHAnsi"/>
        </w:rPr>
        <w:t xml:space="preserve"> However, in recent years, the term IoT is increasingly being used to specifically describe objects that can “talk” to each other</w:t>
      </w:r>
      <w:r w:rsidRPr="00E33B3E">
        <w:rPr>
          <w:rStyle w:val="StyleUnderline"/>
          <w:rFonts w:asciiTheme="majorHAnsi" w:hAnsiTheme="majorHAnsi" w:cstheme="majorHAnsi"/>
        </w:rPr>
        <w:t>. It references the vast network of digital devices that communicate and interact with each other, and affect our daily lives. These devices include smart sensors, monitoring devices, AI programs, and actuators that can evaluate, monitor, and control certain aspects of city life</w:t>
      </w:r>
      <w:r w:rsidRPr="00E33B3E">
        <w:rPr>
          <w:rFonts w:asciiTheme="majorHAnsi" w:hAnsiTheme="majorHAnsi" w:cstheme="majorHAnsi"/>
        </w:rPr>
        <w:t xml:space="preserve">. For example, data about the weather can be collected by multiple sensors, which can then be used to manage thermostats in public buildings, cutting emissions, and saving the city money. There is no uniform definition of what the Internet of Things is, and different organizations and individuals may suggest differences from one definition to the next. However, they all agree that the IoT is “a set of technologies for accessing the data collected by various devices through wireless and wired Internet networks.” What is IoT and why is it important for Smart Cities? WHY IS IOT IMPORTANT FOR SMART CITIES? </w:t>
      </w:r>
      <w:r w:rsidRPr="00E33B3E">
        <w:rPr>
          <w:rStyle w:val="StyleUnderline"/>
          <w:rFonts w:asciiTheme="majorHAnsi" w:hAnsiTheme="majorHAnsi" w:cstheme="majorHAnsi"/>
        </w:rPr>
        <w:t>IoT is important for every city. Currently, the world’s largest cities are Tokyo, Delhi, Shanghai, and Sao Paolo, with populations of 38 million, 29 million, 26 million, and 21 million respectively.</w:t>
      </w:r>
      <w:r w:rsidRPr="00E33B3E">
        <w:rPr>
          <w:rFonts w:asciiTheme="majorHAnsi" w:hAnsiTheme="majorHAnsi" w:cstheme="majorHAnsi"/>
        </w:rPr>
        <w:t xml:space="preserve"> Today, these </w:t>
      </w:r>
      <w:r w:rsidRPr="00E33B3E">
        <w:rPr>
          <w:rStyle w:val="Emphasis"/>
          <w:rFonts w:asciiTheme="majorHAnsi" w:hAnsiTheme="majorHAnsi" w:cstheme="majorHAnsi"/>
          <w:highlight w:val="green"/>
        </w:rPr>
        <w:t>megacities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are </w:t>
      </w:r>
      <w:r w:rsidRPr="00E33B3E">
        <w:rPr>
          <w:rStyle w:val="Emphasis"/>
          <w:rFonts w:asciiTheme="majorHAnsi" w:hAnsiTheme="majorHAnsi" w:cstheme="majorHAnsi"/>
          <w:highlight w:val="green"/>
        </w:rPr>
        <w:t>notable</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highlight w:val="green"/>
        </w:rPr>
        <w:t>because of</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their </w:t>
      </w:r>
      <w:r w:rsidRPr="00E33B3E">
        <w:rPr>
          <w:rStyle w:val="Emphasis"/>
          <w:rFonts w:asciiTheme="majorHAnsi" w:hAnsiTheme="majorHAnsi" w:cstheme="majorHAnsi"/>
          <w:highlight w:val="green"/>
        </w:rPr>
        <w:t>huge populations</w:t>
      </w:r>
      <w:r w:rsidRPr="00E33B3E">
        <w:rPr>
          <w:rStyle w:val="StyleUnderline"/>
          <w:rFonts w:asciiTheme="majorHAnsi" w:hAnsiTheme="majorHAnsi" w:cstheme="majorHAnsi"/>
        </w:rPr>
        <w:t>. In the future, there will be many more like them, with even denser populations</w:t>
      </w:r>
      <w:r w:rsidRPr="00E33B3E">
        <w:rPr>
          <w:rFonts w:asciiTheme="majorHAnsi" w:hAnsiTheme="majorHAnsi" w:cstheme="majorHAnsi"/>
        </w:rPr>
        <w:t xml:space="preserve">. It’s </w:t>
      </w:r>
      <w:r w:rsidRPr="00E33B3E">
        <w:rPr>
          <w:rStyle w:val="StyleUnderline"/>
          <w:rFonts w:asciiTheme="majorHAnsi" w:hAnsiTheme="majorHAnsi" w:cstheme="majorHAnsi"/>
        </w:rPr>
        <w:t xml:space="preserve">predicted that more than 60% of the planet’s population will live in cities by the year 2030. It’s a bold prediction and one that </w:t>
      </w:r>
      <w:r w:rsidRPr="00E33B3E">
        <w:rPr>
          <w:rStyle w:val="Emphasis"/>
          <w:rFonts w:asciiTheme="majorHAnsi" w:hAnsiTheme="majorHAnsi" w:cstheme="majorHAnsi"/>
          <w:highlight w:val="green"/>
          <w:bdr w:val="single" w:sz="18" w:space="0" w:color="auto"/>
        </w:rPr>
        <w:t>could spell disaster if the appropriate measures aren’t taken</w:t>
      </w:r>
      <w:r w:rsidRPr="00E33B3E">
        <w:rPr>
          <w:rStyle w:val="StyleUnderline"/>
          <w:rFonts w:asciiTheme="majorHAnsi" w:hAnsiTheme="majorHAnsi" w:cstheme="majorHAnsi"/>
        </w:rPr>
        <w:t>.</w:t>
      </w:r>
      <w:r w:rsidRPr="00E33B3E">
        <w:rPr>
          <w:rFonts w:asciiTheme="majorHAnsi" w:hAnsiTheme="majorHAnsi" w:cstheme="majorHAnsi"/>
        </w:rPr>
        <w:t xml:space="preserve"> </w:t>
      </w:r>
      <w:r w:rsidRPr="00E33B3E">
        <w:rPr>
          <w:rStyle w:val="StyleUnderline"/>
          <w:rFonts w:asciiTheme="majorHAnsi" w:hAnsiTheme="majorHAnsi" w:cstheme="majorHAnsi"/>
        </w:rPr>
        <w:t xml:space="preserve">Large populations </w:t>
      </w:r>
      <w:r w:rsidRPr="00E33B3E">
        <w:rPr>
          <w:rStyle w:val="Emphasis"/>
          <w:rFonts w:asciiTheme="majorHAnsi" w:hAnsiTheme="majorHAnsi" w:cstheme="majorHAnsi"/>
          <w:highlight w:val="green"/>
        </w:rPr>
        <w:t>demand large resources</w:t>
      </w:r>
      <w:r w:rsidRPr="00E33B3E">
        <w:rPr>
          <w:rStyle w:val="StyleUnderline"/>
          <w:rFonts w:asciiTheme="majorHAnsi" w:hAnsiTheme="majorHAnsi" w:cstheme="majorHAnsi"/>
        </w:rPr>
        <w:t xml:space="preserve">. Residents will need access to water, efficient and environmentally-friendly transportation, clean air, and practical sanitation and waste management. </w:t>
      </w:r>
      <w:r w:rsidRPr="00E33B3E">
        <w:rPr>
          <w:rStyle w:val="Emphasis"/>
          <w:rFonts w:asciiTheme="majorHAnsi" w:hAnsiTheme="majorHAnsi" w:cstheme="majorHAnsi"/>
          <w:highlight w:val="green"/>
        </w:rPr>
        <w:t>With</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the clever </w:t>
      </w:r>
      <w:r w:rsidRPr="00E33B3E">
        <w:rPr>
          <w:rStyle w:val="Emphasis"/>
          <w:rFonts w:asciiTheme="majorHAnsi" w:hAnsiTheme="majorHAnsi" w:cstheme="majorHAnsi"/>
          <w:highlight w:val="green"/>
        </w:rPr>
        <w:t>use of smart city practices</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highlight w:val="green"/>
        </w:rPr>
        <w:t>and</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widespread </w:t>
      </w:r>
      <w:r w:rsidRPr="00E33B3E">
        <w:rPr>
          <w:rStyle w:val="Emphasis"/>
          <w:rFonts w:asciiTheme="majorHAnsi" w:hAnsiTheme="majorHAnsi" w:cstheme="majorHAnsi"/>
          <w:highlight w:val="green"/>
        </w:rPr>
        <w:t xml:space="preserve">deployment of IoT </w:t>
      </w:r>
      <w:r w:rsidRPr="00E33B3E">
        <w:rPr>
          <w:rStyle w:val="StyleUnderline"/>
          <w:rFonts w:asciiTheme="majorHAnsi" w:hAnsiTheme="majorHAnsi" w:cstheme="majorHAnsi"/>
        </w:rPr>
        <w:t xml:space="preserve">technology, the </w:t>
      </w:r>
      <w:r w:rsidRPr="00E33B3E">
        <w:rPr>
          <w:rStyle w:val="Emphasis"/>
          <w:rFonts w:asciiTheme="majorHAnsi" w:hAnsiTheme="majorHAnsi" w:cstheme="majorHAnsi"/>
          <w:highlight w:val="green"/>
        </w:rPr>
        <w:t>cities of tomorrow will be able to meet</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the </w:t>
      </w:r>
      <w:r w:rsidRPr="00E33B3E">
        <w:rPr>
          <w:rStyle w:val="Emphasis"/>
          <w:rFonts w:asciiTheme="majorHAnsi" w:hAnsiTheme="majorHAnsi" w:cstheme="majorHAnsi"/>
          <w:highlight w:val="green"/>
        </w:rPr>
        <w:t>demands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of their residents in an effective and efficient way. Connected technologies and big data can create smart solutions. These solutions can solve problems, increase the quality of life for a city’s residents, and lower the consumption of resources. For a truly smart city to function at its full potential, the Internet of Things is a vital ingredient.</w:t>
      </w:r>
    </w:p>
    <w:p w14:paraId="7ED8A013" w14:textId="77777777" w:rsidR="0087415D" w:rsidRPr="00E33B3E" w:rsidRDefault="0087415D" w:rsidP="0087415D">
      <w:pPr>
        <w:pStyle w:val="Heading4"/>
        <w:rPr>
          <w:rFonts w:asciiTheme="majorHAnsi" w:hAnsiTheme="majorHAnsi" w:cstheme="majorHAnsi"/>
        </w:rPr>
      </w:pPr>
      <w:r w:rsidRPr="00E33B3E">
        <w:rPr>
          <w:rFonts w:asciiTheme="majorHAnsi" w:hAnsiTheme="majorHAnsi" w:cstheme="majorHAnsi"/>
        </w:rPr>
        <w:t>Unsustainable cities turn every impact and cause extinction – sustainable ones solve</w:t>
      </w:r>
    </w:p>
    <w:p w14:paraId="5781F056" w14:textId="77777777" w:rsidR="0087415D" w:rsidRPr="00E33B3E" w:rsidRDefault="0087415D" w:rsidP="0087415D">
      <w:pPr>
        <w:rPr>
          <w:rFonts w:asciiTheme="majorHAnsi" w:hAnsiTheme="majorHAnsi" w:cstheme="majorHAnsi"/>
        </w:rPr>
      </w:pPr>
      <w:r w:rsidRPr="00E33B3E">
        <w:rPr>
          <w:rStyle w:val="Style13ptBold"/>
          <w:rFonts w:asciiTheme="majorHAnsi" w:hAnsiTheme="majorHAnsi" w:cstheme="majorHAnsi"/>
        </w:rPr>
        <w:t>Cribb 17</w:t>
      </w:r>
      <w:r w:rsidRPr="00E33B3E">
        <w:rPr>
          <w:rFonts w:asciiTheme="majorHAnsi" w:hAnsiTheme="majorHAnsi" w:cstheme="majorHAnsi"/>
        </w:rPr>
        <w:t xml:space="preserve"> Cribb, Julian. "The Urbanite (Homo Urbanus)." Surviving the 21st Century. Springer, Cham, 2017. 147-169. (principal of Julian Cribb &amp; Associates who provide specialist consultancy in the communication of science, agriculture, food, mining, energy and the environment. , His </w:t>
      </w:r>
      <w:r w:rsidRPr="00E33B3E">
        <w:rPr>
          <w:rFonts w:asciiTheme="majorHAnsi" w:hAnsiTheme="majorHAnsi" w:cstheme="majorHAnsi"/>
        </w:rPr>
        <w:lastRenderedPageBreak/>
        <w:t>published work includes over 8000 articles, 3000 media releases and eight books. He has received 32 awards for journalism.)//Elmer</w:t>
      </w:r>
    </w:p>
    <w:p w14:paraId="2EEE01C3" w14:textId="77777777" w:rsidR="0087415D" w:rsidRPr="00E33B3E" w:rsidRDefault="0087415D" w:rsidP="0087415D">
      <w:pPr>
        <w:rPr>
          <w:rFonts w:asciiTheme="majorHAnsi" w:hAnsiTheme="majorHAnsi" w:cstheme="majorHAnsi"/>
        </w:rPr>
      </w:pPr>
      <w:r w:rsidRPr="00E33B3E">
        <w:rPr>
          <w:rStyle w:val="StyleUnderline"/>
          <w:rFonts w:asciiTheme="majorHAnsi" w:hAnsiTheme="majorHAnsi" w:cstheme="majorHAnsi"/>
        </w:rPr>
        <w:t xml:space="preserve">By the mid-twenty-first century </w:t>
      </w:r>
      <w:r w:rsidRPr="00E33B3E">
        <w:rPr>
          <w:rStyle w:val="Emphasis"/>
          <w:rFonts w:asciiTheme="majorHAnsi" w:hAnsiTheme="majorHAnsi" w:cstheme="majorHAnsi"/>
          <w:highlight w:val="green"/>
        </w:rPr>
        <w:t>the world’s</w:t>
      </w:r>
      <w:r w:rsidRPr="00E33B3E">
        <w:rPr>
          <w:rStyle w:val="StyleUnderline"/>
          <w:rFonts w:asciiTheme="majorHAnsi" w:hAnsiTheme="majorHAnsi" w:cstheme="majorHAnsi"/>
          <w:highlight w:val="green"/>
        </w:rPr>
        <w:t xml:space="preserve"> cities</w:t>
      </w:r>
      <w:r w:rsidRPr="00E33B3E">
        <w:rPr>
          <w:rStyle w:val="StyleUnderline"/>
          <w:rFonts w:asciiTheme="majorHAnsi" w:hAnsiTheme="majorHAnsi" w:cstheme="majorHAnsi"/>
        </w:rPr>
        <w:t xml:space="preserve"> will be home to approaching eight billion inhabitants and will carpet an area of the planet’s surface the size of China</w:t>
      </w:r>
      <w:r w:rsidRPr="00E33B3E">
        <w:rPr>
          <w:rFonts w:asciiTheme="majorHAnsi" w:hAnsiTheme="majorHAnsi" w:cstheme="majorHAnsi"/>
        </w:rPr>
        <w:t xml:space="preserve">. </w:t>
      </w:r>
      <w:r w:rsidRPr="00E33B3E">
        <w:rPr>
          <w:rFonts w:asciiTheme="majorHAnsi" w:hAnsiTheme="majorHAnsi" w:cstheme="majorHAnsi"/>
          <w:u w:val="single"/>
        </w:rPr>
        <w:t>Several megacities will have 20, 30, and even 40 million people</w:t>
      </w:r>
      <w:r w:rsidRPr="00E33B3E">
        <w:rPr>
          <w:rFonts w:asciiTheme="majorHAnsi" w:hAnsiTheme="majorHAnsi" w:cstheme="majorHAnsi"/>
        </w:rPr>
        <w:t xml:space="preserve">. The largest city on Earth will be Guangzhou-Shenzen, which already has an estimated 120 million citizens crowded into in its greater metropolitan area (Vidal 2010). By the 2050s </w:t>
      </w:r>
      <w:r w:rsidRPr="00E33B3E">
        <w:rPr>
          <w:rStyle w:val="StyleUnderline"/>
          <w:rFonts w:asciiTheme="majorHAnsi" w:hAnsiTheme="majorHAnsi" w:cstheme="majorHAnsi"/>
        </w:rPr>
        <w:t xml:space="preserve">these colossal conurbations </w:t>
      </w:r>
      <w:r w:rsidRPr="00E33B3E">
        <w:rPr>
          <w:rStyle w:val="StyleUnderline"/>
          <w:rFonts w:asciiTheme="majorHAnsi" w:hAnsiTheme="majorHAnsi" w:cstheme="majorHAnsi"/>
          <w:highlight w:val="green"/>
        </w:rPr>
        <w:t>will absorb</w:t>
      </w:r>
      <w:r w:rsidRPr="00E33B3E">
        <w:rPr>
          <w:rStyle w:val="StyleUnderline"/>
          <w:rFonts w:asciiTheme="majorHAnsi" w:hAnsiTheme="majorHAnsi" w:cstheme="majorHAnsi"/>
        </w:rPr>
        <w:t xml:space="preserve"> </w:t>
      </w:r>
      <w:r w:rsidRPr="00E33B3E">
        <w:rPr>
          <w:rStyle w:val="Emphasis"/>
          <w:rFonts w:asciiTheme="majorHAnsi" w:hAnsiTheme="majorHAnsi" w:cstheme="majorHAnsi"/>
        </w:rPr>
        <w:t>4.5 trillion tonnes of fresh water</w:t>
      </w:r>
      <w:r w:rsidRPr="00E33B3E">
        <w:rPr>
          <w:rFonts w:asciiTheme="majorHAnsi" w:hAnsiTheme="majorHAnsi" w:cstheme="majorHAnsi"/>
          <w:u w:val="single"/>
        </w:rPr>
        <w:t xml:space="preserve"> for domestic, urban and industrial purposes, </w:t>
      </w:r>
      <w:r w:rsidRPr="00E33B3E">
        <w:rPr>
          <w:rStyle w:val="StyleUnderline"/>
          <w:rFonts w:asciiTheme="majorHAnsi" w:hAnsiTheme="majorHAnsi" w:cstheme="majorHAnsi"/>
        </w:rPr>
        <w:t xml:space="preserve">and consume around </w:t>
      </w:r>
      <w:r w:rsidRPr="00E33B3E">
        <w:rPr>
          <w:rStyle w:val="Emphasis"/>
          <w:rFonts w:asciiTheme="majorHAnsi" w:hAnsiTheme="majorHAnsi" w:cstheme="majorHAnsi"/>
          <w:highlight w:val="green"/>
        </w:rPr>
        <w:t>75 billion tonnes</w:t>
      </w:r>
      <w:r w:rsidRPr="00E33B3E">
        <w:rPr>
          <w:rFonts w:asciiTheme="majorHAnsi" w:hAnsiTheme="majorHAnsi" w:cstheme="majorHAnsi"/>
          <w:highlight w:val="green"/>
          <w:u w:val="single"/>
        </w:rPr>
        <w:t xml:space="preserve"> </w:t>
      </w:r>
      <w:r w:rsidRPr="00E33B3E">
        <w:rPr>
          <w:rStyle w:val="StyleUnderline"/>
          <w:rFonts w:asciiTheme="majorHAnsi" w:hAnsiTheme="majorHAnsi" w:cstheme="majorHAnsi"/>
          <w:highlight w:val="green"/>
        </w:rPr>
        <w:t>of</w:t>
      </w:r>
      <w:r w:rsidRPr="00E33B3E">
        <w:rPr>
          <w:rFonts w:asciiTheme="majorHAnsi" w:hAnsiTheme="majorHAnsi" w:cstheme="majorHAnsi"/>
          <w:u w:val="single"/>
        </w:rPr>
        <w:t xml:space="preserve"> metals, materials and </w:t>
      </w:r>
      <w:r w:rsidRPr="00E33B3E">
        <w:rPr>
          <w:rStyle w:val="StyleUnderline"/>
          <w:rFonts w:asciiTheme="majorHAnsi" w:hAnsiTheme="majorHAnsi" w:cstheme="majorHAnsi"/>
          <w:highlight w:val="green"/>
        </w:rPr>
        <w:t xml:space="preserve">resources </w:t>
      </w:r>
      <w:r w:rsidRPr="00E33B3E">
        <w:rPr>
          <w:rStyle w:val="Emphasis"/>
          <w:rFonts w:asciiTheme="majorHAnsi" w:hAnsiTheme="majorHAnsi" w:cstheme="majorHAnsi"/>
          <w:highlight w:val="green"/>
        </w:rPr>
        <w:t>every year</w:t>
      </w:r>
      <w:r w:rsidRPr="00E33B3E">
        <w:rPr>
          <w:rStyle w:val="StyleUnderline"/>
          <w:rFonts w:asciiTheme="majorHAnsi" w:hAnsiTheme="majorHAnsi" w:cstheme="majorHAnsi"/>
          <w:highlight w:val="green"/>
        </w:rPr>
        <w:t>. Their</w:t>
      </w:r>
      <w:r w:rsidRPr="00E33B3E">
        <w:rPr>
          <w:rStyle w:val="StyleUnderline"/>
          <w:rFonts w:asciiTheme="majorHAnsi" w:hAnsiTheme="majorHAnsi" w:cstheme="majorHAnsi"/>
        </w:rPr>
        <w:t xml:space="preserve"> very </w:t>
      </w:r>
      <w:r w:rsidRPr="00E33B3E">
        <w:rPr>
          <w:rStyle w:val="StyleUnderline"/>
          <w:rFonts w:asciiTheme="majorHAnsi" w:hAnsiTheme="majorHAnsi" w:cstheme="majorHAnsi"/>
          <w:highlight w:val="green"/>
        </w:rPr>
        <w:t xml:space="preserve">existence </w:t>
      </w:r>
      <w:r w:rsidRPr="00E33B3E">
        <w:rPr>
          <w:rStyle w:val="StyleUnderline"/>
          <w:rFonts w:asciiTheme="majorHAnsi" w:hAnsiTheme="majorHAnsi" w:cstheme="majorHAnsi"/>
        </w:rPr>
        <w:t xml:space="preserve">will </w:t>
      </w:r>
      <w:r w:rsidRPr="00E33B3E">
        <w:rPr>
          <w:rStyle w:val="StyleUnderline"/>
          <w:rFonts w:asciiTheme="majorHAnsi" w:hAnsiTheme="majorHAnsi" w:cstheme="majorHAnsi"/>
          <w:highlight w:val="green"/>
        </w:rPr>
        <w:t>depend on the</w:t>
      </w:r>
      <w:r w:rsidRPr="00E33B3E">
        <w:rPr>
          <w:rStyle w:val="StyleUnderline"/>
          <w:rFonts w:asciiTheme="majorHAnsi" w:hAnsiTheme="majorHAnsi" w:cstheme="majorHAnsi"/>
        </w:rPr>
        <w:t xml:space="preserve"> preservation of a </w:t>
      </w:r>
      <w:r w:rsidRPr="00E33B3E">
        <w:rPr>
          <w:rStyle w:val="Emphasis"/>
          <w:rFonts w:asciiTheme="majorHAnsi" w:hAnsiTheme="majorHAnsi" w:cstheme="majorHAnsi"/>
        </w:rPr>
        <w:t xml:space="preserve">precarious </w:t>
      </w:r>
      <w:r w:rsidRPr="00E33B3E">
        <w:rPr>
          <w:rStyle w:val="Emphasis"/>
          <w:rFonts w:asciiTheme="majorHAnsi" w:hAnsiTheme="majorHAnsi" w:cstheme="majorHAnsi"/>
          <w:highlight w:val="green"/>
        </w:rPr>
        <w:t>balance</w:t>
      </w:r>
      <w:r w:rsidRPr="00E33B3E">
        <w:rPr>
          <w:rFonts w:asciiTheme="majorHAnsi" w:hAnsiTheme="majorHAnsi" w:cstheme="majorHAnsi"/>
          <w:highlight w:val="green"/>
          <w:u w:val="single"/>
        </w:rPr>
        <w:t xml:space="preserve"> </w:t>
      </w:r>
      <w:r w:rsidRPr="00E33B3E">
        <w:rPr>
          <w:rStyle w:val="StyleUnderline"/>
          <w:rFonts w:asciiTheme="majorHAnsi" w:hAnsiTheme="majorHAnsi" w:cstheme="majorHAnsi"/>
          <w:highlight w:val="green"/>
        </w:rPr>
        <w:t>between</w:t>
      </w:r>
      <w:r w:rsidRPr="00E33B3E">
        <w:rPr>
          <w:rFonts w:asciiTheme="majorHAnsi" w:hAnsiTheme="majorHAnsi" w:cstheme="majorHAnsi"/>
          <w:u w:val="single"/>
        </w:rPr>
        <w:t xml:space="preserve"> the </w:t>
      </w:r>
      <w:r w:rsidRPr="00E33B3E">
        <w:rPr>
          <w:rStyle w:val="StyleUnderline"/>
          <w:rFonts w:asciiTheme="majorHAnsi" w:hAnsiTheme="majorHAnsi" w:cstheme="majorHAnsi"/>
        </w:rPr>
        <w:t xml:space="preserve">essential </w:t>
      </w:r>
      <w:r w:rsidRPr="00E33B3E">
        <w:rPr>
          <w:rStyle w:val="StyleUnderline"/>
          <w:rFonts w:asciiTheme="majorHAnsi" w:hAnsiTheme="majorHAnsi" w:cstheme="majorHAnsi"/>
          <w:highlight w:val="green"/>
        </w:rPr>
        <w:t>resources</w:t>
      </w:r>
      <w:r w:rsidRPr="00E33B3E">
        <w:rPr>
          <w:rFonts w:asciiTheme="majorHAnsi" w:hAnsiTheme="majorHAnsi" w:cstheme="majorHAnsi"/>
          <w:u w:val="single"/>
        </w:rPr>
        <w:t xml:space="preserve"> they need for survival </w:t>
      </w:r>
      <w:r w:rsidRPr="00E33B3E">
        <w:rPr>
          <w:rStyle w:val="StyleUnderline"/>
          <w:rFonts w:asciiTheme="majorHAnsi" w:hAnsiTheme="majorHAnsi" w:cstheme="majorHAnsi"/>
          <w:highlight w:val="green"/>
        </w:rPr>
        <w:t>and growth</w:t>
      </w:r>
      <w:r w:rsidRPr="00E33B3E">
        <w:rPr>
          <w:rFonts w:asciiTheme="majorHAnsi" w:hAnsiTheme="majorHAnsi" w:cstheme="majorHAnsi"/>
          <w:u w:val="single"/>
        </w:rPr>
        <w:t>—and the capacity of the Earth to supply them. Furthermore, they will generate equally phenomenal volumes of waste, reaching an alpine 2.2 billion tonnes by 2025 (World Bank)—an average of six million tonnes a day—and probably doubling again by the 2050s, in line with economic demand for material goods and food. In the words of the Global Footprint Network “</w:t>
      </w:r>
      <w:r w:rsidRPr="00E33B3E">
        <w:rPr>
          <w:rStyle w:val="StyleUnderline"/>
          <w:rFonts w:asciiTheme="majorHAnsi" w:hAnsiTheme="majorHAnsi" w:cstheme="majorHAnsi"/>
        </w:rPr>
        <w:t xml:space="preserve">The </w:t>
      </w:r>
      <w:r w:rsidRPr="00E33B3E">
        <w:rPr>
          <w:rStyle w:val="StyleUnderline"/>
          <w:rFonts w:asciiTheme="majorHAnsi" w:hAnsiTheme="majorHAnsi" w:cstheme="majorHAnsi"/>
          <w:highlight w:val="green"/>
        </w:rPr>
        <w:t>global</w:t>
      </w:r>
      <w:r w:rsidRPr="00E33B3E">
        <w:rPr>
          <w:rStyle w:val="StyleUnderline"/>
          <w:rFonts w:asciiTheme="majorHAnsi" w:hAnsiTheme="majorHAnsi" w:cstheme="majorHAnsi"/>
        </w:rPr>
        <w:t xml:space="preserve"> effort for </w:t>
      </w:r>
      <w:r w:rsidRPr="00E33B3E">
        <w:rPr>
          <w:rStyle w:val="StyleUnderline"/>
          <w:rFonts w:asciiTheme="majorHAnsi" w:hAnsiTheme="majorHAnsi" w:cstheme="majorHAnsi"/>
          <w:highlight w:val="green"/>
        </w:rPr>
        <w:t xml:space="preserve">sustainability will be </w:t>
      </w:r>
      <w:r w:rsidRPr="00E33B3E">
        <w:rPr>
          <w:rStyle w:val="Emphasis"/>
          <w:rFonts w:asciiTheme="majorHAnsi" w:hAnsiTheme="majorHAnsi" w:cstheme="majorHAnsi"/>
          <w:highlight w:val="green"/>
        </w:rPr>
        <w:t>won, or lost, in</w:t>
      </w:r>
      <w:r w:rsidRPr="00E33B3E">
        <w:rPr>
          <w:rStyle w:val="Emphasis"/>
          <w:rFonts w:asciiTheme="majorHAnsi" w:hAnsiTheme="majorHAnsi" w:cstheme="majorHAnsi"/>
        </w:rPr>
        <w:t xml:space="preserve"> the world’s </w:t>
      </w:r>
      <w:r w:rsidRPr="00E33B3E">
        <w:rPr>
          <w:rStyle w:val="Emphasis"/>
          <w:rFonts w:asciiTheme="majorHAnsi" w:hAnsiTheme="majorHAnsi" w:cstheme="majorHAnsi"/>
          <w:highlight w:val="green"/>
        </w:rPr>
        <w:t>cities</w:t>
      </w:r>
      <w:r w:rsidRPr="00E33B3E">
        <w:rPr>
          <w:rFonts w:asciiTheme="majorHAnsi" w:hAnsiTheme="majorHAnsi" w:cstheme="majorHAnsi"/>
          <w:u w:val="single"/>
        </w:rPr>
        <w:t xml:space="preserve">” (Global Footprint Network 2015). As we have seen in the case of food (Chap. 7), </w:t>
      </w:r>
      <w:r w:rsidRPr="00E33B3E">
        <w:rPr>
          <w:rStyle w:val="StyleUnderline"/>
          <w:rFonts w:asciiTheme="majorHAnsi" w:hAnsiTheme="majorHAnsi" w:cstheme="majorHAnsi"/>
        </w:rPr>
        <w:t xml:space="preserve">these giant cities exist on a </w:t>
      </w:r>
      <w:r w:rsidRPr="00E33B3E">
        <w:rPr>
          <w:rStyle w:val="Emphasis"/>
          <w:rFonts w:asciiTheme="majorHAnsi" w:hAnsiTheme="majorHAnsi" w:cstheme="majorHAnsi"/>
        </w:rPr>
        <w:t>razor’s edge</w:t>
      </w:r>
      <w:r w:rsidRPr="00E33B3E">
        <w:rPr>
          <w:rFonts w:asciiTheme="majorHAnsi" w:hAnsiTheme="majorHAnsi" w:cstheme="majorHAnsi"/>
        </w:rPr>
        <w:t xml:space="preserve">, </w:t>
      </w:r>
      <w:r w:rsidRPr="00E33B3E">
        <w:rPr>
          <w:rStyle w:val="StyleUnderline"/>
          <w:rFonts w:asciiTheme="majorHAnsi" w:hAnsiTheme="majorHAnsi" w:cstheme="majorHAnsi"/>
        </w:rPr>
        <w:t>at risk of resource crises for which none of them are fully-prepared.</w:t>
      </w:r>
      <w:r w:rsidRPr="00E33B3E">
        <w:rPr>
          <w:rFonts w:asciiTheme="majorHAnsi" w:hAnsiTheme="majorHAnsi" w:cstheme="majorHAnsi"/>
        </w:rPr>
        <w:t xml:space="preserve"> They are potential targets for weapons of mass destruction (Chap. 4). They are humicribs for emerging pandemic diseases, breeding grounds for crime and hatcheries for unregulated advances in biotechnology, nanoscience, chemistry and artificial intelligence. </w:t>
      </w:r>
      <w:r w:rsidRPr="00E33B3E">
        <w:rPr>
          <w:rStyle w:val="StyleUnderline"/>
          <w:rFonts w:asciiTheme="majorHAnsi" w:hAnsiTheme="majorHAnsi" w:cstheme="majorHAnsi"/>
        </w:rPr>
        <w:t xml:space="preserve">Beyond all this, however, </w:t>
      </w:r>
      <w:r w:rsidRPr="00E33B3E">
        <w:rPr>
          <w:rStyle w:val="StyleUnderline"/>
          <w:rFonts w:asciiTheme="majorHAnsi" w:hAnsiTheme="majorHAnsi" w:cstheme="majorHAnsi"/>
          <w:highlight w:val="green"/>
        </w:rPr>
        <w:t>they are</w:t>
      </w:r>
      <w:r w:rsidRPr="00E33B3E">
        <w:rPr>
          <w:rStyle w:val="StyleUnderline"/>
          <w:rFonts w:asciiTheme="majorHAnsi" w:hAnsiTheme="majorHAnsi" w:cstheme="majorHAnsi"/>
        </w:rPr>
        <w:t xml:space="preserve"> also </w:t>
      </w:r>
      <w:r w:rsidRPr="00E33B3E">
        <w:rPr>
          <w:rStyle w:val="Emphasis"/>
          <w:rFonts w:asciiTheme="majorHAnsi" w:hAnsiTheme="majorHAnsi" w:cstheme="majorHAnsi"/>
        </w:rPr>
        <w:t xml:space="preserve">the places </w:t>
      </w:r>
      <w:r w:rsidRPr="00E33B3E">
        <w:rPr>
          <w:rStyle w:val="Emphasis"/>
          <w:rFonts w:asciiTheme="majorHAnsi" w:hAnsiTheme="majorHAnsi" w:cstheme="majorHAnsi"/>
          <w:highlight w:val="green"/>
        </w:rPr>
        <w:t>where human minds</w:t>
      </w:r>
      <w:r w:rsidRPr="00E33B3E">
        <w:rPr>
          <w:rStyle w:val="Emphasis"/>
          <w:rFonts w:asciiTheme="majorHAnsi" w:hAnsiTheme="majorHAnsi" w:cstheme="majorHAnsi"/>
        </w:rPr>
        <w:t xml:space="preserve"> are </w:t>
      </w:r>
      <w:r w:rsidRPr="00E33B3E">
        <w:rPr>
          <w:rStyle w:val="Emphasis"/>
          <w:rFonts w:asciiTheme="majorHAnsi" w:hAnsiTheme="majorHAnsi" w:cstheme="majorHAnsi"/>
          <w:highlight w:val="green"/>
        </w:rPr>
        <w:t>join</w:t>
      </w:r>
      <w:r w:rsidRPr="00E33B3E">
        <w:rPr>
          <w:rStyle w:val="Emphasis"/>
          <w:rFonts w:asciiTheme="majorHAnsi" w:hAnsiTheme="majorHAnsi" w:cstheme="majorHAnsi"/>
        </w:rPr>
        <w:t xml:space="preserve">ing at lightspeed </w:t>
      </w:r>
      <w:r w:rsidRPr="00E33B3E">
        <w:rPr>
          <w:rStyle w:val="Emphasis"/>
          <w:rFonts w:asciiTheme="majorHAnsi" w:hAnsiTheme="majorHAnsi" w:cstheme="majorHAnsi"/>
          <w:highlight w:val="green"/>
        </w:rPr>
        <w:t>to share knowledge</w:t>
      </w:r>
      <w:r w:rsidRPr="00E33B3E">
        <w:rPr>
          <w:rStyle w:val="Emphasis"/>
          <w:rFonts w:asciiTheme="majorHAnsi" w:hAnsiTheme="majorHAnsi" w:cstheme="majorHAnsi"/>
        </w:rPr>
        <w:t xml:space="preserve">, wisdom </w:t>
      </w:r>
      <w:r w:rsidRPr="00E33B3E">
        <w:rPr>
          <w:rStyle w:val="Emphasis"/>
          <w:rFonts w:asciiTheme="majorHAnsi" w:hAnsiTheme="majorHAnsi" w:cstheme="majorHAnsi"/>
          <w:highlight w:val="green"/>
        </w:rPr>
        <w:t>and craft solutions to the</w:t>
      </w:r>
      <w:r w:rsidRPr="00E33B3E">
        <w:rPr>
          <w:rStyle w:val="Emphasis"/>
          <w:rFonts w:asciiTheme="majorHAnsi" w:hAnsiTheme="majorHAnsi" w:cstheme="majorHAnsi"/>
        </w:rPr>
        <w:t xml:space="preserve"> multiple </w:t>
      </w:r>
      <w:r w:rsidRPr="00E33B3E">
        <w:rPr>
          <w:rStyle w:val="Emphasis"/>
          <w:rFonts w:asciiTheme="majorHAnsi" w:hAnsiTheme="majorHAnsi" w:cstheme="majorHAnsi"/>
          <w:highlight w:val="green"/>
        </w:rPr>
        <w:t xml:space="preserve">challenges </w:t>
      </w:r>
      <w:r w:rsidRPr="00E33B3E">
        <w:rPr>
          <w:rStyle w:val="Emphasis"/>
          <w:rFonts w:asciiTheme="majorHAnsi" w:hAnsiTheme="majorHAnsi" w:cstheme="majorHAnsi"/>
        </w:rPr>
        <w:t>we face</w:t>
      </w:r>
      <w:r w:rsidRPr="00E33B3E">
        <w:rPr>
          <w:rStyle w:val="StyleUnderline"/>
          <w:rFonts w:asciiTheme="majorHAnsi" w:hAnsiTheme="majorHAnsi" w:cstheme="majorHAnsi"/>
          <w:highlight w:val="green"/>
        </w:rPr>
        <w:t xml:space="preserve">. For good or ill, in cities is the </w:t>
      </w:r>
      <w:r w:rsidRPr="00E33B3E">
        <w:rPr>
          <w:rStyle w:val="Emphasis"/>
          <w:rFonts w:asciiTheme="majorHAnsi" w:hAnsiTheme="majorHAnsi" w:cstheme="majorHAnsi"/>
          <w:highlight w:val="green"/>
        </w:rPr>
        <w:t>future of civilisation written.</w:t>
      </w:r>
      <w:r w:rsidRPr="00E33B3E">
        <w:rPr>
          <w:rFonts w:asciiTheme="majorHAnsi" w:hAnsiTheme="majorHAnsi" w:cstheme="majorHAnsi"/>
        </w:rPr>
        <w:t xml:space="preserve"> </w:t>
      </w:r>
      <w:r w:rsidRPr="00E33B3E">
        <w:rPr>
          <w:rStyle w:val="Emphasis"/>
          <w:rFonts w:asciiTheme="majorHAnsi" w:hAnsiTheme="majorHAnsi" w:cstheme="majorHAnsi"/>
        </w:rPr>
        <w:t>They cradle both our hopes and fears</w:t>
      </w:r>
      <w:r w:rsidRPr="00E33B3E">
        <w:rPr>
          <w:rFonts w:asciiTheme="majorHAnsi" w:hAnsiTheme="majorHAnsi" w:cstheme="majorHAnsi"/>
        </w:rPr>
        <w:t xml:space="preserve">. Urban Perils The Brazilian metropolis of Sao Paulo is a harbinger of the challenges which lie ahead for Homo urbanus, Urban Human. In a land which the New York Times once dubbed “the Saudi Arabia of water” because its rivers and lakes held an eighth of all the fresh water on the planet, Brazil’s largest and wealthiest city and its 20 million inhabitants were almost brought to their knees by a one-in-a-hundred-year drought (Romero 2015). It wasn’t simply a drought, however, but rather a complex interplay of factors driven by human overexploitation of the surrounding landscape, pollution of the planetary atmosphere and biosphere, corruption of officialdom, mismanagement and governance failure. In other words, the sort of mess that potentially confronts most of the world’s megacities. In the case of Sao Paulo, climate change was implicated by scientists in making a bad drought worse. This was compounded by overclearing in the Amazon basin, which is thought to have reduced local hydrological cycling so that less water was respired by forests and less rain then fell locally. This reduced infiltration into the landscape and inflow to river systems which land-clearing had engorged with sediment and nutrients. Rivers running through the city were rendered undrinkable from the industrial pollutants and waste dumped in them. The Sao Paulo water network leaked badly, was subject to corruption, mismanagement and pilfering bordering on pillage. Government plans to build more dams arrived 20 years too late. “Only a deluge can save São Paulo,” Vicente Andreu, the chief of Brazil’s National Water Agency (ANA) told The Economist magazine (The Economist 2014). Depopulation, voluntary or forced, loomed as a stark option, officials admitted. Although the drought eased in 2016, water scarcity remained a shadow over the region’s future. Sao Paulo is far from alone: </w:t>
      </w:r>
      <w:r w:rsidRPr="00E33B3E">
        <w:rPr>
          <w:rStyle w:val="StyleUnderline"/>
          <w:rFonts w:asciiTheme="majorHAnsi" w:hAnsiTheme="majorHAnsi" w:cstheme="majorHAnsi"/>
        </w:rPr>
        <w:t xml:space="preserve">many of the world’s great cities face the spectre of </w:t>
      </w:r>
      <w:r w:rsidRPr="00E33B3E">
        <w:rPr>
          <w:rStyle w:val="Emphasis"/>
          <w:rFonts w:asciiTheme="majorHAnsi" w:hAnsiTheme="majorHAnsi" w:cstheme="majorHAnsi"/>
        </w:rPr>
        <w:t>thirst</w:t>
      </w:r>
      <w:r w:rsidRPr="00E33B3E">
        <w:rPr>
          <w:rFonts w:asciiTheme="majorHAnsi" w:hAnsiTheme="majorHAnsi" w:cstheme="majorHAnsi"/>
        </w:rPr>
        <w:t xml:space="preserve">. The same El Nino </w:t>
      </w:r>
      <w:r w:rsidRPr="00E33B3E">
        <w:rPr>
          <w:rFonts w:asciiTheme="majorHAnsi" w:hAnsiTheme="majorHAnsi" w:cstheme="majorHAnsi"/>
        </w:rPr>
        <w:lastRenderedPageBreak/>
        <w:t xml:space="preserve">event also struck the great cities of California, leading urban planners—like others all over the world—to turn to desalination of seawater, using electricity and reverse osmosis filtration (Talbot 2014). This kneejerk response to unanticipated water scarcity echoed the Australian experience where, following the ‘Millennium Drought’ desalination plants were producing 460 gigalitres of water a year in four major cities (National Water Commission 2008)—only to be mothballed a few years later when the dry eased. By the early 2010s there were more than 17,000 desalination plants in 150 countries worldwide, churning out more than 80 gigalitres (21 billion US gallons) of water per day, according to the International Desalination Association (Brown 2015). Most of these plants were powered by fossil fuels which supply the immense amount of energy needed to push saline water through a membrane filter and remove the salt. Ironically, by releasing more carbon into the atmosphere, desalination exacerbates global warming and so helps to increase the probability of fiercer and more frequent droughts. It thus defeats its own purpose by reducing natural water supplies. A similar irony applies to the city of Los Angeles which attempted to protect its dwindling water storages from evaporation by covering them with millions of plastic balls (Howard 2015)—thus using petrochemicals in an attempt to solve a problem originally caused by … petrochemicals. These examples illustrate the ‘wicked’ character of the complex challenges now facing the world’s cities—where </w:t>
      </w:r>
      <w:r w:rsidRPr="00E33B3E">
        <w:rPr>
          <w:rStyle w:val="StyleUnderline"/>
          <w:rFonts w:asciiTheme="majorHAnsi" w:hAnsiTheme="majorHAnsi" w:cstheme="majorHAnsi"/>
          <w:highlight w:val="green"/>
        </w:rPr>
        <w:t>poorly-conceived ‘solutions’</w:t>
      </w:r>
      <w:r w:rsidRPr="00E33B3E">
        <w:rPr>
          <w:rStyle w:val="StyleUnderline"/>
          <w:rFonts w:asciiTheme="majorHAnsi" w:hAnsiTheme="majorHAnsi" w:cstheme="majorHAnsi"/>
        </w:rPr>
        <w:t xml:space="preserve"> may only </w:t>
      </w:r>
      <w:r w:rsidRPr="00E33B3E">
        <w:rPr>
          <w:rStyle w:val="StyleUnderline"/>
          <w:rFonts w:asciiTheme="majorHAnsi" w:hAnsiTheme="majorHAnsi" w:cstheme="majorHAnsi"/>
          <w:highlight w:val="green"/>
        </w:rPr>
        <w:t xml:space="preserve">land the </w:t>
      </w:r>
      <w:r w:rsidRPr="00E33B3E">
        <w:rPr>
          <w:rStyle w:val="Emphasis"/>
          <w:rFonts w:asciiTheme="majorHAnsi" w:hAnsiTheme="majorHAnsi" w:cstheme="majorHAnsi"/>
        </w:rPr>
        <w:t>metropolis</w:t>
      </w:r>
      <w:r w:rsidRPr="00E33B3E">
        <w:rPr>
          <w:rStyle w:val="StyleUnderline"/>
          <w:rFonts w:asciiTheme="majorHAnsi" w:hAnsiTheme="majorHAnsi" w:cstheme="majorHAnsi"/>
        </w:rPr>
        <w:t xml:space="preserve">, and the </w:t>
      </w:r>
      <w:r w:rsidRPr="00E33B3E">
        <w:rPr>
          <w:rStyle w:val="Emphasis"/>
          <w:rFonts w:asciiTheme="majorHAnsi" w:hAnsiTheme="majorHAnsi" w:cstheme="majorHAnsi"/>
          <w:highlight w:val="green"/>
        </w:rPr>
        <w:t>planet</w:t>
      </w:r>
      <w:r w:rsidRPr="00E33B3E">
        <w:rPr>
          <w:rStyle w:val="StyleUnderline"/>
          <w:rFonts w:asciiTheme="majorHAnsi" w:hAnsiTheme="majorHAnsi" w:cstheme="majorHAnsi"/>
          <w:highlight w:val="green"/>
        </w:rPr>
        <w:t xml:space="preserve">, in </w:t>
      </w:r>
      <w:r w:rsidRPr="00E33B3E">
        <w:rPr>
          <w:rStyle w:val="Emphasis"/>
          <w:rFonts w:asciiTheme="majorHAnsi" w:hAnsiTheme="majorHAnsi" w:cstheme="majorHAnsi"/>
          <w:highlight w:val="green"/>
        </w:rPr>
        <w:t>deeper trouble</w:t>
      </w:r>
      <w:r w:rsidRPr="00E33B3E">
        <w:rPr>
          <w:rStyle w:val="Emphasis"/>
          <w:rFonts w:asciiTheme="majorHAnsi" w:hAnsiTheme="majorHAnsi" w:cstheme="majorHAnsi"/>
        </w:rPr>
        <w:t xml:space="preserve"> that it was before</w:t>
      </w:r>
      <w:r w:rsidRPr="00E33B3E">
        <w:rPr>
          <w:rFonts w:asciiTheme="majorHAnsi" w:hAnsiTheme="majorHAnsi" w:cstheme="majorHAnsi"/>
        </w:rPr>
        <w:t xml:space="preserve">. </w:t>
      </w:r>
      <w:r w:rsidRPr="00E33B3E">
        <w:rPr>
          <w:rStyle w:val="StyleUnderline"/>
          <w:rFonts w:asciiTheme="majorHAnsi" w:hAnsiTheme="majorHAnsi" w:cstheme="majorHAnsi"/>
        </w:rPr>
        <w:t xml:space="preserve">This is a direct consequence of the </w:t>
      </w:r>
      <w:r w:rsidRPr="00E33B3E">
        <w:rPr>
          <w:rStyle w:val="Emphasis"/>
          <w:rFonts w:asciiTheme="majorHAnsi" w:hAnsiTheme="majorHAnsi" w:cstheme="majorHAnsi"/>
        </w:rPr>
        <w:t>pressure of demands from our swollen population</w:t>
      </w:r>
      <w:r w:rsidRPr="00E33B3E">
        <w:rPr>
          <w:rFonts w:asciiTheme="majorHAnsi" w:hAnsiTheme="majorHAnsi" w:cstheme="majorHAnsi"/>
        </w:rPr>
        <w:t xml:space="preserve"> </w:t>
      </w:r>
      <w:r w:rsidRPr="00E33B3E">
        <w:rPr>
          <w:rStyle w:val="StyleUnderline"/>
          <w:rFonts w:asciiTheme="majorHAnsi" w:hAnsiTheme="majorHAnsi" w:cstheme="majorHAnsi"/>
        </w:rPr>
        <w:t xml:space="preserve">outrunning the </w:t>
      </w:r>
      <w:r w:rsidRPr="00E33B3E">
        <w:rPr>
          <w:rStyle w:val="Emphasis"/>
          <w:rFonts w:asciiTheme="majorHAnsi" w:hAnsiTheme="majorHAnsi" w:cstheme="majorHAnsi"/>
        </w:rPr>
        <w:t>natural capacity of the Earth</w:t>
      </w:r>
      <w:r w:rsidRPr="00E33B3E">
        <w:rPr>
          <w:rStyle w:val="StyleUnderline"/>
          <w:rFonts w:asciiTheme="majorHAnsi" w:hAnsiTheme="majorHAnsi" w:cstheme="majorHAnsi"/>
        </w:rPr>
        <w:t xml:space="preserve"> to supply them, and short-sighted or corrupt local politics leading to ‘</w:t>
      </w:r>
      <w:r w:rsidRPr="00E33B3E">
        <w:rPr>
          <w:rStyle w:val="Emphasis"/>
          <w:rFonts w:asciiTheme="majorHAnsi" w:hAnsiTheme="majorHAnsi" w:cstheme="majorHAnsi"/>
        </w:rPr>
        <w:t>bandaid’ solutions</w:t>
      </w:r>
      <w:r w:rsidRPr="00E33B3E">
        <w:rPr>
          <w:rStyle w:val="StyleUnderline"/>
          <w:rFonts w:asciiTheme="majorHAnsi" w:hAnsiTheme="majorHAnsi" w:cstheme="majorHAnsi"/>
        </w:rPr>
        <w:t xml:space="preserve"> that don’t work or cause </w:t>
      </w:r>
      <w:r w:rsidRPr="00E33B3E">
        <w:rPr>
          <w:rStyle w:val="Emphasis"/>
          <w:rFonts w:asciiTheme="majorHAnsi" w:hAnsiTheme="majorHAnsi" w:cstheme="majorHAnsi"/>
        </w:rPr>
        <w:t>more trouble</w:t>
      </w:r>
      <w:r w:rsidRPr="00E33B3E">
        <w:rPr>
          <w:rStyle w:val="StyleUnderline"/>
          <w:rFonts w:asciiTheme="majorHAnsi" w:hAnsiTheme="majorHAnsi" w:cstheme="majorHAnsi"/>
        </w:rPr>
        <w:t xml:space="preserve"> in the long run. </w:t>
      </w:r>
      <w:r w:rsidRPr="00E33B3E">
        <w:rPr>
          <w:rFonts w:asciiTheme="majorHAnsi" w:hAnsiTheme="majorHAnsi" w:cstheme="majorHAnsi"/>
        </w:rPr>
        <w:t xml:space="preserve">Other forms of increasing urban vulnerability include: storm damage, sea level rise, flooding and fire resulting </w:t>
      </w:r>
      <w:r w:rsidRPr="00E33B3E">
        <w:rPr>
          <w:rStyle w:val="StyleUnderline"/>
          <w:rFonts w:asciiTheme="majorHAnsi" w:hAnsiTheme="majorHAnsi" w:cstheme="majorHAnsi"/>
          <w:highlight w:val="green"/>
        </w:rPr>
        <w:t>from</w:t>
      </w:r>
      <w:r w:rsidRPr="00E33B3E">
        <w:rPr>
          <w:rFonts w:asciiTheme="majorHAnsi" w:hAnsiTheme="majorHAnsi" w:cstheme="majorHAnsi"/>
        </w:rPr>
        <w:t xml:space="preserve"> climate change or </w:t>
      </w:r>
      <w:r w:rsidRPr="00E33B3E">
        <w:rPr>
          <w:rStyle w:val="Emphasis"/>
          <w:rFonts w:asciiTheme="majorHAnsi" w:hAnsiTheme="majorHAnsi" w:cstheme="majorHAnsi"/>
          <w:highlight w:val="green"/>
        </w:rPr>
        <w:t>geotectonic forces</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highlight w:val="green"/>
        </w:rPr>
        <w:t>governance failure</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highlight w:val="green"/>
        </w:rPr>
        <w:t>civic unrest</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and</w:t>
      </w:r>
      <w:r w:rsidRPr="00E33B3E">
        <w:rPr>
          <w:rFonts w:asciiTheme="majorHAnsi" w:hAnsiTheme="majorHAnsi" w:cstheme="majorHAnsi"/>
        </w:rPr>
        <w:t xml:space="preserve"> civil </w:t>
      </w:r>
      <w:r w:rsidRPr="00E33B3E">
        <w:rPr>
          <w:rStyle w:val="Emphasis"/>
          <w:rFonts w:asciiTheme="majorHAnsi" w:hAnsiTheme="majorHAnsi" w:cstheme="majorHAnsi"/>
          <w:highlight w:val="green"/>
        </w:rPr>
        <w:t>war</w:t>
      </w:r>
      <w:r w:rsidRPr="00E33B3E">
        <w:rPr>
          <w:rFonts w:asciiTheme="majorHAnsi" w:hAnsiTheme="majorHAnsi" w:cstheme="majorHAnsi"/>
        </w:rPr>
        <w:t xml:space="preserve"> exemplified in Lebanon, Iraq and Syria over the 2010s; disruption of oil supplies and consequent failure of food supplies; worsening urban health problems due to the rapid spread of </w:t>
      </w:r>
      <w:r w:rsidRPr="00E33B3E">
        <w:rPr>
          <w:rStyle w:val="Emphasis"/>
          <w:rFonts w:asciiTheme="majorHAnsi" w:hAnsiTheme="majorHAnsi" w:cstheme="majorHAnsi"/>
        </w:rPr>
        <w:t xml:space="preserve">pandemic </w:t>
      </w:r>
      <w:r w:rsidRPr="00E33B3E">
        <w:rPr>
          <w:rStyle w:val="Emphasis"/>
          <w:rFonts w:asciiTheme="majorHAnsi" w:hAnsiTheme="majorHAnsi" w:cstheme="majorHAnsi"/>
          <w:highlight w:val="green"/>
        </w:rPr>
        <w:t>diseases</w:t>
      </w:r>
      <w:r w:rsidRPr="00E33B3E">
        <w:rPr>
          <w:rFonts w:asciiTheme="majorHAnsi" w:hAnsiTheme="majorHAnsi" w:cstheme="majorHAnsi"/>
        </w:rPr>
        <w:t xml:space="preserve"> and industrial </w:t>
      </w:r>
      <w:r w:rsidRPr="00E33B3E">
        <w:rPr>
          <w:rStyle w:val="Emphasis"/>
          <w:rFonts w:asciiTheme="majorHAnsi" w:hAnsiTheme="majorHAnsi" w:cstheme="majorHAnsi"/>
          <w:highlight w:val="green"/>
        </w:rPr>
        <w:t>pollution</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and</w:t>
      </w:r>
      <w:r w:rsidRPr="00E33B3E">
        <w:rPr>
          <w:rFonts w:asciiTheme="majorHAnsi" w:hAnsiTheme="majorHAnsi" w:cstheme="majorHAnsi"/>
        </w:rPr>
        <w:t xml:space="preserve"> still ill-defined but real </w:t>
      </w:r>
      <w:r w:rsidRPr="00E33B3E">
        <w:rPr>
          <w:rStyle w:val="StyleUnderline"/>
          <w:rFonts w:asciiTheme="majorHAnsi" w:hAnsiTheme="majorHAnsi" w:cstheme="majorHAnsi"/>
          <w:highlight w:val="green"/>
        </w:rPr>
        <w:t>threats posed by</w:t>
      </w:r>
      <w:r w:rsidRPr="00E33B3E">
        <w:rPr>
          <w:rFonts w:asciiTheme="majorHAnsi" w:hAnsiTheme="majorHAnsi" w:cstheme="majorHAnsi"/>
        </w:rPr>
        <w:t xml:space="preserve"> the rise of </w:t>
      </w:r>
      <w:r w:rsidRPr="00E33B3E">
        <w:rPr>
          <w:rStyle w:val="Emphasis"/>
          <w:rFonts w:asciiTheme="majorHAnsi" w:hAnsiTheme="majorHAnsi" w:cstheme="majorHAnsi"/>
          <w:highlight w:val="green"/>
        </w:rPr>
        <w:t>machine intelligence</w:t>
      </w:r>
      <w:r w:rsidRPr="00E33B3E">
        <w:rPr>
          <w:rStyle w:val="StyleUnderline"/>
          <w:rFonts w:asciiTheme="majorHAnsi" w:hAnsiTheme="majorHAnsi" w:cstheme="majorHAnsi"/>
          <w:highlight w:val="green"/>
        </w:rPr>
        <w:t xml:space="preserve"> and </w:t>
      </w:r>
      <w:r w:rsidRPr="00E33B3E">
        <w:rPr>
          <w:rStyle w:val="Emphasis"/>
          <w:rFonts w:asciiTheme="majorHAnsi" w:hAnsiTheme="majorHAnsi" w:cstheme="majorHAnsi"/>
          <w:highlight w:val="green"/>
        </w:rPr>
        <w:t>nanoscience</w:t>
      </w:r>
      <w:r w:rsidRPr="00E33B3E">
        <w:rPr>
          <w:rFonts w:asciiTheme="majorHAnsi" w:hAnsiTheme="majorHAnsi" w:cstheme="majorHAnsi"/>
        </w:rPr>
        <w:t xml:space="preserve"> (Gencer 2013). The issue was highlighted early in the present millennium by UN Secretary General Kofi Annan, who wrote: </w:t>
      </w:r>
      <w:r w:rsidRPr="00E33B3E">
        <w:rPr>
          <w:rStyle w:val="StyleUnderline"/>
          <w:rFonts w:asciiTheme="majorHAnsi" w:hAnsiTheme="majorHAnsi" w:cstheme="majorHAnsi"/>
        </w:rPr>
        <w:t xml:space="preserve">Communities will always face natural hazards, but today’s disasters are often </w:t>
      </w:r>
      <w:r w:rsidRPr="00E33B3E">
        <w:rPr>
          <w:rStyle w:val="Emphasis"/>
          <w:rFonts w:asciiTheme="majorHAnsi" w:hAnsiTheme="majorHAnsi" w:cstheme="majorHAnsi"/>
        </w:rPr>
        <w:t>generated by, or at least exacerbated by, human activities</w:t>
      </w:r>
      <w:r w:rsidRPr="00E33B3E">
        <w:rPr>
          <w:rFonts w:asciiTheme="majorHAnsi" w:hAnsiTheme="majorHAnsi" w:cstheme="majorHAnsi"/>
        </w:rPr>
        <w:t xml:space="preserve">… At no time in human history have so many people lived in cities clustered around seismically active areas. </w:t>
      </w:r>
      <w:r w:rsidRPr="00E33B3E">
        <w:rPr>
          <w:rStyle w:val="Emphasis"/>
          <w:rFonts w:asciiTheme="majorHAnsi" w:hAnsiTheme="majorHAnsi" w:cstheme="majorHAnsi"/>
        </w:rPr>
        <w:t>Destitution</w:t>
      </w:r>
      <w:r w:rsidRPr="00E33B3E">
        <w:rPr>
          <w:rFonts w:asciiTheme="majorHAnsi" w:hAnsiTheme="majorHAnsi" w:cstheme="majorHAnsi"/>
        </w:rPr>
        <w:t xml:space="preserve"> and demographic pressure </w:t>
      </w:r>
      <w:r w:rsidRPr="00E33B3E">
        <w:rPr>
          <w:rStyle w:val="StyleUnderline"/>
          <w:rFonts w:asciiTheme="majorHAnsi" w:hAnsiTheme="majorHAnsi" w:cstheme="majorHAnsi"/>
        </w:rPr>
        <w:t xml:space="preserve">have led </w:t>
      </w:r>
      <w:r w:rsidRPr="00E33B3E">
        <w:rPr>
          <w:rStyle w:val="Emphasis"/>
          <w:rFonts w:asciiTheme="majorHAnsi" w:hAnsiTheme="majorHAnsi" w:cstheme="majorHAnsi"/>
        </w:rPr>
        <w:t>more people than ever before</w:t>
      </w:r>
      <w:r w:rsidRPr="00E33B3E">
        <w:rPr>
          <w:rFonts w:asciiTheme="majorHAnsi" w:hAnsiTheme="majorHAnsi" w:cstheme="majorHAnsi"/>
        </w:rPr>
        <w:t xml:space="preserve"> </w:t>
      </w:r>
      <w:r w:rsidRPr="00E33B3E">
        <w:rPr>
          <w:rStyle w:val="StyleUnderline"/>
          <w:rFonts w:asciiTheme="majorHAnsi" w:hAnsiTheme="majorHAnsi" w:cstheme="majorHAnsi"/>
        </w:rPr>
        <w:t xml:space="preserve">to live in </w:t>
      </w:r>
      <w:r w:rsidRPr="00E33B3E">
        <w:rPr>
          <w:rStyle w:val="Emphasis"/>
          <w:rFonts w:asciiTheme="majorHAnsi" w:hAnsiTheme="majorHAnsi" w:cstheme="majorHAnsi"/>
        </w:rPr>
        <w:t>flood plains</w:t>
      </w:r>
      <w:r w:rsidRPr="00E33B3E">
        <w:rPr>
          <w:rFonts w:asciiTheme="majorHAnsi" w:hAnsiTheme="majorHAnsi" w:cstheme="majorHAnsi"/>
        </w:rPr>
        <w:t xml:space="preserve"> </w:t>
      </w:r>
      <w:r w:rsidRPr="00E33B3E">
        <w:rPr>
          <w:rStyle w:val="StyleUnderline"/>
          <w:rFonts w:asciiTheme="majorHAnsi" w:hAnsiTheme="majorHAnsi" w:cstheme="majorHAnsi"/>
        </w:rPr>
        <w:t xml:space="preserve">or in areas </w:t>
      </w:r>
      <w:r w:rsidRPr="00E33B3E">
        <w:rPr>
          <w:rStyle w:val="Emphasis"/>
          <w:rFonts w:asciiTheme="majorHAnsi" w:hAnsiTheme="majorHAnsi" w:cstheme="majorHAnsi"/>
        </w:rPr>
        <w:t>prone to landslides</w:t>
      </w:r>
      <w:r w:rsidRPr="00E33B3E">
        <w:rPr>
          <w:rFonts w:asciiTheme="majorHAnsi" w:hAnsiTheme="majorHAnsi" w:cstheme="majorHAnsi"/>
        </w:rPr>
        <w:t xml:space="preserve">. </w:t>
      </w:r>
      <w:r w:rsidRPr="00E33B3E">
        <w:rPr>
          <w:rStyle w:val="StyleUnderline"/>
          <w:rFonts w:asciiTheme="majorHAnsi" w:hAnsiTheme="majorHAnsi" w:cstheme="majorHAnsi"/>
          <w:highlight w:val="green"/>
        </w:rPr>
        <w:t>Poor</w:t>
      </w:r>
      <w:r w:rsidRPr="00E33B3E">
        <w:rPr>
          <w:rStyle w:val="StyleUnderline"/>
          <w:rFonts w:asciiTheme="majorHAnsi" w:hAnsiTheme="majorHAnsi" w:cstheme="majorHAnsi"/>
        </w:rPr>
        <w:t xml:space="preserve"> land-use </w:t>
      </w:r>
      <w:r w:rsidRPr="00E33B3E">
        <w:rPr>
          <w:rStyle w:val="Emphasis"/>
          <w:rFonts w:asciiTheme="majorHAnsi" w:hAnsiTheme="majorHAnsi" w:cstheme="majorHAnsi"/>
          <w:highlight w:val="green"/>
        </w:rPr>
        <w:t>planning</w:t>
      </w:r>
      <w:r w:rsidRPr="00E33B3E">
        <w:rPr>
          <w:rStyle w:val="StyleUnderline"/>
          <w:rFonts w:asciiTheme="majorHAnsi" w:hAnsiTheme="majorHAnsi" w:cstheme="majorHAnsi"/>
        </w:rPr>
        <w:t xml:space="preserve">; environmental </w:t>
      </w:r>
      <w:r w:rsidRPr="00E33B3E">
        <w:rPr>
          <w:rStyle w:val="Emphasis"/>
          <w:rFonts w:asciiTheme="majorHAnsi" w:hAnsiTheme="majorHAnsi" w:cstheme="majorHAnsi"/>
        </w:rPr>
        <w:t>management</w:t>
      </w:r>
      <w:r w:rsidRPr="00E33B3E">
        <w:rPr>
          <w:rStyle w:val="StyleUnderline"/>
          <w:rFonts w:asciiTheme="majorHAnsi" w:hAnsiTheme="majorHAnsi" w:cstheme="majorHAnsi"/>
        </w:rPr>
        <w:t xml:space="preserve">; and a lack of regulatory mechanisms both </w:t>
      </w:r>
      <w:r w:rsidRPr="00E33B3E">
        <w:rPr>
          <w:rStyle w:val="StyleUnderline"/>
          <w:rFonts w:asciiTheme="majorHAnsi" w:hAnsiTheme="majorHAnsi" w:cstheme="majorHAnsi"/>
          <w:highlight w:val="green"/>
        </w:rPr>
        <w:t>increase the risk</w:t>
      </w:r>
      <w:r w:rsidRPr="00E33B3E">
        <w:rPr>
          <w:rStyle w:val="StyleUnderline"/>
          <w:rFonts w:asciiTheme="majorHAnsi" w:hAnsiTheme="majorHAnsi" w:cstheme="majorHAnsi"/>
        </w:rPr>
        <w:t xml:space="preserve"> </w:t>
      </w:r>
      <w:r w:rsidRPr="00E33B3E">
        <w:rPr>
          <w:rStyle w:val="StyleUnderline"/>
          <w:rFonts w:asciiTheme="majorHAnsi" w:hAnsiTheme="majorHAnsi" w:cstheme="majorHAnsi"/>
          <w:highlight w:val="green"/>
        </w:rPr>
        <w:t>and</w:t>
      </w:r>
      <w:r w:rsidRPr="00E33B3E">
        <w:rPr>
          <w:rStyle w:val="StyleUnderline"/>
          <w:rFonts w:asciiTheme="majorHAnsi" w:hAnsiTheme="majorHAnsi" w:cstheme="majorHAnsi"/>
        </w:rPr>
        <w:t xml:space="preserve"> exacerbate the </w:t>
      </w:r>
      <w:r w:rsidRPr="00E33B3E">
        <w:rPr>
          <w:rStyle w:val="StyleUnderline"/>
          <w:rFonts w:asciiTheme="majorHAnsi" w:hAnsiTheme="majorHAnsi" w:cstheme="majorHAnsi"/>
          <w:highlight w:val="green"/>
        </w:rPr>
        <w:t xml:space="preserve">effects of </w:t>
      </w:r>
      <w:r w:rsidRPr="00E33B3E">
        <w:rPr>
          <w:rStyle w:val="Emphasis"/>
          <w:rFonts w:asciiTheme="majorHAnsi" w:hAnsiTheme="majorHAnsi" w:cstheme="majorHAnsi"/>
          <w:highlight w:val="green"/>
        </w:rPr>
        <w:t>disasters</w:t>
      </w:r>
      <w:r w:rsidRPr="00E33B3E">
        <w:rPr>
          <w:rFonts w:asciiTheme="majorHAnsi" w:hAnsiTheme="majorHAnsi" w:cstheme="majorHAnsi"/>
        </w:rPr>
        <w:t xml:space="preserve"> (Annan 2003). </w:t>
      </w:r>
      <w:r w:rsidRPr="00E33B3E">
        <w:rPr>
          <w:rStyle w:val="StyleUnderline"/>
          <w:rFonts w:asciiTheme="majorHAnsi" w:hAnsiTheme="majorHAnsi" w:cstheme="majorHAnsi"/>
        </w:rPr>
        <w:t xml:space="preserve">These factors are a warning sign for the real possibility of </w:t>
      </w:r>
      <w:r w:rsidRPr="00E33B3E">
        <w:rPr>
          <w:rStyle w:val="Emphasis"/>
          <w:rFonts w:asciiTheme="majorHAnsi" w:hAnsiTheme="majorHAnsi" w:cstheme="majorHAnsi"/>
        </w:rPr>
        <w:t>megacity collapses within coming decades</w:t>
      </w:r>
      <w:r w:rsidRPr="00E33B3E">
        <w:rPr>
          <w:rFonts w:asciiTheme="majorHAnsi" w:hAnsiTheme="majorHAnsi" w:cstheme="majorHAnsi"/>
        </w:rPr>
        <w:t xml:space="preserve">. With the universal spread of smart phones, the consequences will be vividly displayed in real time on news bulletins and social media. Unlike historic calamities, </w:t>
      </w:r>
      <w:r w:rsidRPr="00E33B3E">
        <w:rPr>
          <w:rStyle w:val="StyleUnderline"/>
          <w:rFonts w:asciiTheme="majorHAnsi" w:hAnsiTheme="majorHAnsi" w:cstheme="majorHAnsi"/>
        </w:rPr>
        <w:t xml:space="preserve">the whole world will have a virtual ringside seat as </w:t>
      </w:r>
      <w:r w:rsidRPr="00E33B3E">
        <w:rPr>
          <w:rStyle w:val="Emphasis"/>
          <w:rFonts w:asciiTheme="majorHAnsi" w:hAnsiTheme="majorHAnsi" w:cstheme="majorHAnsi"/>
        </w:rPr>
        <w:t>future urban nightmares unfold.</w:t>
      </w:r>
    </w:p>
    <w:p w14:paraId="39FD7298" w14:textId="533F7421" w:rsidR="0087415D" w:rsidRPr="00E33B3E" w:rsidRDefault="0087415D" w:rsidP="0087415D">
      <w:pPr>
        <w:pStyle w:val="Heading2"/>
        <w:rPr>
          <w:rFonts w:asciiTheme="majorHAnsi" w:hAnsiTheme="majorHAnsi" w:cstheme="majorHAnsi"/>
        </w:rPr>
      </w:pPr>
      <w:r w:rsidRPr="00E33B3E">
        <w:rPr>
          <w:rFonts w:asciiTheme="majorHAnsi" w:hAnsiTheme="majorHAnsi" w:cstheme="majorHAnsi"/>
        </w:rPr>
        <w:lastRenderedPageBreak/>
        <w:t>Case</w:t>
      </w:r>
    </w:p>
    <w:p w14:paraId="4456F1ED" w14:textId="50B89D05" w:rsidR="00B41311" w:rsidRDefault="00B41311" w:rsidP="00B41311">
      <w:pPr>
        <w:pStyle w:val="Heading4"/>
        <w:rPr>
          <w:rFonts w:asciiTheme="majorHAnsi" w:hAnsiTheme="majorHAnsi" w:cstheme="majorHAnsi"/>
        </w:rPr>
      </w:pPr>
      <w:r w:rsidRPr="00E33B3E">
        <w:rPr>
          <w:rFonts w:asciiTheme="majorHAnsi" w:hAnsiTheme="majorHAnsi" w:cstheme="majorHAnsi"/>
        </w:rPr>
        <w:t xml:space="preserve">Reject 1AR theory A] 7-6 Time skew B] NO 3NR so 2ar gets to weigh however they want C] We only have two </w:t>
      </w:r>
      <w:r w:rsidR="00831933" w:rsidRPr="00E33B3E">
        <w:rPr>
          <w:rFonts w:asciiTheme="majorHAnsi" w:hAnsiTheme="majorHAnsi" w:cstheme="majorHAnsi"/>
        </w:rPr>
        <w:t>speeches</w:t>
      </w:r>
      <w:r w:rsidRPr="00E33B3E">
        <w:rPr>
          <w:rFonts w:asciiTheme="majorHAnsi" w:hAnsiTheme="majorHAnsi" w:cstheme="majorHAnsi"/>
        </w:rPr>
        <w:t xml:space="preserve"> to norm over it which means debates become irresolvable and the judge is forced to intervene.</w:t>
      </w:r>
    </w:p>
    <w:p w14:paraId="556CB2D7" w14:textId="380BB875" w:rsidR="002A5353" w:rsidRPr="002A5353" w:rsidRDefault="002A5353" w:rsidP="002A5353">
      <w:pPr>
        <w:pStyle w:val="Heading4"/>
      </w:pPr>
      <w:r>
        <w:t>On nc reasonability – a] haven’t proven our interp is arbitrary b] 2ar solves any 1ar time crunch get last word and ethos</w:t>
      </w:r>
    </w:p>
    <w:p w14:paraId="06CD88DA" w14:textId="1607CCF8" w:rsidR="00831933" w:rsidRDefault="00831933" w:rsidP="00831933"/>
    <w:p w14:paraId="444EFB4B" w14:textId="5E5DC323" w:rsidR="00831933" w:rsidRDefault="00831933" w:rsidP="00831933">
      <w:pPr>
        <w:pStyle w:val="Heading4"/>
      </w:pPr>
      <w:r>
        <w:t xml:space="preserve">Aspec – a] is v ought fallacy </w:t>
      </w:r>
      <w:r w:rsidR="00EE4D80">
        <w:t xml:space="preserve">j bc it is that way rn doesn’t mean it ought to be that way </w:t>
      </w:r>
      <w:r>
        <w:t xml:space="preserve">b] </w:t>
      </w:r>
      <w:r w:rsidRPr="00831933">
        <w:t>The constitutive aim of debate is to test the truth or falsity of the resolution because affirm means to prove true and negate means to deny the truth of</w:t>
      </w:r>
      <w:r>
        <w:t xml:space="preserve"> </w:t>
      </w:r>
    </w:p>
    <w:p w14:paraId="62593C84" w14:textId="60795A72" w:rsidR="00831933" w:rsidRDefault="00831933" w:rsidP="00831933"/>
    <w:p w14:paraId="2A8FB483" w14:textId="3E8D606A" w:rsidR="00831933" w:rsidRPr="00831933" w:rsidRDefault="00831933" w:rsidP="00831933">
      <w:pPr>
        <w:pStyle w:val="Heading4"/>
      </w:pPr>
      <w:r>
        <w:t xml:space="preserve">Use EC – EM incentives an all in on the advantage w extinction ows while never engaging on the fw debate </w:t>
      </w:r>
      <w:r w:rsidR="002A5353">
        <w:t xml:space="preserve">turns their warrant </w:t>
      </w:r>
      <w:r>
        <w:t>b] resolvability – EM is incoherent versus hijacks and devolves back to strength of link proves EC</w:t>
      </w:r>
    </w:p>
    <w:p w14:paraId="3C58CDFE" w14:textId="35E3601E" w:rsidR="00831933" w:rsidRDefault="00831933" w:rsidP="00831933"/>
    <w:p w14:paraId="6EEB2661" w14:textId="4E2C3C04" w:rsidR="00831933" w:rsidRDefault="00831933" w:rsidP="00831933"/>
    <w:p w14:paraId="12074B22" w14:textId="77777777" w:rsidR="00831933" w:rsidRPr="00831933" w:rsidRDefault="00831933" w:rsidP="00831933"/>
    <w:p w14:paraId="6EB252ED" w14:textId="77777777" w:rsidR="0087415D" w:rsidRPr="00E33B3E" w:rsidRDefault="0087415D" w:rsidP="0087415D">
      <w:pPr>
        <w:pStyle w:val="Heading4"/>
        <w:rPr>
          <w:rFonts w:asciiTheme="majorHAnsi" w:hAnsiTheme="majorHAnsi" w:cstheme="majorHAnsi"/>
        </w:rPr>
      </w:pPr>
      <w:r w:rsidRPr="00E33B3E">
        <w:rPr>
          <w:rFonts w:asciiTheme="majorHAnsi" w:hAnsiTheme="majorHAnsi" w:cstheme="majorHAnsi"/>
        </w:rPr>
        <w:t xml:space="preserve">Collision risk is </w:t>
      </w:r>
      <w:r w:rsidRPr="00E33B3E">
        <w:rPr>
          <w:rFonts w:asciiTheme="majorHAnsi" w:hAnsiTheme="majorHAnsi" w:cstheme="majorHAnsi"/>
          <w:u w:val="single"/>
        </w:rPr>
        <w:t>infinitesimally small</w:t>
      </w:r>
    </w:p>
    <w:p w14:paraId="4A2437AC" w14:textId="77777777" w:rsidR="0087415D" w:rsidRPr="00E33B3E" w:rsidRDefault="0087415D" w:rsidP="0087415D">
      <w:pPr>
        <w:rPr>
          <w:rFonts w:asciiTheme="majorHAnsi" w:hAnsiTheme="majorHAnsi" w:cstheme="majorHAnsi"/>
        </w:rPr>
      </w:pPr>
      <w:r w:rsidRPr="00E33B3E">
        <w:rPr>
          <w:rStyle w:val="Style13ptBold"/>
          <w:rFonts w:asciiTheme="majorHAnsi" w:hAnsiTheme="majorHAnsi" w:cstheme="majorHAnsi"/>
        </w:rPr>
        <w:t>Fange 17</w:t>
      </w:r>
      <w:r w:rsidRPr="00E33B3E">
        <w:rPr>
          <w:rFonts w:asciiTheme="majorHAnsi" w:hAnsiTheme="majorHAnsi" w:cstheme="majorHAnsi"/>
        </w:rPr>
        <w:t xml:space="preserve"> Daniel Von Fange 17, Web Application Engineer, Founder and Owner of LeanCoder, Full Stack, Polyglot Web Developer, “Kessler Syndrome is Over Hyped”, 5/21/2017, http://braino.org/essays/kessler_syndrome_is_over_hyped/</w:t>
      </w:r>
    </w:p>
    <w:p w14:paraId="6A7898C6" w14:textId="77777777" w:rsidR="0087415D" w:rsidRPr="00E33B3E" w:rsidRDefault="0087415D" w:rsidP="0087415D">
      <w:pPr>
        <w:rPr>
          <w:rFonts w:asciiTheme="majorHAnsi" w:hAnsiTheme="majorHAnsi" w:cstheme="majorHAnsi"/>
        </w:rPr>
      </w:pPr>
      <w:r w:rsidRPr="00E33B3E">
        <w:rPr>
          <w:rStyle w:val="StyleUnderline"/>
          <w:rFonts w:asciiTheme="majorHAnsi" w:hAnsiTheme="majorHAnsi" w:cstheme="majorHAnsi"/>
        </w:rPr>
        <w:t xml:space="preserve">The orbital area around earth can be broken down into </w:t>
      </w:r>
      <w:r w:rsidRPr="00E33B3E">
        <w:rPr>
          <w:rStyle w:val="StyleUnderline"/>
          <w:rFonts w:asciiTheme="majorHAnsi" w:hAnsiTheme="majorHAnsi" w:cstheme="majorHAnsi"/>
          <w:highlight w:val="green"/>
        </w:rPr>
        <w:t>four regions.</w:t>
      </w:r>
      <w:r w:rsidRPr="00E33B3E">
        <w:rPr>
          <w:rStyle w:val="StyleUnderline"/>
          <w:rFonts w:asciiTheme="majorHAnsi" w:hAnsiTheme="majorHAnsi" w:cstheme="majorHAnsi"/>
        </w:rPr>
        <w:t xml:space="preserve"> </w:t>
      </w:r>
      <w:r w:rsidRPr="00E33B3E">
        <w:rPr>
          <w:rStyle w:val="Emphasis"/>
          <w:rFonts w:asciiTheme="majorHAnsi" w:hAnsiTheme="majorHAnsi" w:cstheme="majorHAnsi"/>
          <w:highlight w:val="green"/>
        </w:rPr>
        <w:t>Low LEO</w:t>
      </w:r>
      <w:r w:rsidRPr="00E33B3E">
        <w:rPr>
          <w:rStyle w:val="StyleUnderline"/>
          <w:rFonts w:asciiTheme="majorHAnsi" w:hAnsiTheme="majorHAnsi" w:cstheme="majorHAnsi"/>
        </w:rPr>
        <w:t xml:space="preserve"> - Up to about 400km. </w:t>
      </w:r>
      <w:r w:rsidRPr="00E33B3E">
        <w:rPr>
          <w:rStyle w:val="StyleUnderline"/>
          <w:rFonts w:asciiTheme="majorHAnsi" w:hAnsiTheme="majorHAnsi" w:cstheme="majorHAnsi"/>
          <w:highlight w:val="green"/>
        </w:rPr>
        <w:t>Things</w:t>
      </w:r>
      <w:r w:rsidRPr="00E33B3E">
        <w:rPr>
          <w:rStyle w:val="StyleUnderline"/>
          <w:rFonts w:asciiTheme="majorHAnsi" w:hAnsiTheme="majorHAnsi" w:cstheme="majorHAnsi"/>
        </w:rPr>
        <w:t xml:space="preserve"> that orbit here </w:t>
      </w:r>
      <w:r w:rsidRPr="00E33B3E">
        <w:rPr>
          <w:rStyle w:val="StyleUnderline"/>
          <w:rFonts w:asciiTheme="majorHAnsi" w:hAnsiTheme="majorHAnsi" w:cstheme="majorHAnsi"/>
          <w:highlight w:val="green"/>
        </w:rPr>
        <w:t>burn up</w:t>
      </w:r>
      <w:r w:rsidRPr="00E33B3E">
        <w:rPr>
          <w:rStyle w:val="StyleUnderline"/>
          <w:rFonts w:asciiTheme="majorHAnsi" w:hAnsiTheme="majorHAnsi" w:cstheme="majorHAnsi"/>
        </w:rPr>
        <w:t xml:space="preserve"> in the earth’s atmosphere quickly - between a few months to two years</w:t>
      </w:r>
      <w:r w:rsidRPr="00E33B3E">
        <w:rPr>
          <w:rFonts w:asciiTheme="majorHAnsi" w:hAnsiTheme="majorHAnsi" w:cstheme="majorHAnsi"/>
        </w:rPr>
        <w:t xml:space="preserve">. The space station operates at the high end of this range. It loses about a kilometer of altitude a month and if not pushed higher every few months, would soon burn up. </w:t>
      </w:r>
      <w:r w:rsidRPr="00E33B3E">
        <w:rPr>
          <w:rStyle w:val="StyleUnderline"/>
          <w:rFonts w:asciiTheme="majorHAnsi" w:hAnsiTheme="majorHAnsi" w:cstheme="majorHAnsi"/>
        </w:rPr>
        <w:t xml:space="preserve">For all practical purposes, Low LEO </w:t>
      </w:r>
      <w:r w:rsidRPr="00E33B3E">
        <w:rPr>
          <w:rStyle w:val="Emphasis"/>
          <w:rFonts w:asciiTheme="majorHAnsi" w:hAnsiTheme="majorHAnsi" w:cstheme="majorHAnsi"/>
        </w:rPr>
        <w:t>doesn’t matter</w:t>
      </w:r>
      <w:r w:rsidRPr="00E33B3E">
        <w:rPr>
          <w:rStyle w:val="StyleUnderline"/>
          <w:rFonts w:asciiTheme="majorHAnsi" w:hAnsiTheme="majorHAnsi" w:cstheme="majorHAnsi"/>
        </w:rPr>
        <w:t xml:space="preserve"> for Kessler Syndrome. If Low LEO was ever full of space junk, we’d just wait</w:t>
      </w:r>
      <w:r w:rsidRPr="00E33B3E">
        <w:rPr>
          <w:rFonts w:asciiTheme="majorHAnsi" w:hAnsiTheme="majorHAnsi" w:cstheme="majorHAnsi"/>
        </w:rPr>
        <w:t xml:space="preserve"> a year and a half, </w:t>
      </w:r>
      <w:r w:rsidRPr="00E33B3E">
        <w:rPr>
          <w:rStyle w:val="StyleUnderline"/>
          <w:rFonts w:asciiTheme="majorHAnsi" w:hAnsiTheme="majorHAnsi" w:cstheme="majorHAnsi"/>
        </w:rPr>
        <w:t>and the problem would be over</w:t>
      </w:r>
      <w:r w:rsidRPr="00E33B3E">
        <w:rPr>
          <w:rFonts w:asciiTheme="majorHAnsi" w:hAnsiTheme="majorHAnsi" w:cstheme="majorHAnsi"/>
        </w:rPr>
        <w:t xml:space="preserve">. </w:t>
      </w:r>
      <w:r w:rsidRPr="00E33B3E">
        <w:rPr>
          <w:rStyle w:val="Emphasis"/>
          <w:rFonts w:asciiTheme="majorHAnsi" w:hAnsiTheme="majorHAnsi" w:cstheme="majorHAnsi"/>
          <w:highlight w:val="green"/>
        </w:rPr>
        <w:t>High LEO</w:t>
      </w:r>
      <w:r w:rsidRPr="00E33B3E">
        <w:rPr>
          <w:rStyle w:val="StyleUnderline"/>
          <w:rFonts w:asciiTheme="majorHAnsi" w:hAnsiTheme="majorHAnsi" w:cstheme="majorHAnsi"/>
        </w:rPr>
        <w:t xml:space="preserve"> - 400km to 2000km. This where </w:t>
      </w:r>
      <w:r w:rsidRPr="00E33B3E">
        <w:rPr>
          <w:rStyle w:val="StyleUnderline"/>
          <w:rFonts w:asciiTheme="majorHAnsi" w:hAnsiTheme="majorHAnsi" w:cstheme="majorHAnsi"/>
          <w:highlight w:val="green"/>
        </w:rPr>
        <w:t>most</w:t>
      </w:r>
      <w:r w:rsidRPr="00E33B3E">
        <w:rPr>
          <w:rStyle w:val="StyleUnderline"/>
          <w:rFonts w:asciiTheme="majorHAnsi" w:hAnsiTheme="majorHAnsi" w:cstheme="majorHAnsi"/>
        </w:rPr>
        <w:t xml:space="preserve"> heavy satellites and most space </w:t>
      </w:r>
      <w:r w:rsidRPr="00E33B3E">
        <w:rPr>
          <w:rStyle w:val="StyleUnderline"/>
          <w:rFonts w:asciiTheme="majorHAnsi" w:hAnsiTheme="majorHAnsi" w:cstheme="majorHAnsi"/>
          <w:highlight w:val="green"/>
        </w:rPr>
        <w:t>junk orbits</w:t>
      </w:r>
      <w:r w:rsidRPr="00E33B3E">
        <w:rPr>
          <w:rFonts w:asciiTheme="majorHAnsi" w:hAnsiTheme="majorHAnsi" w:cstheme="majorHAnsi"/>
        </w:rPr>
        <w:t xml:space="preserve">. The air is thin enough here that satellites only go down slowly, and they have a much farther distance to fall. </w:t>
      </w:r>
      <w:r w:rsidRPr="00E33B3E">
        <w:rPr>
          <w:rStyle w:val="StyleUnderline"/>
          <w:rFonts w:asciiTheme="majorHAnsi" w:hAnsiTheme="majorHAnsi" w:cstheme="majorHAnsi"/>
        </w:rPr>
        <w:t>It can take 50 years for stuff here to get down. This is where Kessler Syndrome could be an issue</w:t>
      </w:r>
      <w:r w:rsidRPr="00E33B3E">
        <w:rPr>
          <w:rFonts w:asciiTheme="majorHAnsi" w:hAnsiTheme="majorHAnsi" w:cstheme="majorHAnsi"/>
        </w:rPr>
        <w:t xml:space="preserve">. </w:t>
      </w:r>
      <w:r w:rsidRPr="00E33B3E">
        <w:rPr>
          <w:rStyle w:val="Emphasis"/>
          <w:rFonts w:asciiTheme="majorHAnsi" w:hAnsiTheme="majorHAnsi" w:cstheme="majorHAnsi"/>
          <w:highlight w:val="green"/>
        </w:rPr>
        <w:t>Mid Orbit</w:t>
      </w:r>
      <w:r w:rsidRPr="00E33B3E">
        <w:rPr>
          <w:rStyle w:val="StyleUnderline"/>
          <w:rFonts w:asciiTheme="majorHAnsi" w:hAnsiTheme="majorHAnsi" w:cstheme="majorHAnsi"/>
          <w:highlight w:val="green"/>
        </w:rPr>
        <w:t xml:space="preserve"> - </w:t>
      </w:r>
      <w:r w:rsidRPr="00E33B3E">
        <w:rPr>
          <w:rStyle w:val="Emphasis"/>
          <w:rFonts w:asciiTheme="majorHAnsi" w:hAnsiTheme="majorHAnsi" w:cstheme="majorHAnsi"/>
        </w:rPr>
        <w:t>GPS</w:t>
      </w:r>
      <w:r w:rsidRPr="00E33B3E">
        <w:rPr>
          <w:rStyle w:val="StyleUnderline"/>
          <w:rFonts w:asciiTheme="majorHAnsi" w:hAnsiTheme="majorHAnsi" w:cstheme="majorHAnsi"/>
        </w:rPr>
        <w:t xml:space="preserve"> satellites and other navigation </w:t>
      </w:r>
      <w:r w:rsidRPr="00E33B3E">
        <w:rPr>
          <w:rStyle w:val="StyleUnderline"/>
          <w:rFonts w:asciiTheme="majorHAnsi" w:hAnsiTheme="majorHAnsi" w:cstheme="majorHAnsi"/>
          <w:highlight w:val="green"/>
        </w:rPr>
        <w:t>sat</w:t>
      </w:r>
      <w:r w:rsidRPr="00E33B3E">
        <w:rPr>
          <w:rStyle w:val="StyleUnderline"/>
          <w:rFonts w:asciiTheme="majorHAnsi" w:hAnsiTheme="majorHAnsi" w:cstheme="majorHAnsi"/>
        </w:rPr>
        <w:t>ellite</w:t>
      </w:r>
      <w:r w:rsidRPr="00E33B3E">
        <w:rPr>
          <w:rStyle w:val="StyleUnderline"/>
          <w:rFonts w:asciiTheme="majorHAnsi" w:hAnsiTheme="majorHAnsi" w:cstheme="majorHAnsi"/>
          <w:highlight w:val="green"/>
        </w:rPr>
        <w:t>s travel here</w:t>
      </w:r>
      <w:r w:rsidRPr="00E33B3E">
        <w:rPr>
          <w:rStyle w:val="StyleUnderline"/>
          <w:rFonts w:asciiTheme="majorHAnsi" w:hAnsiTheme="majorHAnsi" w:cstheme="majorHAnsi"/>
        </w:rPr>
        <w:t xml:space="preserve"> in lonely, long lives. The </w:t>
      </w:r>
      <w:r w:rsidRPr="00E33B3E">
        <w:rPr>
          <w:rStyle w:val="Emphasis"/>
          <w:rFonts w:asciiTheme="majorHAnsi" w:hAnsiTheme="majorHAnsi" w:cstheme="majorHAnsi"/>
          <w:highlight w:val="green"/>
        </w:rPr>
        <w:t>volume</w:t>
      </w:r>
      <w:r w:rsidRPr="00E33B3E">
        <w:rPr>
          <w:rStyle w:val="Emphasis"/>
          <w:rFonts w:asciiTheme="majorHAnsi" w:hAnsiTheme="majorHAnsi" w:cstheme="majorHAnsi"/>
        </w:rPr>
        <w:t xml:space="preserve"> of space </w:t>
      </w:r>
      <w:r w:rsidRPr="00E33B3E">
        <w:rPr>
          <w:rStyle w:val="Emphasis"/>
          <w:rFonts w:asciiTheme="majorHAnsi" w:hAnsiTheme="majorHAnsi" w:cstheme="majorHAnsi"/>
          <w:highlight w:val="green"/>
        </w:rPr>
        <w:t>is so huge</w:t>
      </w:r>
      <w:r w:rsidRPr="00E33B3E">
        <w:rPr>
          <w:rStyle w:val="StyleUnderline"/>
          <w:rFonts w:asciiTheme="majorHAnsi" w:hAnsiTheme="majorHAnsi" w:cstheme="majorHAnsi"/>
          <w:highlight w:val="green"/>
        </w:rPr>
        <w:t>, and</w:t>
      </w:r>
      <w:r w:rsidRPr="00E33B3E">
        <w:rPr>
          <w:rStyle w:val="StyleUnderline"/>
          <w:rFonts w:asciiTheme="majorHAnsi" w:hAnsiTheme="majorHAnsi" w:cstheme="majorHAnsi"/>
        </w:rPr>
        <w:t xml:space="preserve"> the </w:t>
      </w:r>
      <w:r w:rsidRPr="00E33B3E">
        <w:rPr>
          <w:rStyle w:val="Emphasis"/>
          <w:rFonts w:asciiTheme="majorHAnsi" w:hAnsiTheme="majorHAnsi" w:cstheme="majorHAnsi"/>
          <w:highlight w:val="green"/>
        </w:rPr>
        <w:t>number of sat</w:t>
      </w:r>
      <w:r w:rsidRPr="00E33B3E">
        <w:rPr>
          <w:rStyle w:val="Emphasis"/>
          <w:rFonts w:asciiTheme="majorHAnsi" w:hAnsiTheme="majorHAnsi" w:cstheme="majorHAnsi"/>
        </w:rPr>
        <w:t>ellite</w:t>
      </w:r>
      <w:r w:rsidRPr="00E33B3E">
        <w:rPr>
          <w:rStyle w:val="Emphasis"/>
          <w:rFonts w:asciiTheme="majorHAnsi" w:hAnsiTheme="majorHAnsi" w:cstheme="majorHAnsi"/>
          <w:highlight w:val="green"/>
        </w:rPr>
        <w:t>s so few</w:t>
      </w:r>
      <w:r w:rsidRPr="00E33B3E">
        <w:rPr>
          <w:rStyle w:val="StyleUnderline"/>
          <w:rFonts w:asciiTheme="majorHAnsi" w:hAnsiTheme="majorHAnsi" w:cstheme="majorHAnsi"/>
        </w:rPr>
        <w:t xml:space="preserve">, that </w:t>
      </w:r>
      <w:r w:rsidRPr="00E33B3E">
        <w:rPr>
          <w:rStyle w:val="StyleUnderline"/>
          <w:rFonts w:asciiTheme="majorHAnsi" w:hAnsiTheme="majorHAnsi" w:cstheme="majorHAnsi"/>
          <w:highlight w:val="green"/>
        </w:rPr>
        <w:t xml:space="preserve">we </w:t>
      </w:r>
      <w:r w:rsidRPr="00E33B3E">
        <w:rPr>
          <w:rStyle w:val="Emphasis"/>
          <w:rFonts w:asciiTheme="majorHAnsi" w:hAnsiTheme="majorHAnsi" w:cstheme="majorHAnsi"/>
          <w:highlight w:val="green"/>
        </w:rPr>
        <w:t>don’t</w:t>
      </w:r>
      <w:r w:rsidRPr="00E33B3E">
        <w:rPr>
          <w:rStyle w:val="Emphasis"/>
          <w:rFonts w:asciiTheme="majorHAnsi" w:hAnsiTheme="majorHAnsi" w:cstheme="majorHAnsi"/>
        </w:rPr>
        <w:t xml:space="preserve"> need to </w:t>
      </w:r>
      <w:r w:rsidRPr="00E33B3E">
        <w:rPr>
          <w:rStyle w:val="Emphasis"/>
          <w:rFonts w:asciiTheme="majorHAnsi" w:hAnsiTheme="majorHAnsi" w:cstheme="majorHAnsi"/>
          <w:highlight w:val="green"/>
        </w:rPr>
        <w:t>worry</w:t>
      </w:r>
      <w:r w:rsidRPr="00E33B3E">
        <w:rPr>
          <w:rStyle w:val="StyleUnderline"/>
          <w:rFonts w:asciiTheme="majorHAnsi" w:hAnsiTheme="majorHAnsi" w:cstheme="majorHAnsi"/>
        </w:rPr>
        <w:t xml:space="preserve"> about Kessler </w:t>
      </w:r>
      <w:r w:rsidRPr="00E33B3E">
        <w:rPr>
          <w:rStyle w:val="Emphasis"/>
          <w:rFonts w:asciiTheme="majorHAnsi" w:hAnsiTheme="majorHAnsi" w:cstheme="majorHAnsi"/>
        </w:rPr>
        <w:t>here</w:t>
      </w:r>
      <w:r w:rsidRPr="00E33B3E">
        <w:rPr>
          <w:rFonts w:asciiTheme="majorHAnsi" w:hAnsiTheme="majorHAnsi" w:cstheme="majorHAnsi"/>
        </w:rPr>
        <w:t xml:space="preserve">. </w:t>
      </w:r>
      <w:r w:rsidRPr="00E33B3E">
        <w:rPr>
          <w:rStyle w:val="Emphasis"/>
          <w:rFonts w:asciiTheme="majorHAnsi" w:hAnsiTheme="majorHAnsi" w:cstheme="majorHAnsi"/>
        </w:rPr>
        <w:t>GEO</w:t>
      </w:r>
      <w:r w:rsidRPr="00E33B3E">
        <w:rPr>
          <w:rStyle w:val="StyleUnderline"/>
          <w:rFonts w:asciiTheme="majorHAnsi" w:hAnsiTheme="majorHAnsi" w:cstheme="majorHAnsi"/>
        </w:rPr>
        <w:t xml:space="preserve"> - If you put a satellite far enough out from earth, the speed that the satellite travels around the earth will match the speed of the surface of the earth rotating under it</w:t>
      </w:r>
      <w:r w:rsidRPr="00E33B3E">
        <w:rPr>
          <w:rFonts w:asciiTheme="majorHAnsi" w:hAnsiTheme="majorHAnsi" w:cstheme="majorHAnsi"/>
        </w:rPr>
        <w:t xml:space="preserve">. From the ground, the satellite will appear to hang motionless. Usually the geostationary orbit is used by big weather satellites and big TV broadcasting satellites. (This apparent </w:t>
      </w:r>
      <w:r w:rsidRPr="00E33B3E">
        <w:rPr>
          <w:rFonts w:asciiTheme="majorHAnsi" w:hAnsiTheme="majorHAnsi" w:cstheme="majorHAnsi"/>
        </w:rPr>
        <w:lastRenderedPageBreak/>
        <w:t xml:space="preserve">motionlessness is why satellite TV dishes can be mounted pointing in a fixed direction. You can find approximate south just by looking around at the dishes in your northern hemisphere neighborhood.) For Kessler purposes, </w:t>
      </w:r>
      <w:r w:rsidRPr="00E33B3E">
        <w:rPr>
          <w:rStyle w:val="StyleUnderline"/>
          <w:rFonts w:asciiTheme="majorHAnsi" w:hAnsiTheme="majorHAnsi" w:cstheme="majorHAnsi"/>
        </w:rPr>
        <w:t>GEO orbit is roughly a ring 384,400 km around. However, all</w:t>
      </w:r>
      <w:r w:rsidRPr="00E33B3E">
        <w:rPr>
          <w:rFonts w:asciiTheme="majorHAnsi" w:hAnsiTheme="majorHAnsi" w:cstheme="majorHAnsi"/>
        </w:rPr>
        <w:t xml:space="preserve"> the </w:t>
      </w:r>
      <w:r w:rsidRPr="00E33B3E">
        <w:rPr>
          <w:rStyle w:val="StyleUnderline"/>
          <w:rFonts w:asciiTheme="majorHAnsi" w:hAnsiTheme="majorHAnsi" w:cstheme="majorHAnsi"/>
          <w:highlight w:val="green"/>
        </w:rPr>
        <w:t>sat</w:t>
      </w:r>
      <w:r w:rsidRPr="00E33B3E">
        <w:rPr>
          <w:rStyle w:val="StyleUnderline"/>
          <w:rFonts w:asciiTheme="majorHAnsi" w:hAnsiTheme="majorHAnsi" w:cstheme="majorHAnsi"/>
        </w:rPr>
        <w:t>ellite</w:t>
      </w:r>
      <w:r w:rsidRPr="00E33B3E">
        <w:rPr>
          <w:rStyle w:val="StyleUnderline"/>
          <w:rFonts w:asciiTheme="majorHAnsi" w:hAnsiTheme="majorHAnsi" w:cstheme="majorHAnsi"/>
          <w:highlight w:val="green"/>
        </w:rPr>
        <w:t>s</w:t>
      </w:r>
      <w:r w:rsidRPr="00E33B3E">
        <w:rPr>
          <w:rStyle w:val="StyleUnderline"/>
          <w:rFonts w:asciiTheme="majorHAnsi" w:hAnsiTheme="majorHAnsi" w:cstheme="majorHAnsi"/>
        </w:rPr>
        <w:t xml:space="preserve"> here are </w:t>
      </w:r>
      <w:r w:rsidRPr="00E33B3E">
        <w:rPr>
          <w:rStyle w:val="StyleUnderline"/>
          <w:rFonts w:asciiTheme="majorHAnsi" w:hAnsiTheme="majorHAnsi" w:cstheme="majorHAnsi"/>
          <w:highlight w:val="green"/>
        </w:rPr>
        <w:t>moving the same</w:t>
      </w:r>
      <w:r w:rsidRPr="00E33B3E">
        <w:rPr>
          <w:rStyle w:val="StyleUnderline"/>
          <w:rFonts w:asciiTheme="majorHAnsi" w:hAnsiTheme="majorHAnsi" w:cstheme="majorHAnsi"/>
        </w:rPr>
        <w:t xml:space="preserve"> direction at the same </w:t>
      </w:r>
      <w:r w:rsidRPr="00E33B3E">
        <w:rPr>
          <w:rStyle w:val="StyleUnderline"/>
          <w:rFonts w:asciiTheme="majorHAnsi" w:hAnsiTheme="majorHAnsi" w:cstheme="majorHAnsi"/>
          <w:highlight w:val="green"/>
        </w:rPr>
        <w:t>speed</w:t>
      </w:r>
      <w:r w:rsidRPr="00E33B3E">
        <w:rPr>
          <w:rStyle w:val="StyleUnderline"/>
          <w:rFonts w:asciiTheme="majorHAnsi" w:hAnsiTheme="majorHAnsi" w:cstheme="majorHAnsi"/>
        </w:rPr>
        <w:t xml:space="preserve"> - debris doesn’t get free velocity</w:t>
      </w:r>
      <w:r w:rsidRPr="00E33B3E">
        <w:rPr>
          <w:rFonts w:asciiTheme="majorHAnsi" w:hAnsiTheme="majorHAnsi" w:cstheme="majorHAnsi"/>
        </w:rPr>
        <w:t xml:space="preserve"> from the speed of the satellites. </w:t>
      </w:r>
      <w:r w:rsidRPr="00E33B3E">
        <w:rPr>
          <w:rStyle w:val="StyleUnderline"/>
          <w:rFonts w:asciiTheme="majorHAnsi" w:hAnsiTheme="majorHAnsi" w:cstheme="majorHAnsi"/>
        </w:rPr>
        <w:t xml:space="preserve">Also, it’s quite expensive to get a satellite here, and so there aren’t many, only about </w:t>
      </w:r>
      <w:r w:rsidRPr="00E33B3E">
        <w:rPr>
          <w:rStyle w:val="Emphasis"/>
          <w:rFonts w:asciiTheme="majorHAnsi" w:hAnsiTheme="majorHAnsi" w:cstheme="majorHAnsi"/>
          <w:highlight w:val="green"/>
        </w:rPr>
        <w:t>one</w:t>
      </w:r>
      <w:r w:rsidRPr="00E33B3E">
        <w:rPr>
          <w:rStyle w:val="Emphasis"/>
          <w:rFonts w:asciiTheme="majorHAnsi" w:hAnsiTheme="majorHAnsi" w:cstheme="majorHAnsi"/>
        </w:rPr>
        <w:t xml:space="preserve"> satellite </w:t>
      </w:r>
      <w:r w:rsidRPr="00E33B3E">
        <w:rPr>
          <w:rStyle w:val="Emphasis"/>
          <w:rFonts w:asciiTheme="majorHAnsi" w:hAnsiTheme="majorHAnsi" w:cstheme="majorHAnsi"/>
          <w:highlight w:val="green"/>
        </w:rPr>
        <w:t>per 1000km</w:t>
      </w:r>
      <w:r w:rsidRPr="00E33B3E">
        <w:rPr>
          <w:rStyle w:val="StyleUnderline"/>
          <w:rFonts w:asciiTheme="majorHAnsi" w:hAnsiTheme="majorHAnsi" w:cstheme="majorHAnsi"/>
        </w:rPr>
        <w:t xml:space="preserve"> of the ring. Kessler is </w:t>
      </w:r>
      <w:r w:rsidRPr="00E33B3E">
        <w:rPr>
          <w:rStyle w:val="Emphasis"/>
          <w:rFonts w:asciiTheme="majorHAnsi" w:hAnsiTheme="majorHAnsi" w:cstheme="majorHAnsi"/>
          <w:highlight w:val="green"/>
        </w:rPr>
        <w:t>not a problem</w:t>
      </w:r>
      <w:r w:rsidRPr="00E33B3E">
        <w:rPr>
          <w:rStyle w:val="StyleUnderline"/>
          <w:rFonts w:asciiTheme="majorHAnsi" w:hAnsiTheme="majorHAnsi" w:cstheme="majorHAnsi"/>
        </w:rPr>
        <w:t xml:space="preserve"> here</w:t>
      </w:r>
      <w:r w:rsidRPr="00E33B3E">
        <w:rPr>
          <w:rFonts w:asciiTheme="majorHAnsi" w:hAnsiTheme="majorHAnsi" w:cstheme="majorHAnsi"/>
        </w:rPr>
        <w:t xml:space="preserve">. How bad could Kessler Syndrome in High LEO be? Let’s </w:t>
      </w:r>
      <w:r w:rsidRPr="00E33B3E">
        <w:rPr>
          <w:rStyle w:val="StyleUnderline"/>
          <w:rFonts w:asciiTheme="majorHAnsi" w:hAnsiTheme="majorHAnsi" w:cstheme="majorHAnsi"/>
        </w:rPr>
        <w:t xml:space="preserve">imagine a </w:t>
      </w:r>
      <w:r w:rsidRPr="00E33B3E">
        <w:rPr>
          <w:rStyle w:val="Emphasis"/>
          <w:rFonts w:asciiTheme="majorHAnsi" w:hAnsiTheme="majorHAnsi" w:cstheme="majorHAnsi"/>
          <w:highlight w:val="green"/>
        </w:rPr>
        <w:t>worst case</w:t>
      </w:r>
      <w:r w:rsidRPr="00E33B3E">
        <w:rPr>
          <w:rStyle w:val="StyleUnderline"/>
          <w:rFonts w:asciiTheme="majorHAnsi" w:hAnsiTheme="majorHAnsi" w:cstheme="majorHAnsi"/>
          <w:highlight w:val="green"/>
        </w:rPr>
        <w:t xml:space="preserve"> scenario</w:t>
      </w:r>
      <w:r w:rsidRPr="00E33B3E">
        <w:rPr>
          <w:rFonts w:asciiTheme="majorHAnsi" w:hAnsiTheme="majorHAnsi" w:cstheme="majorHAnsi"/>
        </w:rPr>
        <w:t xml:space="preserve">. </w:t>
      </w:r>
      <w:r w:rsidRPr="00E33B3E">
        <w:rPr>
          <w:rStyle w:val="StyleUnderline"/>
          <w:rFonts w:asciiTheme="majorHAnsi" w:hAnsiTheme="majorHAnsi" w:cstheme="majorHAnsi"/>
        </w:rPr>
        <w:t>An evil alien</w:t>
      </w:r>
      <w:r w:rsidRPr="00E33B3E">
        <w:rPr>
          <w:rFonts w:asciiTheme="majorHAnsi" w:hAnsiTheme="majorHAnsi" w:cstheme="majorHAnsi"/>
        </w:rPr>
        <w:t xml:space="preserve"> intelligence </w:t>
      </w:r>
      <w:r w:rsidRPr="00E33B3E">
        <w:rPr>
          <w:rStyle w:val="StyleUnderline"/>
          <w:rFonts w:asciiTheme="majorHAnsi" w:hAnsiTheme="majorHAnsi" w:cstheme="majorHAnsi"/>
        </w:rPr>
        <w:t xml:space="preserve">chops up everything in High LEO, </w:t>
      </w:r>
      <w:r w:rsidRPr="00E33B3E">
        <w:rPr>
          <w:rStyle w:val="Emphasis"/>
          <w:rFonts w:asciiTheme="majorHAnsi" w:hAnsiTheme="majorHAnsi" w:cstheme="majorHAnsi"/>
        </w:rPr>
        <w:t>turn</w:t>
      </w:r>
      <w:r w:rsidRPr="00E33B3E">
        <w:rPr>
          <w:rStyle w:val="StyleUnderline"/>
          <w:rFonts w:asciiTheme="majorHAnsi" w:hAnsiTheme="majorHAnsi" w:cstheme="majorHAnsi"/>
        </w:rPr>
        <w:t>ing it into 1cm cubes of death</w:t>
      </w:r>
      <w:r w:rsidRPr="00E33B3E">
        <w:rPr>
          <w:rFonts w:asciiTheme="majorHAnsi" w:hAnsiTheme="majorHAnsi" w:cstheme="majorHAnsi"/>
        </w:rPr>
        <w:t xml:space="preserve"> orbiting at 1000km, </w:t>
      </w:r>
      <w:r w:rsidRPr="00E33B3E">
        <w:rPr>
          <w:rStyle w:val="StyleUnderline"/>
          <w:rFonts w:asciiTheme="majorHAnsi" w:hAnsiTheme="majorHAnsi" w:cstheme="majorHAnsi"/>
        </w:rPr>
        <w:t>spread</w:t>
      </w:r>
      <w:r w:rsidRPr="00E33B3E">
        <w:rPr>
          <w:rFonts w:asciiTheme="majorHAnsi" w:hAnsiTheme="majorHAnsi" w:cstheme="majorHAnsi"/>
        </w:rPr>
        <w:t xml:space="preserve"> as </w:t>
      </w:r>
      <w:r w:rsidRPr="00E33B3E">
        <w:rPr>
          <w:rStyle w:val="StyleUnderline"/>
          <w:rFonts w:asciiTheme="majorHAnsi" w:hAnsiTheme="majorHAnsi" w:cstheme="majorHAnsi"/>
        </w:rPr>
        <w:t>evenly</w:t>
      </w:r>
      <w:r w:rsidRPr="00E33B3E">
        <w:rPr>
          <w:rFonts w:asciiTheme="majorHAnsi" w:hAnsiTheme="majorHAnsi" w:cstheme="majorHAnsi"/>
        </w:rPr>
        <w:t xml:space="preserve"> across the surface of this sphere as orbital mechanics would allow. </w:t>
      </w:r>
      <w:r w:rsidRPr="00E33B3E">
        <w:rPr>
          <w:rStyle w:val="StyleUnderline"/>
          <w:rFonts w:asciiTheme="majorHAnsi" w:hAnsiTheme="majorHAnsi" w:cstheme="majorHAnsi"/>
        </w:rPr>
        <w:t xml:space="preserve">Is humanity cut off from space? </w:t>
      </w:r>
      <w:r w:rsidRPr="00E33B3E">
        <w:rPr>
          <w:rFonts w:asciiTheme="majorHAnsi" w:hAnsiTheme="majorHAnsi" w:cstheme="majorHAnsi"/>
        </w:rPr>
        <w:t xml:space="preserve">I’m guessing </w:t>
      </w:r>
      <w:r w:rsidRPr="00E33B3E">
        <w:rPr>
          <w:rStyle w:val="StyleUnderline"/>
          <w:rFonts w:asciiTheme="majorHAnsi" w:hAnsiTheme="majorHAnsi" w:cstheme="majorHAnsi"/>
        </w:rPr>
        <w:t>the world has launched</w:t>
      </w:r>
      <w:r w:rsidRPr="00E33B3E">
        <w:rPr>
          <w:rFonts w:asciiTheme="majorHAnsi" w:hAnsiTheme="majorHAnsi" w:cstheme="majorHAnsi"/>
        </w:rPr>
        <w:t xml:space="preserve"> about </w:t>
      </w:r>
      <w:r w:rsidRPr="00E33B3E">
        <w:rPr>
          <w:rStyle w:val="StyleUnderline"/>
          <w:rFonts w:asciiTheme="majorHAnsi" w:hAnsiTheme="majorHAnsi" w:cstheme="majorHAnsi"/>
        </w:rPr>
        <w:t>10,000 tons of satellites total</w:t>
      </w:r>
      <w:r w:rsidRPr="00E33B3E">
        <w:rPr>
          <w:rFonts w:asciiTheme="majorHAnsi" w:hAnsiTheme="majorHAnsi" w:cstheme="majorHAnsi"/>
        </w:rPr>
        <w:t xml:space="preserve">. For guessing purposes, </w:t>
      </w:r>
      <w:r w:rsidRPr="00E33B3E">
        <w:rPr>
          <w:rStyle w:val="StyleUnderline"/>
          <w:rFonts w:asciiTheme="majorHAnsi" w:hAnsiTheme="majorHAnsi" w:cstheme="majorHAnsi"/>
        </w:rPr>
        <w:t>I’ll assume 2,500 tons of satellites</w:t>
      </w:r>
      <w:r w:rsidRPr="00E33B3E">
        <w:rPr>
          <w:rFonts w:asciiTheme="majorHAnsi" w:hAnsiTheme="majorHAnsi" w:cstheme="majorHAnsi"/>
        </w:rPr>
        <w:t xml:space="preserve"> and junk </w:t>
      </w:r>
      <w:r w:rsidRPr="00E33B3E">
        <w:rPr>
          <w:rStyle w:val="StyleUnderline"/>
          <w:rFonts w:asciiTheme="majorHAnsi" w:hAnsiTheme="majorHAnsi" w:cstheme="majorHAnsi"/>
        </w:rPr>
        <w:t>currently in High LEO</w:t>
      </w:r>
      <w:r w:rsidRPr="00E33B3E">
        <w:rPr>
          <w:rFonts w:asciiTheme="majorHAnsi" w:hAnsiTheme="majorHAnsi" w:cstheme="majorHAnsi"/>
        </w:rPr>
        <w:t xml:space="preserve">. If satellites are made of aluminum, with a density of 2.70 g/cm3, </w:t>
      </w:r>
      <w:r w:rsidRPr="00E33B3E">
        <w:rPr>
          <w:rStyle w:val="StyleUnderline"/>
          <w:rFonts w:asciiTheme="majorHAnsi" w:hAnsiTheme="majorHAnsi" w:cstheme="majorHAnsi"/>
        </w:rPr>
        <w:t xml:space="preserve">then that’s </w:t>
      </w:r>
      <w:r w:rsidRPr="00E33B3E">
        <w:rPr>
          <w:rStyle w:val="Emphasis"/>
          <w:rFonts w:asciiTheme="majorHAnsi" w:hAnsiTheme="majorHAnsi" w:cstheme="majorHAnsi"/>
        </w:rPr>
        <w:t>839,985,870 1cm cubes</w:t>
      </w:r>
      <w:r w:rsidRPr="00E33B3E">
        <w:rPr>
          <w:rFonts w:asciiTheme="majorHAnsi" w:hAnsiTheme="majorHAnsi" w:cstheme="majorHAnsi"/>
        </w:rPr>
        <w:t xml:space="preserve">. A sphere for an orbit of 1,000km has a surface area of 682,752,000 square KM. So </w:t>
      </w:r>
      <w:r w:rsidRPr="00E33B3E">
        <w:rPr>
          <w:rStyle w:val="StyleUnderline"/>
          <w:rFonts w:asciiTheme="majorHAnsi" w:hAnsiTheme="majorHAnsi" w:cstheme="majorHAnsi"/>
        </w:rPr>
        <w:t>there would be one cube</w:t>
      </w:r>
      <w:r w:rsidRPr="00E33B3E">
        <w:rPr>
          <w:rFonts w:asciiTheme="majorHAnsi" w:hAnsiTheme="majorHAnsi" w:cstheme="majorHAnsi"/>
        </w:rPr>
        <w:t xml:space="preserve"> of junk </w:t>
      </w:r>
      <w:r w:rsidRPr="00E33B3E">
        <w:rPr>
          <w:rStyle w:val="StyleUnderline"/>
          <w:rFonts w:asciiTheme="majorHAnsi" w:hAnsiTheme="majorHAnsi" w:cstheme="majorHAnsi"/>
        </w:rPr>
        <w:t xml:space="preserve">per .81 square KM. If a rocket traveled through that, its </w:t>
      </w:r>
      <w:r w:rsidRPr="00E33B3E">
        <w:rPr>
          <w:rStyle w:val="StyleUnderline"/>
          <w:rFonts w:asciiTheme="majorHAnsi" w:hAnsiTheme="majorHAnsi" w:cstheme="majorHAnsi"/>
          <w:highlight w:val="green"/>
        </w:rPr>
        <w:t>odds of hitting</w:t>
      </w:r>
      <w:r w:rsidRPr="00E33B3E">
        <w:rPr>
          <w:rStyle w:val="StyleUnderline"/>
          <w:rFonts w:asciiTheme="majorHAnsi" w:hAnsiTheme="majorHAnsi" w:cstheme="majorHAnsi"/>
        </w:rPr>
        <w:t xml:space="preserve"> that cube </w:t>
      </w:r>
      <w:r w:rsidRPr="00E33B3E">
        <w:rPr>
          <w:rStyle w:val="StyleUnderline"/>
          <w:rFonts w:asciiTheme="majorHAnsi" w:hAnsiTheme="majorHAnsi" w:cstheme="majorHAnsi"/>
          <w:highlight w:val="green"/>
        </w:rPr>
        <w:t xml:space="preserve">are </w:t>
      </w:r>
      <w:r w:rsidRPr="00E33B3E">
        <w:rPr>
          <w:rStyle w:val="Emphasis"/>
          <w:rFonts w:asciiTheme="majorHAnsi" w:hAnsiTheme="majorHAnsi" w:cstheme="majorHAnsi"/>
          <w:highlight w:val="green"/>
        </w:rPr>
        <w:t xml:space="preserve">tiny </w:t>
      </w:r>
      <w:r w:rsidRPr="00E33B3E">
        <w:rPr>
          <w:rStyle w:val="Emphasis"/>
          <w:rFonts w:asciiTheme="majorHAnsi" w:hAnsiTheme="majorHAnsi" w:cstheme="majorHAnsi"/>
        </w:rPr>
        <w:t>- less than 1 in 10,000</w:t>
      </w:r>
      <w:r w:rsidRPr="00E33B3E">
        <w:rPr>
          <w:rFonts w:asciiTheme="majorHAnsi" w:hAnsiTheme="majorHAnsi" w:cstheme="majorHAnsi"/>
        </w:rPr>
        <w:t>.</w:t>
      </w:r>
    </w:p>
    <w:p w14:paraId="2F89D539" w14:textId="77777777" w:rsidR="0087415D" w:rsidRPr="00E33B3E" w:rsidRDefault="0087415D" w:rsidP="0087415D">
      <w:pPr>
        <w:pStyle w:val="Heading4"/>
        <w:rPr>
          <w:rFonts w:asciiTheme="majorHAnsi" w:hAnsiTheme="majorHAnsi" w:cstheme="majorHAnsi"/>
          <w:u w:val="single"/>
        </w:rPr>
      </w:pPr>
      <w:r w:rsidRPr="00E33B3E">
        <w:rPr>
          <w:rFonts w:asciiTheme="majorHAnsi" w:hAnsiTheme="majorHAnsi" w:cstheme="majorHAnsi"/>
        </w:rPr>
        <w:t xml:space="preserve">Low risk of collisions – it’s </w:t>
      </w:r>
      <w:r w:rsidRPr="00E33B3E">
        <w:rPr>
          <w:rFonts w:asciiTheme="majorHAnsi" w:hAnsiTheme="majorHAnsi" w:cstheme="majorHAnsi"/>
          <w:u w:val="single"/>
        </w:rPr>
        <w:t>overhyped</w:t>
      </w:r>
    </w:p>
    <w:p w14:paraId="55C5B7C2" w14:textId="77777777" w:rsidR="0087415D" w:rsidRPr="00E33B3E" w:rsidRDefault="0087415D" w:rsidP="0087415D">
      <w:pPr>
        <w:rPr>
          <w:rFonts w:asciiTheme="majorHAnsi" w:hAnsiTheme="majorHAnsi" w:cstheme="majorHAnsi"/>
          <w:sz w:val="20"/>
        </w:rPr>
      </w:pPr>
      <w:r w:rsidRPr="00E33B3E">
        <w:rPr>
          <w:rStyle w:val="Style13ptBold"/>
          <w:rFonts w:asciiTheme="majorHAnsi" w:hAnsiTheme="majorHAnsi" w:cstheme="majorHAnsi"/>
        </w:rPr>
        <w:t>Albrecht 16</w:t>
      </w:r>
      <w:r w:rsidRPr="00E33B3E">
        <w:rPr>
          <w:rFonts w:asciiTheme="majorHAnsi" w:hAnsiTheme="majorHAnsi" w:cstheme="majorHAnsi"/>
        </w:rPr>
        <w:t xml:space="preserve"> [Mark Albrecht, chairman of the board of USSpace LLC, head of the White House National Space Council from 1989 to 1992, and Paul Graziani, CEO and founder of Analytical Graphics, a company that develops software and provides mission assurance through the Commercial Space Operations Center (ComSpOC), Congested space is a serious problem solved by hard work, not hysteria, 2016, https://spacenews.com/op-ed-congested-space-is-a-serious-problem-solved-by-hard-work-not-hysteria/]</w:t>
      </w:r>
    </w:p>
    <w:p w14:paraId="1D277554" w14:textId="77777777" w:rsidR="0087415D" w:rsidRPr="00E33B3E" w:rsidRDefault="0087415D" w:rsidP="0087415D">
      <w:pPr>
        <w:rPr>
          <w:rFonts w:asciiTheme="majorHAnsi" w:hAnsiTheme="majorHAnsi" w:cstheme="majorHAnsi"/>
          <w:b/>
          <w:bCs/>
          <w:u w:val="single"/>
          <w:bdr w:val="single" w:sz="8" w:space="0" w:color="auto"/>
        </w:rPr>
      </w:pPr>
      <w:r w:rsidRPr="00E33B3E">
        <w:rPr>
          <w:rStyle w:val="TitleChar"/>
          <w:rFonts w:asciiTheme="majorHAnsi" w:hAnsiTheme="majorHAnsi" w:cstheme="majorHAnsi"/>
          <w:highlight w:val="green"/>
        </w:rPr>
        <w:t>Popular culture</w:t>
      </w:r>
      <w:r w:rsidRPr="00E33B3E">
        <w:rPr>
          <w:rStyle w:val="TitleChar"/>
          <w:rFonts w:asciiTheme="majorHAnsi" w:hAnsiTheme="majorHAnsi" w:cstheme="majorHAnsi"/>
        </w:rPr>
        <w:t xml:space="preserve"> has </w:t>
      </w:r>
      <w:r w:rsidRPr="00E33B3E">
        <w:rPr>
          <w:rStyle w:val="TitleChar"/>
          <w:rFonts w:asciiTheme="majorHAnsi" w:hAnsiTheme="majorHAnsi" w:cstheme="majorHAnsi"/>
          <w:highlight w:val="green"/>
        </w:rPr>
        <w:t>embraced</w:t>
      </w:r>
      <w:r w:rsidRPr="00E33B3E">
        <w:rPr>
          <w:rStyle w:val="TitleChar"/>
          <w:rFonts w:asciiTheme="majorHAnsi" w:hAnsiTheme="majorHAnsi" w:cstheme="majorHAnsi"/>
        </w:rPr>
        <w:t xml:space="preserve"> the </w:t>
      </w:r>
      <w:r w:rsidRPr="00E33B3E">
        <w:rPr>
          <w:rStyle w:val="TitleChar"/>
          <w:rFonts w:asciiTheme="majorHAnsi" w:hAnsiTheme="majorHAnsi" w:cstheme="majorHAnsi"/>
          <w:highlight w:val="green"/>
        </w:rPr>
        <w:t>risks of collisions in space</w:t>
      </w:r>
      <w:r w:rsidRPr="00E33B3E">
        <w:rPr>
          <w:rStyle w:val="TitleChar"/>
          <w:rFonts w:asciiTheme="majorHAnsi" w:hAnsiTheme="majorHAnsi" w:cstheme="majorHAnsi"/>
        </w:rPr>
        <w:t xml:space="preserve"> in films like Gravity. Some participants have dramatized the issue by producing graphics of Earth and its satellites, which make our planet look like a fuzzy marble, almost obscured by a dense cloud of white pellets</w:t>
      </w:r>
      <w:r w:rsidRPr="00E33B3E">
        <w:rPr>
          <w:rFonts w:asciiTheme="majorHAnsi" w:hAnsiTheme="majorHAnsi" w:cstheme="majorHAnsi"/>
        </w:rPr>
        <w:t xml:space="preserve"> meant to conceptualize space congestion. Unfortunately, for the sake of a good visual, </w:t>
      </w:r>
      <w:r w:rsidRPr="00E33B3E">
        <w:rPr>
          <w:rStyle w:val="TitleChar"/>
          <w:rFonts w:asciiTheme="majorHAnsi" w:hAnsiTheme="majorHAnsi" w:cstheme="majorHAnsi"/>
        </w:rPr>
        <w:t>satellites are depicted as if they were hundreds of miles wide, like the state of Pennsylvania</w:t>
      </w:r>
      <w:r w:rsidRPr="00E33B3E">
        <w:rPr>
          <w:rFonts w:asciiTheme="majorHAnsi" w:hAnsiTheme="majorHAnsi" w:cstheme="majorHAnsi"/>
        </w:rPr>
        <w:t xml:space="preserve"> (for the record, there are no space objects the size of Pennsylvania in orbit). </w:t>
      </w:r>
      <w:r w:rsidRPr="00E33B3E">
        <w:rPr>
          <w:rStyle w:val="TitleChar"/>
          <w:rFonts w:asciiTheme="majorHAnsi" w:hAnsiTheme="majorHAnsi" w:cstheme="majorHAnsi"/>
        </w:rPr>
        <w:t xml:space="preserve">Unfortunately, this is the rule, not the exception, and </w:t>
      </w:r>
      <w:r w:rsidRPr="00E33B3E">
        <w:rPr>
          <w:rStyle w:val="TitleChar"/>
          <w:rFonts w:asciiTheme="majorHAnsi" w:hAnsiTheme="majorHAnsi" w:cstheme="majorHAnsi"/>
          <w:highlight w:val="green"/>
        </w:rPr>
        <w:t>almost all</w:t>
      </w:r>
      <w:r w:rsidRPr="00E33B3E">
        <w:rPr>
          <w:rStyle w:val="TitleChar"/>
          <w:rFonts w:asciiTheme="majorHAnsi" w:hAnsiTheme="majorHAnsi" w:cstheme="majorHAnsi"/>
        </w:rPr>
        <w:t xml:space="preserve"> of these </w:t>
      </w:r>
      <w:r w:rsidRPr="00E33B3E">
        <w:rPr>
          <w:rStyle w:val="TitleChar"/>
          <w:rFonts w:asciiTheme="majorHAnsi" w:hAnsiTheme="majorHAnsi" w:cstheme="majorHAnsi"/>
          <w:highlight w:val="green"/>
        </w:rPr>
        <w:t>articles</w:t>
      </w:r>
      <w:r w:rsidRPr="00E33B3E">
        <w:rPr>
          <w:rStyle w:val="TitleChar"/>
          <w:rFonts w:asciiTheme="majorHAnsi" w:hAnsiTheme="majorHAnsi" w:cstheme="majorHAnsi"/>
        </w:rPr>
        <w:t xml:space="preserve">, movies, graphics, and simulations </w:t>
      </w:r>
      <w:r w:rsidRPr="00E33B3E">
        <w:rPr>
          <w:rStyle w:val="TitleChar"/>
          <w:rFonts w:asciiTheme="majorHAnsi" w:hAnsiTheme="majorHAnsi" w:cstheme="majorHAnsi"/>
          <w:highlight w:val="green"/>
        </w:rPr>
        <w:t xml:space="preserve">are </w:t>
      </w:r>
      <w:r w:rsidRPr="00E33B3E">
        <w:rPr>
          <w:rStyle w:val="Emphasis"/>
          <w:rFonts w:asciiTheme="majorHAnsi" w:hAnsiTheme="majorHAnsi" w:cstheme="majorHAnsi"/>
          <w:highlight w:val="green"/>
        </w:rPr>
        <w:t>exaggerated and misleading</w:t>
      </w:r>
      <w:r w:rsidRPr="00E33B3E">
        <w:rPr>
          <w:rFonts w:asciiTheme="majorHAnsi" w:hAnsiTheme="majorHAnsi" w:cstheme="majorHAnsi"/>
        </w:rPr>
        <w:t xml:space="preserve">. </w:t>
      </w:r>
      <w:r w:rsidRPr="00E33B3E">
        <w:rPr>
          <w:rStyle w:val="TitleChar"/>
          <w:rFonts w:asciiTheme="majorHAnsi" w:hAnsiTheme="majorHAnsi" w:cstheme="majorHAnsi"/>
        </w:rPr>
        <w:t xml:space="preserve">Space </w:t>
      </w:r>
      <w:r w:rsidRPr="00E33B3E">
        <w:rPr>
          <w:rStyle w:val="TitleChar"/>
          <w:rFonts w:asciiTheme="majorHAnsi" w:hAnsiTheme="majorHAnsi" w:cstheme="majorHAnsi"/>
          <w:highlight w:val="green"/>
        </w:rPr>
        <w:t>debris</w:t>
      </w:r>
      <w:r w:rsidRPr="00E33B3E">
        <w:rPr>
          <w:rStyle w:val="TitleChar"/>
          <w:rFonts w:asciiTheme="majorHAnsi" w:hAnsiTheme="majorHAnsi" w:cstheme="majorHAnsi"/>
        </w:rPr>
        <w:t xml:space="preserve"> and collision risk </w:t>
      </w:r>
      <w:r w:rsidRPr="00E33B3E">
        <w:rPr>
          <w:rStyle w:val="TitleChar"/>
          <w:rFonts w:asciiTheme="majorHAnsi" w:hAnsiTheme="majorHAnsi" w:cstheme="majorHAnsi"/>
          <w:highlight w:val="green"/>
        </w:rPr>
        <w:t>is</w:t>
      </w:r>
      <w:r w:rsidRPr="00E33B3E">
        <w:rPr>
          <w:rFonts w:asciiTheme="majorHAnsi" w:hAnsiTheme="majorHAnsi" w:cstheme="majorHAnsi"/>
        </w:rPr>
        <w:t xml:space="preserve"> real, but it </w:t>
      </w:r>
      <w:r w:rsidRPr="00E33B3E">
        <w:rPr>
          <w:rStyle w:val="Emphasis"/>
          <w:rFonts w:asciiTheme="majorHAnsi" w:hAnsiTheme="majorHAnsi" w:cstheme="majorHAnsi"/>
        </w:rPr>
        <w:t>certainly</w:t>
      </w:r>
      <w:r w:rsidRPr="00E33B3E">
        <w:rPr>
          <w:rFonts w:asciiTheme="majorHAnsi" w:hAnsiTheme="majorHAnsi" w:cstheme="majorHAnsi"/>
        </w:rPr>
        <w:t xml:space="preserve"> is </w:t>
      </w:r>
      <w:r w:rsidRPr="00E33B3E">
        <w:rPr>
          <w:rStyle w:val="Emphasis"/>
          <w:rFonts w:asciiTheme="majorHAnsi" w:hAnsiTheme="majorHAnsi" w:cstheme="majorHAnsi"/>
          <w:highlight w:val="green"/>
        </w:rPr>
        <w:t>not a crisis.</w:t>
      </w:r>
      <w:r w:rsidRPr="00E33B3E">
        <w:rPr>
          <w:rStyle w:val="Emphasis"/>
          <w:rFonts w:asciiTheme="majorHAnsi" w:hAnsiTheme="majorHAnsi" w:cstheme="majorHAnsi"/>
        </w:rPr>
        <w:t xml:space="preserve"> </w:t>
      </w:r>
      <w:r w:rsidRPr="00E33B3E">
        <w:rPr>
          <w:rStyle w:val="TitleChar"/>
          <w:rFonts w:asciiTheme="majorHAnsi" w:hAnsiTheme="majorHAnsi" w:cstheme="majorHAnsi"/>
        </w:rPr>
        <w:t xml:space="preserve">So what are </w:t>
      </w:r>
      <w:r w:rsidRPr="00E33B3E">
        <w:rPr>
          <w:rStyle w:val="Emphasis"/>
          <w:rFonts w:asciiTheme="majorHAnsi" w:hAnsiTheme="majorHAnsi" w:cstheme="majorHAnsi"/>
        </w:rPr>
        <w:t>the facts?</w:t>
      </w:r>
      <w:r w:rsidRPr="00E33B3E">
        <w:rPr>
          <w:rStyle w:val="TitleChar"/>
          <w:rFonts w:asciiTheme="majorHAnsi" w:hAnsiTheme="majorHAnsi" w:cstheme="majorHAnsi"/>
        </w:rPr>
        <w:t xml:space="preserve"> </w:t>
      </w:r>
      <w:r w:rsidRPr="00E33B3E">
        <w:rPr>
          <w:rFonts w:asciiTheme="majorHAnsi" w:hAnsiTheme="majorHAnsi" w:cstheme="majorHAnsi"/>
        </w:rPr>
        <w:t xml:space="preserve">On the positive side, </w:t>
      </w:r>
      <w:r w:rsidRPr="00E33B3E">
        <w:rPr>
          <w:rStyle w:val="TitleChar"/>
          <w:rFonts w:asciiTheme="majorHAnsi" w:hAnsiTheme="majorHAnsi" w:cstheme="majorHAnsi"/>
          <w:highlight w:val="green"/>
        </w:rPr>
        <w:t xml:space="preserve">space is </w:t>
      </w:r>
      <w:r w:rsidRPr="00E33B3E">
        <w:rPr>
          <w:rStyle w:val="Emphasis"/>
          <w:rFonts w:asciiTheme="majorHAnsi" w:hAnsiTheme="majorHAnsi" w:cstheme="majorHAnsi"/>
          <w:highlight w:val="green"/>
        </w:rPr>
        <w:t>empty</w:t>
      </w:r>
      <w:r w:rsidRPr="00E33B3E">
        <w:rPr>
          <w:rStyle w:val="TitleChar"/>
          <w:rFonts w:asciiTheme="majorHAnsi" w:hAnsiTheme="majorHAnsi" w:cstheme="majorHAnsi"/>
          <w:highlight w:val="green"/>
        </w:rPr>
        <w:t xml:space="preserve"> and</w:t>
      </w:r>
      <w:r w:rsidRPr="00E33B3E">
        <w:rPr>
          <w:rStyle w:val="TitleChar"/>
          <w:rFonts w:asciiTheme="majorHAnsi" w:hAnsiTheme="majorHAnsi" w:cstheme="majorHAnsi"/>
        </w:rPr>
        <w:t xml:space="preserve"> it is </w:t>
      </w:r>
      <w:r w:rsidRPr="00E33B3E">
        <w:rPr>
          <w:rStyle w:val="Emphasis"/>
          <w:rFonts w:asciiTheme="majorHAnsi" w:hAnsiTheme="majorHAnsi" w:cstheme="majorHAnsi"/>
          <w:highlight w:val="green"/>
        </w:rPr>
        <w:t>vast</w:t>
      </w:r>
      <w:r w:rsidRPr="00E33B3E">
        <w:rPr>
          <w:rFonts w:asciiTheme="majorHAnsi" w:hAnsiTheme="majorHAnsi" w:cstheme="majorHAnsi"/>
        </w:rPr>
        <w:t xml:space="preserve">. </w:t>
      </w:r>
      <w:r w:rsidRPr="00E33B3E">
        <w:rPr>
          <w:rStyle w:val="TitleChar"/>
          <w:rFonts w:asciiTheme="majorHAnsi" w:hAnsiTheme="majorHAnsi" w:cstheme="majorHAnsi"/>
        </w:rPr>
        <w:t xml:space="preserve">At the altitude of the </w:t>
      </w:r>
      <w:r w:rsidRPr="00E33B3E">
        <w:rPr>
          <w:rStyle w:val="Emphasis"/>
          <w:rFonts w:asciiTheme="majorHAnsi" w:hAnsiTheme="majorHAnsi" w:cstheme="majorHAnsi"/>
        </w:rPr>
        <w:t>International Space Station</w:t>
      </w:r>
      <w:r w:rsidRPr="00E33B3E">
        <w:rPr>
          <w:rStyle w:val="TitleChar"/>
          <w:rFonts w:asciiTheme="majorHAnsi" w:hAnsiTheme="majorHAnsi" w:cstheme="majorHAnsi"/>
        </w:rPr>
        <w:t xml:space="preserve">, </w:t>
      </w:r>
      <w:r w:rsidRPr="00E33B3E">
        <w:rPr>
          <w:rStyle w:val="Emphasis"/>
          <w:rFonts w:asciiTheme="majorHAnsi" w:hAnsiTheme="majorHAnsi" w:cstheme="majorHAnsi"/>
          <w:highlight w:val="green"/>
        </w:rPr>
        <w:t>one half a degree</w:t>
      </w:r>
      <w:r w:rsidRPr="00E33B3E">
        <w:rPr>
          <w:rStyle w:val="TitleChar"/>
          <w:rFonts w:asciiTheme="majorHAnsi" w:hAnsiTheme="majorHAnsi" w:cstheme="majorHAnsi"/>
        </w:rPr>
        <w:t xml:space="preserve"> of Earth longitude </w:t>
      </w:r>
      <w:r w:rsidRPr="00E33B3E">
        <w:rPr>
          <w:rStyle w:val="TitleChar"/>
          <w:rFonts w:asciiTheme="majorHAnsi" w:hAnsiTheme="majorHAnsi" w:cstheme="majorHAnsi"/>
          <w:highlight w:val="green"/>
        </w:rPr>
        <w:t>is</w:t>
      </w:r>
      <w:r w:rsidRPr="00E33B3E">
        <w:rPr>
          <w:rStyle w:val="TitleChar"/>
          <w:rFonts w:asciiTheme="majorHAnsi" w:hAnsiTheme="majorHAnsi" w:cstheme="majorHAnsi"/>
        </w:rPr>
        <w:t xml:space="preserve"> almost </w:t>
      </w:r>
      <w:r w:rsidRPr="00E33B3E">
        <w:rPr>
          <w:rStyle w:val="Emphasis"/>
          <w:rFonts w:asciiTheme="majorHAnsi" w:hAnsiTheme="majorHAnsi" w:cstheme="majorHAnsi"/>
          <w:highlight w:val="green"/>
        </w:rPr>
        <w:t>40 miles long</w:t>
      </w:r>
      <w:r w:rsidRPr="00E33B3E">
        <w:rPr>
          <w:rFonts w:asciiTheme="majorHAnsi" w:hAnsiTheme="majorHAnsi" w:cstheme="majorHAnsi"/>
        </w:rPr>
        <w:t xml:space="preserve">. </w:t>
      </w:r>
      <w:r w:rsidRPr="00E33B3E">
        <w:rPr>
          <w:rStyle w:val="TitleChar"/>
          <w:rFonts w:asciiTheme="majorHAnsi" w:hAnsiTheme="majorHAnsi" w:cstheme="majorHAnsi"/>
        </w:rPr>
        <w:t xml:space="preserve">That same </w:t>
      </w:r>
      <w:r w:rsidRPr="00E33B3E">
        <w:rPr>
          <w:rStyle w:val="Emphasis"/>
          <w:rFonts w:asciiTheme="majorHAnsi" w:hAnsiTheme="majorHAnsi" w:cstheme="majorHAnsi"/>
        </w:rPr>
        <w:t>one half a degree at geo</w:t>
      </w:r>
      <w:r w:rsidRPr="00E33B3E">
        <w:rPr>
          <w:rStyle w:val="TitleChar"/>
          <w:rFonts w:asciiTheme="majorHAnsi" w:hAnsiTheme="majorHAnsi" w:cstheme="majorHAnsi"/>
        </w:rPr>
        <w:t>stationary orbit</w:t>
      </w:r>
      <w:r w:rsidRPr="00E33B3E">
        <w:rPr>
          <w:rFonts w:asciiTheme="majorHAnsi" w:hAnsiTheme="majorHAnsi" w:cstheme="majorHAnsi"/>
        </w:rPr>
        <w:t xml:space="preserve">, </w:t>
      </w:r>
      <w:r w:rsidRPr="00E33B3E">
        <w:rPr>
          <w:rStyle w:val="TitleChar"/>
          <w:rFonts w:asciiTheme="majorHAnsi" w:hAnsiTheme="majorHAnsi" w:cstheme="majorHAnsi"/>
        </w:rPr>
        <w:t>some 22,000 miles up</w:t>
      </w:r>
      <w:r w:rsidRPr="00E33B3E">
        <w:rPr>
          <w:rFonts w:asciiTheme="majorHAnsi" w:hAnsiTheme="majorHAnsi" w:cstheme="majorHAnsi"/>
        </w:rPr>
        <w:t xml:space="preserve"> </w:t>
      </w:r>
      <w:r w:rsidRPr="00E33B3E">
        <w:rPr>
          <w:rStyle w:val="TitleChar"/>
          <w:rFonts w:asciiTheme="majorHAnsi" w:hAnsiTheme="majorHAnsi" w:cstheme="majorHAnsi"/>
        </w:rPr>
        <w:t xml:space="preserve">is </w:t>
      </w:r>
      <w:r w:rsidRPr="00E33B3E">
        <w:rPr>
          <w:rStyle w:val="Emphasis"/>
          <w:rFonts w:asciiTheme="majorHAnsi" w:hAnsiTheme="majorHAnsi" w:cstheme="majorHAnsi"/>
        </w:rPr>
        <w:t>over 230 miles long</w:t>
      </w:r>
      <w:r w:rsidRPr="00E33B3E">
        <w:rPr>
          <w:rFonts w:asciiTheme="majorHAnsi" w:hAnsiTheme="majorHAnsi" w:cstheme="majorHAnsi"/>
        </w:rPr>
        <w:t xml:space="preserve">. </w:t>
      </w:r>
      <w:r w:rsidRPr="00E33B3E">
        <w:rPr>
          <w:rStyle w:val="TitleChar"/>
          <w:rFonts w:asciiTheme="majorHAnsi" w:hAnsiTheme="majorHAnsi" w:cstheme="majorHAnsi"/>
        </w:rPr>
        <w:t xml:space="preserve">Generally, </w:t>
      </w:r>
      <w:r w:rsidRPr="00E33B3E">
        <w:rPr>
          <w:rStyle w:val="Emphasis"/>
          <w:rFonts w:asciiTheme="majorHAnsi" w:hAnsiTheme="majorHAnsi" w:cstheme="majorHAnsi"/>
          <w:highlight w:val="green"/>
        </w:rPr>
        <w:t>we don’t</w:t>
      </w:r>
      <w:r w:rsidRPr="00E33B3E">
        <w:rPr>
          <w:rFonts w:asciiTheme="majorHAnsi" w:hAnsiTheme="majorHAnsi" w:cstheme="majorHAnsi"/>
        </w:rPr>
        <w:t xml:space="preserve"> intentionally </w:t>
      </w:r>
      <w:r w:rsidRPr="00E33B3E">
        <w:rPr>
          <w:rStyle w:val="Emphasis"/>
          <w:rFonts w:asciiTheme="majorHAnsi" w:hAnsiTheme="majorHAnsi" w:cstheme="majorHAnsi"/>
          <w:highlight w:val="green"/>
        </w:rPr>
        <w:t>put satellites closer together than one-half degree</w:t>
      </w:r>
      <w:r w:rsidRPr="00E33B3E">
        <w:rPr>
          <w:rFonts w:asciiTheme="majorHAnsi" w:hAnsiTheme="majorHAnsi" w:cstheme="majorHAnsi"/>
        </w:rPr>
        <w:t xml:space="preserve">. </w:t>
      </w:r>
      <w:r w:rsidRPr="00E33B3E">
        <w:rPr>
          <w:rStyle w:val="TitleChar"/>
          <w:rFonts w:asciiTheme="majorHAnsi" w:hAnsiTheme="majorHAnsi" w:cstheme="majorHAnsi"/>
        </w:rPr>
        <w:t xml:space="preserve">That means at </w:t>
      </w:r>
      <w:r w:rsidRPr="00E33B3E">
        <w:rPr>
          <w:rStyle w:val="Emphasis"/>
          <w:rFonts w:asciiTheme="majorHAnsi" w:hAnsiTheme="majorHAnsi" w:cstheme="majorHAnsi"/>
        </w:rPr>
        <w:t>geostationary orbit</w:t>
      </w:r>
      <w:r w:rsidRPr="00E33B3E">
        <w:rPr>
          <w:rStyle w:val="TitleChar"/>
          <w:rFonts w:asciiTheme="majorHAnsi" w:hAnsiTheme="majorHAnsi" w:cstheme="majorHAnsi"/>
        </w:rPr>
        <w:t xml:space="preserve">, they are </w:t>
      </w:r>
      <w:r w:rsidRPr="00E33B3E">
        <w:rPr>
          <w:rStyle w:val="Emphasis"/>
          <w:rFonts w:asciiTheme="majorHAnsi" w:hAnsiTheme="majorHAnsi" w:cstheme="majorHAnsi"/>
        </w:rPr>
        <w:t>no closer than 11 times as far as the eye can see on flat ground or on the sea</w:t>
      </w:r>
      <w:r w:rsidRPr="00E33B3E">
        <w:rPr>
          <w:rFonts w:asciiTheme="majorHAnsi" w:hAnsiTheme="majorHAnsi" w:cstheme="majorHAnsi"/>
        </w:rPr>
        <w:t xml:space="preserve">: </w:t>
      </w:r>
      <w:r w:rsidRPr="00E33B3E">
        <w:rPr>
          <w:rStyle w:val="TitleChar"/>
          <w:rFonts w:asciiTheme="majorHAnsi" w:hAnsiTheme="majorHAnsi" w:cstheme="majorHAnsi"/>
        </w:rPr>
        <w:t xml:space="preserve">That’s </w:t>
      </w:r>
      <w:r w:rsidRPr="00E33B3E">
        <w:rPr>
          <w:rStyle w:val="Emphasis"/>
          <w:rFonts w:asciiTheme="majorHAnsi" w:hAnsiTheme="majorHAnsi" w:cstheme="majorHAnsi"/>
        </w:rPr>
        <w:t>the horizon over the horizon 10 times over</w:t>
      </w:r>
      <w:r w:rsidRPr="00E33B3E">
        <w:rPr>
          <w:rFonts w:asciiTheme="majorHAnsi" w:hAnsiTheme="majorHAnsi" w:cstheme="majorHAnsi"/>
        </w:rPr>
        <w:t xml:space="preserve">. </w:t>
      </w:r>
      <w:r w:rsidRPr="00E33B3E">
        <w:rPr>
          <w:rStyle w:val="TitleChar"/>
          <w:rFonts w:asciiTheme="majorHAnsi" w:hAnsiTheme="majorHAnsi" w:cstheme="majorHAnsi"/>
        </w:rPr>
        <w:t>In addition, other than minute forces like solar winds and sparse bits of atmosphere</w:t>
      </w:r>
      <w:r w:rsidRPr="00E33B3E">
        <w:rPr>
          <w:rFonts w:asciiTheme="majorHAnsi" w:hAnsiTheme="majorHAnsi" w:cstheme="majorHAnsi"/>
        </w:rPr>
        <w:t xml:space="preserve"> that still exist 500 miles up, </w:t>
      </w:r>
      <w:r w:rsidRPr="00E33B3E">
        <w:rPr>
          <w:rStyle w:val="Emphasis"/>
          <w:rFonts w:asciiTheme="majorHAnsi" w:hAnsiTheme="majorHAnsi" w:cstheme="majorHAnsi"/>
          <w:highlight w:val="green"/>
        </w:rPr>
        <w:t>nothing gets in the way of orbiting objects</w:t>
      </w:r>
      <w:r w:rsidRPr="00E33B3E">
        <w:rPr>
          <w:rFonts w:asciiTheme="majorHAnsi" w:hAnsiTheme="majorHAnsi" w:cstheme="majorHAnsi"/>
        </w:rPr>
        <w:t xml:space="preserve"> </w:t>
      </w:r>
      <w:r w:rsidRPr="00E33B3E">
        <w:rPr>
          <w:rStyle w:val="TitleChar"/>
          <w:rFonts w:asciiTheme="majorHAnsi" w:hAnsiTheme="majorHAnsi" w:cstheme="majorHAnsi"/>
          <w:highlight w:val="green"/>
        </w:rPr>
        <w:t>and</w:t>
      </w:r>
      <w:r w:rsidRPr="00E33B3E">
        <w:rPr>
          <w:rStyle w:val="TitleChar"/>
          <w:rFonts w:asciiTheme="majorHAnsi" w:hAnsiTheme="majorHAnsi" w:cstheme="majorHAnsi"/>
        </w:rPr>
        <w:t xml:space="preserve"> </w:t>
      </w:r>
      <w:r w:rsidRPr="00E33B3E">
        <w:rPr>
          <w:rStyle w:val="Emphasis"/>
          <w:rFonts w:asciiTheme="majorHAnsi" w:hAnsiTheme="majorHAnsi" w:cstheme="majorHAnsi"/>
          <w:highlight w:val="green"/>
        </w:rPr>
        <w:t>they behave</w:t>
      </w:r>
      <w:r w:rsidRPr="00E33B3E">
        <w:rPr>
          <w:rStyle w:val="Emphasis"/>
          <w:rFonts w:asciiTheme="majorHAnsi" w:hAnsiTheme="majorHAnsi" w:cstheme="majorHAnsi"/>
        </w:rPr>
        <w:t xml:space="preserve"> quite </w:t>
      </w:r>
      <w:r w:rsidRPr="00E33B3E">
        <w:rPr>
          <w:rStyle w:val="Emphasis"/>
          <w:rFonts w:asciiTheme="majorHAnsi" w:hAnsiTheme="majorHAnsi" w:cstheme="majorHAnsi"/>
          <w:highlight w:val="green"/>
        </w:rPr>
        <w:t>predictably</w:t>
      </w:r>
      <w:r w:rsidRPr="00E33B3E">
        <w:rPr>
          <w:rFonts w:asciiTheme="majorHAnsi" w:hAnsiTheme="majorHAnsi" w:cstheme="majorHAnsi"/>
        </w:rPr>
        <w:t xml:space="preserve">. </w:t>
      </w:r>
      <w:r w:rsidRPr="00E33B3E">
        <w:rPr>
          <w:rStyle w:val="TitleChar"/>
          <w:rFonts w:asciiTheme="majorHAnsi" w:hAnsiTheme="majorHAnsi" w:cstheme="majorHAnsi"/>
        </w:rPr>
        <w:t xml:space="preserve">The </w:t>
      </w:r>
      <w:r w:rsidRPr="00E33B3E">
        <w:rPr>
          <w:rStyle w:val="Emphasis"/>
          <w:rFonts w:asciiTheme="majorHAnsi" w:hAnsiTheme="majorHAnsi" w:cstheme="majorHAnsi"/>
        </w:rPr>
        <w:t>location of the smallest spacecraft</w:t>
      </w:r>
      <w:r w:rsidRPr="00E33B3E">
        <w:rPr>
          <w:rStyle w:val="TitleChar"/>
          <w:rFonts w:asciiTheme="majorHAnsi" w:hAnsiTheme="majorHAnsi" w:cstheme="majorHAnsi"/>
        </w:rPr>
        <w:t xml:space="preserve"> can be </w:t>
      </w:r>
      <w:r w:rsidRPr="00E33B3E">
        <w:rPr>
          <w:rStyle w:val="Emphasis"/>
          <w:rFonts w:asciiTheme="majorHAnsi" w:hAnsiTheme="majorHAnsi" w:cstheme="majorHAnsi"/>
        </w:rPr>
        <w:t>predicated within</w:t>
      </w:r>
      <w:r w:rsidRPr="00E33B3E">
        <w:rPr>
          <w:rFonts w:asciiTheme="majorHAnsi" w:hAnsiTheme="majorHAnsi" w:cstheme="majorHAnsi"/>
        </w:rPr>
        <w:t xml:space="preserve"> a </w:t>
      </w:r>
      <w:r w:rsidRPr="00E33B3E">
        <w:rPr>
          <w:rStyle w:val="Emphasis"/>
          <w:rFonts w:asciiTheme="majorHAnsi" w:hAnsiTheme="majorHAnsi" w:cstheme="majorHAnsi"/>
        </w:rPr>
        <w:t>1,000 feet, 24 hours in advance. Since we first started placing objects into space</w:t>
      </w:r>
      <w:r w:rsidRPr="00E33B3E">
        <w:rPr>
          <w:rFonts w:asciiTheme="majorHAnsi" w:hAnsiTheme="majorHAnsi" w:cstheme="majorHAnsi"/>
        </w:rPr>
        <w:t xml:space="preserve"> </w:t>
      </w:r>
      <w:r w:rsidRPr="00E33B3E">
        <w:rPr>
          <w:rStyle w:val="TitleChar"/>
          <w:rFonts w:asciiTheme="majorHAnsi" w:hAnsiTheme="majorHAnsi" w:cstheme="majorHAnsi"/>
        </w:rPr>
        <w:t xml:space="preserve">there have been </w:t>
      </w:r>
      <w:r w:rsidRPr="00E33B3E">
        <w:rPr>
          <w:rStyle w:val="Emphasis"/>
          <w:rFonts w:asciiTheme="majorHAnsi" w:hAnsiTheme="majorHAnsi" w:cstheme="majorHAnsi"/>
        </w:rPr>
        <w:t>11 known low Earth orbit collisions</w:t>
      </w:r>
      <w:r w:rsidRPr="00E33B3E">
        <w:rPr>
          <w:rFonts w:asciiTheme="majorHAnsi" w:hAnsiTheme="majorHAnsi" w:cstheme="majorHAnsi"/>
        </w:rPr>
        <w:t xml:space="preserve">, </w:t>
      </w:r>
      <w:r w:rsidRPr="00E33B3E">
        <w:rPr>
          <w:rStyle w:val="TitleChar"/>
          <w:rFonts w:asciiTheme="majorHAnsi" w:hAnsiTheme="majorHAnsi" w:cstheme="majorHAnsi"/>
        </w:rPr>
        <w:t xml:space="preserve">and </w:t>
      </w:r>
      <w:r w:rsidRPr="00E33B3E">
        <w:rPr>
          <w:rStyle w:val="Emphasis"/>
          <w:rFonts w:asciiTheme="majorHAnsi" w:hAnsiTheme="majorHAnsi" w:cstheme="majorHAnsi"/>
        </w:rPr>
        <w:t>three</w:t>
      </w:r>
      <w:r w:rsidRPr="00E33B3E">
        <w:rPr>
          <w:rFonts w:asciiTheme="majorHAnsi" w:hAnsiTheme="majorHAnsi" w:cstheme="majorHAnsi"/>
        </w:rPr>
        <w:t xml:space="preserve"> known </w:t>
      </w:r>
      <w:r w:rsidRPr="00E33B3E">
        <w:rPr>
          <w:rStyle w:val="TitleChar"/>
          <w:rFonts w:asciiTheme="majorHAnsi" w:hAnsiTheme="majorHAnsi" w:cstheme="majorHAnsi"/>
        </w:rPr>
        <w:t xml:space="preserve">collisions at geostationary orbit. Think of it: </w:t>
      </w:r>
      <w:r w:rsidRPr="00E33B3E">
        <w:rPr>
          <w:rStyle w:val="Emphasis"/>
          <w:rFonts w:asciiTheme="majorHAnsi" w:hAnsiTheme="majorHAnsi" w:cstheme="majorHAnsi"/>
          <w:highlight w:val="green"/>
        </w:rPr>
        <w:t>135 space shuttle flights</w:t>
      </w:r>
      <w:r w:rsidRPr="00E33B3E">
        <w:rPr>
          <w:rFonts w:asciiTheme="majorHAnsi" w:hAnsiTheme="majorHAnsi" w:cstheme="majorHAnsi"/>
        </w:rPr>
        <w:t xml:space="preserve">, </w:t>
      </w:r>
      <w:r w:rsidRPr="00E33B3E">
        <w:rPr>
          <w:rStyle w:val="Emphasis"/>
          <w:rFonts w:asciiTheme="majorHAnsi" w:hAnsiTheme="majorHAnsi" w:cstheme="majorHAnsi"/>
        </w:rPr>
        <w:t>all of the Apollo</w:t>
      </w:r>
      <w:r w:rsidRPr="00E33B3E">
        <w:rPr>
          <w:rFonts w:asciiTheme="majorHAnsi" w:hAnsiTheme="majorHAnsi" w:cstheme="majorHAnsi"/>
        </w:rPr>
        <w:t xml:space="preserve">, </w:t>
      </w:r>
      <w:r w:rsidRPr="00E33B3E">
        <w:rPr>
          <w:rStyle w:val="Emphasis"/>
          <w:rFonts w:asciiTheme="majorHAnsi" w:hAnsiTheme="majorHAnsi" w:cstheme="majorHAnsi"/>
        </w:rPr>
        <w:t>Gemini</w:t>
      </w:r>
      <w:r w:rsidRPr="00E33B3E">
        <w:rPr>
          <w:rFonts w:asciiTheme="majorHAnsi" w:hAnsiTheme="majorHAnsi" w:cstheme="majorHAnsi"/>
        </w:rPr>
        <w:t xml:space="preserve"> </w:t>
      </w:r>
      <w:r w:rsidRPr="00E33B3E">
        <w:rPr>
          <w:rStyle w:val="TitleChar"/>
          <w:rFonts w:asciiTheme="majorHAnsi" w:hAnsiTheme="majorHAnsi" w:cstheme="majorHAnsi"/>
        </w:rPr>
        <w:t xml:space="preserve">and </w:t>
      </w:r>
      <w:r w:rsidRPr="00E33B3E">
        <w:rPr>
          <w:rStyle w:val="Emphasis"/>
          <w:rFonts w:asciiTheme="majorHAnsi" w:hAnsiTheme="majorHAnsi" w:cstheme="majorHAnsi"/>
        </w:rPr>
        <w:t>Mercury</w:t>
      </w:r>
      <w:r w:rsidRPr="00E33B3E">
        <w:rPr>
          <w:rFonts w:asciiTheme="majorHAnsi" w:hAnsiTheme="majorHAnsi" w:cstheme="majorHAnsi"/>
        </w:rPr>
        <w:t xml:space="preserve"> </w:t>
      </w:r>
      <w:r w:rsidRPr="00E33B3E">
        <w:rPr>
          <w:rStyle w:val="TitleChar"/>
          <w:rFonts w:asciiTheme="majorHAnsi" w:hAnsiTheme="majorHAnsi" w:cstheme="majorHAnsi"/>
        </w:rPr>
        <w:t xml:space="preserve">flights, </w:t>
      </w:r>
      <w:r w:rsidRPr="00E33B3E">
        <w:rPr>
          <w:rStyle w:val="Emphasis"/>
          <w:rFonts w:asciiTheme="majorHAnsi" w:hAnsiTheme="majorHAnsi" w:cstheme="majorHAnsi"/>
          <w:highlight w:val="green"/>
        </w:rPr>
        <w:t>hundreds</w:t>
      </w:r>
      <w:r w:rsidRPr="00E33B3E">
        <w:rPr>
          <w:rStyle w:val="TitleChar"/>
          <w:rFonts w:asciiTheme="majorHAnsi" w:hAnsiTheme="majorHAnsi" w:cstheme="majorHAnsi"/>
          <w:highlight w:val="green"/>
        </w:rPr>
        <w:t xml:space="preserve"> of</w:t>
      </w:r>
      <w:r w:rsidRPr="00E33B3E">
        <w:rPr>
          <w:rStyle w:val="TitleChar"/>
          <w:rFonts w:asciiTheme="majorHAnsi" w:hAnsiTheme="majorHAnsi" w:cstheme="majorHAnsi"/>
        </w:rPr>
        <w:t xml:space="preserve"> telecommunications </w:t>
      </w:r>
      <w:r w:rsidRPr="00E33B3E">
        <w:rPr>
          <w:rStyle w:val="TitleChar"/>
          <w:rFonts w:asciiTheme="majorHAnsi" w:hAnsiTheme="majorHAnsi" w:cstheme="majorHAnsi"/>
          <w:highlight w:val="green"/>
        </w:rPr>
        <w:t xml:space="preserve">satellites, </w:t>
      </w:r>
      <w:r w:rsidRPr="00E33B3E">
        <w:rPr>
          <w:rStyle w:val="Emphasis"/>
          <w:rFonts w:asciiTheme="majorHAnsi" w:hAnsiTheme="majorHAnsi" w:cstheme="majorHAnsi"/>
          <w:highlight w:val="green"/>
        </w:rPr>
        <w:t xml:space="preserve">1,300 </w:t>
      </w:r>
      <w:r w:rsidRPr="00E33B3E">
        <w:rPr>
          <w:rStyle w:val="Emphasis"/>
          <w:rFonts w:asciiTheme="majorHAnsi" w:hAnsiTheme="majorHAnsi" w:cstheme="majorHAnsi"/>
          <w:highlight w:val="green"/>
        </w:rPr>
        <w:lastRenderedPageBreak/>
        <w:t>functioning satellites</w:t>
      </w:r>
      <w:r w:rsidRPr="00E33B3E">
        <w:rPr>
          <w:rFonts w:asciiTheme="majorHAnsi" w:hAnsiTheme="majorHAnsi" w:cstheme="majorHAnsi"/>
        </w:rPr>
        <w:t xml:space="preserve"> </w:t>
      </w:r>
      <w:r w:rsidRPr="00E33B3E">
        <w:rPr>
          <w:rStyle w:val="TitleChar"/>
          <w:rFonts w:asciiTheme="majorHAnsi" w:hAnsiTheme="majorHAnsi" w:cstheme="majorHAnsi"/>
        </w:rPr>
        <w:t xml:space="preserve">on orbit today, </w:t>
      </w:r>
      <w:r w:rsidRPr="00E33B3E">
        <w:rPr>
          <w:rStyle w:val="Emphasis"/>
          <w:rFonts w:asciiTheme="majorHAnsi" w:hAnsiTheme="majorHAnsi" w:cstheme="majorHAnsi"/>
          <w:highlight w:val="green"/>
        </w:rPr>
        <w:t>half a million</w:t>
      </w:r>
      <w:r w:rsidRPr="00E33B3E">
        <w:rPr>
          <w:rStyle w:val="TitleChar"/>
          <w:rFonts w:asciiTheme="majorHAnsi" w:hAnsiTheme="majorHAnsi" w:cstheme="majorHAnsi"/>
        </w:rPr>
        <w:t xml:space="preserve"> total </w:t>
      </w:r>
      <w:r w:rsidRPr="00E33B3E">
        <w:rPr>
          <w:rStyle w:val="TitleChar"/>
          <w:rFonts w:asciiTheme="majorHAnsi" w:hAnsiTheme="majorHAnsi" w:cstheme="majorHAnsi"/>
          <w:highlight w:val="green"/>
        </w:rPr>
        <w:t>objects</w:t>
      </w:r>
      <w:r w:rsidRPr="00E33B3E">
        <w:rPr>
          <w:rStyle w:val="TitleChar"/>
          <w:rFonts w:asciiTheme="majorHAnsi" w:hAnsiTheme="majorHAnsi" w:cstheme="majorHAnsi"/>
        </w:rPr>
        <w:t xml:space="preserve"> in space larger than a marble, </w:t>
      </w:r>
      <w:r w:rsidRPr="00E33B3E">
        <w:rPr>
          <w:rStyle w:val="TitleChar"/>
          <w:rFonts w:asciiTheme="majorHAnsi" w:hAnsiTheme="majorHAnsi" w:cstheme="majorHAnsi"/>
          <w:highlight w:val="green"/>
        </w:rPr>
        <w:t xml:space="preserve">and </w:t>
      </w:r>
      <w:r w:rsidRPr="00E33B3E">
        <w:rPr>
          <w:rStyle w:val="Emphasis"/>
          <w:rFonts w:asciiTheme="majorHAnsi" w:hAnsiTheme="majorHAnsi" w:cstheme="majorHAnsi"/>
          <w:highlight w:val="green"/>
        </w:rPr>
        <w:t>fewer than 15</w:t>
      </w:r>
      <w:r w:rsidRPr="00E33B3E">
        <w:rPr>
          <w:rStyle w:val="Emphasis"/>
          <w:rFonts w:asciiTheme="majorHAnsi" w:hAnsiTheme="majorHAnsi" w:cstheme="majorHAnsi"/>
        </w:rPr>
        <w:t xml:space="preserve"> known </w:t>
      </w:r>
      <w:r w:rsidRPr="00E33B3E">
        <w:rPr>
          <w:rStyle w:val="Emphasis"/>
          <w:rFonts w:asciiTheme="majorHAnsi" w:hAnsiTheme="majorHAnsi" w:cstheme="majorHAnsi"/>
          <w:highlight w:val="green"/>
        </w:rPr>
        <w:t>collisions</w:t>
      </w:r>
      <w:r w:rsidRPr="00E33B3E">
        <w:rPr>
          <w:rFonts w:asciiTheme="majorHAnsi" w:hAnsiTheme="majorHAnsi" w:cstheme="majorHAnsi"/>
        </w:rPr>
        <w:t xml:space="preserve">. </w:t>
      </w:r>
      <w:r w:rsidRPr="00E33B3E">
        <w:rPr>
          <w:rStyle w:val="Emphasis"/>
          <w:rFonts w:asciiTheme="majorHAnsi" w:hAnsiTheme="majorHAnsi" w:cstheme="majorHAnsi"/>
          <w:highlight w:val="green"/>
        </w:rPr>
        <w:t>Why</w:t>
      </w:r>
      <w:r w:rsidRPr="00E33B3E">
        <w:rPr>
          <w:rFonts w:asciiTheme="majorHAnsi" w:hAnsiTheme="majorHAnsi" w:cstheme="majorHAnsi"/>
        </w:rPr>
        <w:t xml:space="preserve"> do people </w:t>
      </w:r>
      <w:r w:rsidRPr="00E33B3E">
        <w:rPr>
          <w:rStyle w:val="Emphasis"/>
          <w:rFonts w:asciiTheme="majorHAnsi" w:hAnsiTheme="majorHAnsi" w:cstheme="majorHAnsi"/>
          <w:highlight w:val="green"/>
        </w:rPr>
        <w:t>worry</w:t>
      </w:r>
      <w:r w:rsidRPr="00E33B3E">
        <w:rPr>
          <w:rStyle w:val="Emphasis"/>
          <w:rFonts w:asciiTheme="majorHAnsi" w:hAnsiTheme="majorHAnsi" w:cstheme="majorHAnsi"/>
        </w:rPr>
        <w:t>?</w:t>
      </w:r>
    </w:p>
    <w:p w14:paraId="0DCCE7EB" w14:textId="77777777" w:rsidR="0087415D" w:rsidRPr="00E33B3E" w:rsidRDefault="0087415D" w:rsidP="0087415D">
      <w:pPr>
        <w:pStyle w:val="Heading4"/>
        <w:rPr>
          <w:rFonts w:asciiTheme="majorHAnsi" w:hAnsiTheme="majorHAnsi" w:cstheme="majorHAnsi"/>
        </w:rPr>
      </w:pPr>
      <w:r w:rsidRPr="00E33B3E">
        <w:rPr>
          <w:rFonts w:asciiTheme="majorHAnsi" w:hAnsiTheme="majorHAnsi" w:cstheme="majorHAnsi"/>
        </w:rPr>
        <w:t xml:space="preserve">Uncertainty from debris collisions creates </w:t>
      </w:r>
      <w:r w:rsidRPr="00E33B3E">
        <w:rPr>
          <w:rFonts w:asciiTheme="majorHAnsi" w:hAnsiTheme="majorHAnsi" w:cstheme="majorHAnsi"/>
          <w:u w:val="single"/>
        </w:rPr>
        <w:t>restraint</w:t>
      </w:r>
      <w:r w:rsidRPr="00E33B3E">
        <w:rPr>
          <w:rFonts w:asciiTheme="majorHAnsi" w:hAnsiTheme="majorHAnsi" w:cstheme="majorHAnsi"/>
        </w:rPr>
        <w:t xml:space="preserve"> not instability. </w:t>
      </w:r>
    </w:p>
    <w:p w14:paraId="08E9D207" w14:textId="77777777" w:rsidR="0087415D" w:rsidRPr="00E33B3E" w:rsidRDefault="0087415D" w:rsidP="0087415D">
      <w:pPr>
        <w:rPr>
          <w:rFonts w:asciiTheme="majorHAnsi" w:hAnsiTheme="majorHAnsi" w:cstheme="majorHAnsi"/>
        </w:rPr>
      </w:pPr>
      <w:r w:rsidRPr="00E33B3E">
        <w:rPr>
          <w:rStyle w:val="Style13ptBold"/>
          <w:rFonts w:asciiTheme="majorHAnsi" w:hAnsiTheme="majorHAnsi" w:cstheme="majorHAnsi"/>
        </w:rPr>
        <w:t>MacDonald 16</w:t>
      </w:r>
      <w:r w:rsidRPr="00E33B3E">
        <w:rPr>
          <w:rFonts w:asciiTheme="majorHAnsi" w:hAnsiTheme="majorHAnsi" w:cstheme="majorHAnsi"/>
        </w:rPr>
        <w:t xml:space="preserve">, B., et al. "Crisis stability in space: China and other challenges." Foreign Policy Institute. Washington, DC (2016). (senior director of the Nonproliferation and Arms Control Project with the Center for Conflict Analysis and Prevention)//Elmer </w:t>
      </w:r>
    </w:p>
    <w:p w14:paraId="0D2B1E1A" w14:textId="77777777" w:rsidR="0087415D" w:rsidRPr="00E33B3E" w:rsidRDefault="0087415D" w:rsidP="0087415D">
      <w:pPr>
        <w:rPr>
          <w:rFonts w:asciiTheme="majorHAnsi" w:hAnsiTheme="majorHAnsi" w:cstheme="majorHAnsi"/>
        </w:rPr>
      </w:pPr>
      <w:r w:rsidRPr="00E33B3E">
        <w:rPr>
          <w:rStyle w:val="StyleUnderline"/>
          <w:rFonts w:asciiTheme="majorHAnsi" w:hAnsiTheme="majorHAnsi" w:cstheme="majorHAnsi"/>
          <w:highlight w:val="green"/>
        </w:rPr>
        <w:t>In any crisis</w:t>
      </w:r>
      <w:r w:rsidRPr="00E33B3E">
        <w:rPr>
          <w:rStyle w:val="StyleUnderline"/>
          <w:rFonts w:asciiTheme="majorHAnsi" w:hAnsiTheme="majorHAnsi" w:cstheme="majorHAnsi"/>
        </w:rPr>
        <w:t xml:space="preserve"> that threatens to escalate into major power conflict, political and military leaders will face uncertainty about the effectiveness of their plans and decisions. This </w:t>
      </w:r>
      <w:r w:rsidRPr="00E33B3E">
        <w:rPr>
          <w:rStyle w:val="Emphasis"/>
          <w:rFonts w:asciiTheme="majorHAnsi" w:hAnsiTheme="majorHAnsi" w:cstheme="majorHAnsi"/>
          <w:highlight w:val="green"/>
        </w:rPr>
        <w:t xml:space="preserve">uncertainty </w:t>
      </w:r>
      <w:r w:rsidRPr="00E33B3E">
        <w:rPr>
          <w:rStyle w:val="Emphasis"/>
          <w:rFonts w:asciiTheme="majorHAnsi" w:hAnsiTheme="majorHAnsi" w:cstheme="majorHAnsi"/>
        </w:rPr>
        <w:t xml:space="preserve">will be </w:t>
      </w:r>
      <w:r w:rsidRPr="00E33B3E">
        <w:rPr>
          <w:rStyle w:val="Emphasis"/>
          <w:rFonts w:asciiTheme="majorHAnsi" w:hAnsiTheme="majorHAnsi" w:cstheme="majorHAnsi"/>
          <w:highlight w:val="green"/>
        </w:rPr>
        <w:t>compounded</w:t>
      </w:r>
      <w:r w:rsidRPr="00E33B3E">
        <w:rPr>
          <w:rStyle w:val="StyleUnderline"/>
          <w:rFonts w:asciiTheme="majorHAnsi" w:hAnsiTheme="majorHAnsi" w:cstheme="majorHAnsi"/>
        </w:rPr>
        <w:t xml:space="preserve"> when potential conflict extends to the space and cyber domains, where </w:t>
      </w:r>
      <w:r w:rsidRPr="00E33B3E">
        <w:rPr>
          <w:rStyle w:val="Emphasis"/>
          <w:rFonts w:asciiTheme="majorHAnsi" w:hAnsiTheme="majorHAnsi" w:cstheme="majorHAnsi"/>
          <w:highlight w:val="green"/>
        </w:rPr>
        <w:t>weapon effectiveness is</w:t>
      </w:r>
      <w:r w:rsidRPr="00E33B3E">
        <w:rPr>
          <w:rStyle w:val="Emphasis"/>
          <w:rFonts w:asciiTheme="majorHAnsi" w:hAnsiTheme="majorHAnsi" w:cstheme="majorHAnsi"/>
        </w:rPr>
        <w:t xml:space="preserve"> largely </w:t>
      </w:r>
      <w:r w:rsidRPr="00E33B3E">
        <w:rPr>
          <w:rStyle w:val="Emphasis"/>
          <w:rFonts w:asciiTheme="majorHAnsi" w:hAnsiTheme="majorHAnsi" w:cstheme="majorHAnsi"/>
          <w:highlight w:val="green"/>
        </w:rPr>
        <w:t>untested</w:t>
      </w:r>
      <w:r w:rsidRPr="00E33B3E">
        <w:rPr>
          <w:rStyle w:val="StyleUnderline"/>
          <w:rFonts w:asciiTheme="majorHAnsi" w:hAnsiTheme="majorHAnsi" w:cstheme="majorHAnsi"/>
        </w:rPr>
        <w:t xml:space="preserve"> and uncertain, </w:t>
      </w:r>
      <w:r w:rsidRPr="00E33B3E">
        <w:rPr>
          <w:rStyle w:val="Emphasis"/>
          <w:rFonts w:asciiTheme="majorHAnsi" w:hAnsiTheme="majorHAnsi" w:cstheme="majorHAnsi"/>
        </w:rPr>
        <w:t xml:space="preserve">infrastructure </w:t>
      </w:r>
      <w:r w:rsidRPr="00E33B3E">
        <w:rPr>
          <w:rStyle w:val="Emphasis"/>
          <w:rFonts w:asciiTheme="majorHAnsi" w:hAnsiTheme="majorHAnsi" w:cstheme="majorHAnsi"/>
          <w:highlight w:val="green"/>
        </w:rPr>
        <w:t>interdependencies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are </w:t>
      </w:r>
      <w:r w:rsidRPr="00E33B3E">
        <w:rPr>
          <w:rStyle w:val="StyleUnderline"/>
          <w:rFonts w:asciiTheme="majorHAnsi" w:hAnsiTheme="majorHAnsi" w:cstheme="majorHAnsi"/>
          <w:highlight w:val="green"/>
        </w:rPr>
        <w:t xml:space="preserve">unclear, and </w:t>
      </w:r>
      <w:r w:rsidRPr="00E33B3E">
        <w:rPr>
          <w:rStyle w:val="Emphasis"/>
          <w:rFonts w:asciiTheme="majorHAnsi" w:hAnsiTheme="majorHAnsi" w:cstheme="majorHAnsi"/>
          <w:highlight w:val="green"/>
        </w:rPr>
        <w:t xml:space="preserve">damaging </w:t>
      </w:r>
      <w:r w:rsidRPr="00E33B3E">
        <w:rPr>
          <w:rStyle w:val="Emphasis"/>
          <w:rFonts w:asciiTheme="majorHAnsi" w:hAnsiTheme="majorHAnsi" w:cstheme="majorHAnsi"/>
        </w:rPr>
        <w:t xml:space="preserve">an </w:t>
      </w:r>
      <w:r w:rsidRPr="00E33B3E">
        <w:rPr>
          <w:rStyle w:val="Emphasis"/>
          <w:rFonts w:asciiTheme="majorHAnsi" w:hAnsiTheme="majorHAnsi" w:cstheme="majorHAnsi"/>
          <w:highlight w:val="green"/>
        </w:rPr>
        <w:t xml:space="preserve">adversary could </w:t>
      </w:r>
      <w:r w:rsidRPr="00E33B3E">
        <w:rPr>
          <w:rStyle w:val="Emphasis"/>
          <w:rFonts w:asciiTheme="majorHAnsi" w:hAnsiTheme="majorHAnsi" w:cstheme="majorHAnsi"/>
        </w:rPr>
        <w:t xml:space="preserve">also </w:t>
      </w:r>
      <w:r w:rsidRPr="00E33B3E">
        <w:rPr>
          <w:rStyle w:val="Emphasis"/>
          <w:rFonts w:asciiTheme="majorHAnsi" w:hAnsiTheme="majorHAnsi" w:cstheme="majorHAnsi"/>
          <w:highlight w:val="green"/>
        </w:rPr>
        <w:t>harm oneself</w:t>
      </w:r>
      <w:r w:rsidRPr="00E33B3E">
        <w:rPr>
          <w:rStyle w:val="Emphasis"/>
          <w:rFonts w:asciiTheme="majorHAnsi" w:hAnsiTheme="majorHAnsi" w:cstheme="majorHAnsi"/>
        </w:rPr>
        <w:t xml:space="preserve"> or one’s allies. Unless the stakes become very high, </w:t>
      </w:r>
      <w:r w:rsidRPr="00E33B3E">
        <w:rPr>
          <w:rStyle w:val="Emphasis"/>
          <w:rFonts w:asciiTheme="majorHAnsi" w:hAnsiTheme="majorHAnsi" w:cstheme="majorHAnsi"/>
          <w:highlight w:val="green"/>
        </w:rPr>
        <w:t xml:space="preserve">no country </w:t>
      </w:r>
      <w:r w:rsidRPr="00E33B3E">
        <w:rPr>
          <w:rStyle w:val="Emphasis"/>
          <w:rFonts w:asciiTheme="majorHAnsi" w:hAnsiTheme="majorHAnsi" w:cstheme="majorHAnsi"/>
        </w:rPr>
        <w:t xml:space="preserve">will likely </w:t>
      </w:r>
      <w:r w:rsidRPr="00E33B3E">
        <w:rPr>
          <w:rStyle w:val="Emphasis"/>
          <w:rFonts w:asciiTheme="majorHAnsi" w:hAnsiTheme="majorHAnsi" w:cstheme="majorHAnsi"/>
          <w:highlight w:val="green"/>
        </w:rPr>
        <w:t xml:space="preserve">want to gamble </w:t>
      </w:r>
      <w:r w:rsidRPr="00E33B3E">
        <w:rPr>
          <w:rStyle w:val="Emphasis"/>
          <w:rFonts w:asciiTheme="majorHAnsi" w:hAnsiTheme="majorHAnsi" w:cstheme="majorHAnsi"/>
        </w:rPr>
        <w:t xml:space="preserve">its </w:t>
      </w:r>
      <w:r w:rsidRPr="00E33B3E">
        <w:rPr>
          <w:rStyle w:val="Emphasis"/>
          <w:rFonts w:asciiTheme="majorHAnsi" w:hAnsiTheme="majorHAnsi" w:cstheme="majorHAnsi"/>
          <w:highlight w:val="green"/>
        </w:rPr>
        <w:t xml:space="preserve">well-being in </w:t>
      </w:r>
      <w:r w:rsidRPr="00E33B3E">
        <w:rPr>
          <w:rStyle w:val="Emphasis"/>
          <w:rFonts w:asciiTheme="majorHAnsi" w:hAnsiTheme="majorHAnsi" w:cstheme="majorHAnsi"/>
        </w:rPr>
        <w:t xml:space="preserve">a “single </w:t>
      </w:r>
      <w:r w:rsidRPr="00E33B3E">
        <w:rPr>
          <w:rStyle w:val="Emphasis"/>
          <w:rFonts w:asciiTheme="majorHAnsi" w:hAnsiTheme="majorHAnsi" w:cstheme="majorHAnsi"/>
          <w:highlight w:val="green"/>
        </w:rPr>
        <w:t>cosmic throw of the dice,”</w:t>
      </w:r>
      <w:r w:rsidRPr="00E33B3E">
        <w:rPr>
          <w:rFonts w:asciiTheme="majorHAnsi" w:hAnsiTheme="majorHAnsi" w:cstheme="majorHAnsi"/>
        </w:rPr>
        <w:t xml:space="preserve"> in Harold Brown’s memorable phrase. 96 </w:t>
      </w:r>
      <w:r w:rsidRPr="00E33B3E">
        <w:rPr>
          <w:rStyle w:val="StyleUnderline"/>
          <w:rFonts w:asciiTheme="majorHAnsi" w:hAnsiTheme="majorHAnsi" w:cstheme="majorHAnsi"/>
        </w:rPr>
        <w:t xml:space="preserve">The </w:t>
      </w:r>
      <w:r w:rsidRPr="00E33B3E">
        <w:rPr>
          <w:rStyle w:val="Emphasis"/>
          <w:rFonts w:asciiTheme="majorHAnsi" w:hAnsiTheme="majorHAnsi" w:cstheme="majorHAnsi"/>
          <w:highlight w:val="green"/>
        </w:rPr>
        <w:t>novelty of space</w:t>
      </w:r>
      <w:r w:rsidRPr="00E33B3E">
        <w:rPr>
          <w:rStyle w:val="StyleUnderline"/>
          <w:rFonts w:asciiTheme="majorHAnsi" w:hAnsiTheme="majorHAnsi" w:cstheme="majorHAnsi"/>
        </w:rPr>
        <w:t xml:space="preserve"> and cyber warfare, coupled </w:t>
      </w:r>
      <w:r w:rsidRPr="00E33B3E">
        <w:rPr>
          <w:rStyle w:val="StyleUnderline"/>
          <w:rFonts w:asciiTheme="majorHAnsi" w:hAnsiTheme="majorHAnsi" w:cstheme="majorHAnsi"/>
          <w:highlight w:val="green"/>
        </w:rPr>
        <w:t xml:space="preserve">with </w:t>
      </w:r>
      <w:r w:rsidRPr="00E33B3E">
        <w:rPr>
          <w:rStyle w:val="Emphasis"/>
          <w:rFonts w:asciiTheme="majorHAnsi" w:hAnsiTheme="majorHAnsi" w:cstheme="majorHAnsi"/>
          <w:highlight w:val="green"/>
        </w:rPr>
        <w:t>risk aversion and worst-case assessments</w:t>
      </w:r>
      <w:r w:rsidRPr="00E33B3E">
        <w:rPr>
          <w:rStyle w:val="StyleUnderline"/>
          <w:rFonts w:asciiTheme="majorHAnsi" w:hAnsiTheme="majorHAnsi" w:cstheme="majorHAnsi"/>
          <w:highlight w:val="green"/>
        </w:rPr>
        <w:t xml:space="preserve">, </w:t>
      </w:r>
      <w:r w:rsidRPr="00E33B3E">
        <w:rPr>
          <w:rStyle w:val="StyleUnderline"/>
          <w:rFonts w:asciiTheme="majorHAnsi" w:hAnsiTheme="majorHAnsi" w:cstheme="majorHAnsi"/>
        </w:rPr>
        <w:t xml:space="preserve">could </w:t>
      </w:r>
      <w:r w:rsidRPr="00E33B3E">
        <w:rPr>
          <w:rStyle w:val="StyleUnderline"/>
          <w:rFonts w:asciiTheme="majorHAnsi" w:hAnsiTheme="majorHAnsi" w:cstheme="majorHAnsi"/>
          <w:highlight w:val="green"/>
        </w:rPr>
        <w:t>lead</w:t>
      </w:r>
      <w:r w:rsidRPr="00E33B3E">
        <w:rPr>
          <w:rStyle w:val="StyleUnderline"/>
          <w:rFonts w:asciiTheme="majorHAnsi" w:hAnsiTheme="majorHAnsi" w:cstheme="majorHAnsi"/>
        </w:rPr>
        <w:t xml:space="preserve"> space </w:t>
      </w:r>
      <w:r w:rsidRPr="00E33B3E">
        <w:rPr>
          <w:rStyle w:val="StyleUnderline"/>
          <w:rFonts w:asciiTheme="majorHAnsi" w:hAnsiTheme="majorHAnsi" w:cstheme="majorHAnsi"/>
          <w:highlight w:val="green"/>
        </w:rPr>
        <w:t>adversaries into</w:t>
      </w:r>
      <w:r w:rsidRPr="00E33B3E">
        <w:rPr>
          <w:rStyle w:val="StyleUnderline"/>
          <w:rFonts w:asciiTheme="majorHAnsi" w:hAnsiTheme="majorHAnsi" w:cstheme="majorHAnsi"/>
        </w:rPr>
        <w:t xml:space="preserve"> a situation of what can be called “hysteresis,” where </w:t>
      </w:r>
      <w:r w:rsidRPr="00E33B3E">
        <w:rPr>
          <w:rStyle w:val="Emphasis"/>
          <w:rFonts w:asciiTheme="majorHAnsi" w:hAnsiTheme="majorHAnsi" w:cstheme="majorHAnsi"/>
        </w:rPr>
        <w:t xml:space="preserve">each adversary is </w:t>
      </w:r>
      <w:r w:rsidRPr="00E33B3E">
        <w:rPr>
          <w:rStyle w:val="Emphasis"/>
          <w:rFonts w:asciiTheme="majorHAnsi" w:hAnsiTheme="majorHAnsi" w:cstheme="majorHAnsi"/>
          <w:highlight w:val="green"/>
        </w:rPr>
        <w:t xml:space="preserve">restrained by </w:t>
      </w:r>
      <w:r w:rsidRPr="00E33B3E">
        <w:rPr>
          <w:rStyle w:val="Emphasis"/>
          <w:rFonts w:asciiTheme="majorHAnsi" w:hAnsiTheme="majorHAnsi" w:cstheme="majorHAnsi"/>
        </w:rPr>
        <w:t xml:space="preserve">its </w:t>
      </w:r>
      <w:r w:rsidRPr="00E33B3E">
        <w:rPr>
          <w:rStyle w:val="Emphasis"/>
          <w:rFonts w:asciiTheme="majorHAnsi" w:hAnsiTheme="majorHAnsi" w:cstheme="majorHAnsi"/>
          <w:highlight w:val="green"/>
        </w:rPr>
        <w:t>own uncertainty</w:t>
      </w:r>
      <w:r w:rsidRPr="00E33B3E">
        <w:rPr>
          <w:rFonts w:asciiTheme="majorHAnsi" w:hAnsiTheme="majorHAnsi" w:cstheme="majorHAnsi"/>
        </w:rPr>
        <w:t xml:space="preserve"> of success. This is conceptually shown in Figures 1 and 2 for offensive counter-space capabilities, though it applies more generally. 97 </w:t>
      </w:r>
      <w:r w:rsidRPr="00E33B3E">
        <w:rPr>
          <w:rStyle w:val="StyleUnderline"/>
          <w:rFonts w:asciiTheme="majorHAnsi" w:hAnsiTheme="majorHAnsi" w:cstheme="majorHAnsi"/>
        </w:rPr>
        <w:t>These graphs portray the hypothetical differences between perceived and actual performance capabilities of offensive counter-space weapons, on a scale from zero to one hundred percent effectiveness.</w:t>
      </w:r>
      <w:r w:rsidRPr="00E33B3E">
        <w:rPr>
          <w:rFonts w:asciiTheme="majorHAnsi" w:hAnsiTheme="majorHAnsi" w:cstheme="majorHAnsi"/>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E33B3E">
        <w:rPr>
          <w:rStyle w:val="StyleUnderline"/>
          <w:rFonts w:asciiTheme="majorHAnsi" w:hAnsiTheme="majorHAnsi" w:cstheme="majorHAnsi"/>
        </w:rPr>
        <w:t>the offensive capabilities of each adversary are comparable</w:t>
      </w:r>
      <w:r w:rsidRPr="00E33B3E">
        <w:rPr>
          <w:rFonts w:asciiTheme="majorHAnsi" w:hAnsiTheme="majorHAnsi" w:cstheme="majorHAnsi"/>
        </w:rPr>
        <w:t xml:space="preserve">. In stark contrast to the case of Figure 1, </w:t>
      </w:r>
      <w:r w:rsidRPr="00E33B3E">
        <w:rPr>
          <w:rStyle w:val="Emphasis"/>
          <w:rFonts w:asciiTheme="majorHAnsi" w:hAnsiTheme="majorHAnsi" w:cstheme="majorHAnsi"/>
        </w:rPr>
        <w:t xml:space="preserve">uncertainty and </w:t>
      </w:r>
      <w:r w:rsidRPr="00E33B3E">
        <w:rPr>
          <w:rStyle w:val="Emphasis"/>
          <w:rFonts w:asciiTheme="majorHAnsi" w:hAnsiTheme="majorHAnsi" w:cstheme="majorHAnsi"/>
          <w:highlight w:val="green"/>
        </w:rPr>
        <w:t>risk aversion</w:t>
      </w:r>
      <w:r w:rsidRPr="00E33B3E">
        <w:rPr>
          <w:rStyle w:val="Emphasis"/>
          <w:rFonts w:asciiTheme="majorHAnsi" w:hAnsiTheme="majorHAnsi" w:cstheme="majorHAnsi"/>
        </w:rPr>
        <w:t xml:space="preserve"> are present and </w:t>
      </w:r>
      <w:r w:rsidRPr="00E33B3E">
        <w:rPr>
          <w:rStyle w:val="Emphasis"/>
          <w:rFonts w:asciiTheme="majorHAnsi" w:hAnsiTheme="majorHAnsi" w:cstheme="majorHAnsi"/>
          <w:highlight w:val="green"/>
        </w:rPr>
        <w:t xml:space="preserve">become important </w:t>
      </w:r>
      <w:r w:rsidRPr="00E33B3E">
        <w:rPr>
          <w:rStyle w:val="Emphasis"/>
          <w:rFonts w:asciiTheme="majorHAnsi" w:hAnsiTheme="majorHAnsi" w:cstheme="majorHAnsi"/>
        </w:rPr>
        <w:t>factors</w:t>
      </w:r>
      <w:r w:rsidRPr="00E33B3E">
        <w:rPr>
          <w:rFonts w:asciiTheme="majorHAnsi" w:hAnsiTheme="majorHAnsi" w:cstheme="majorHAnsi"/>
        </w:rPr>
        <w:t xml:space="preserve">. </w:t>
      </w:r>
      <w:r w:rsidRPr="00E33B3E">
        <w:rPr>
          <w:rStyle w:val="StyleUnderline"/>
          <w:rFonts w:asciiTheme="majorHAnsi" w:hAnsiTheme="majorHAnsi" w:cstheme="majorHAnsi"/>
        </w:rPr>
        <w:t xml:space="preserve">Given the high stakes involved in a possible large-scale attack against adversary space assets, a </w:t>
      </w:r>
      <w:r w:rsidRPr="00E33B3E">
        <w:rPr>
          <w:rStyle w:val="Emphasis"/>
          <w:rFonts w:asciiTheme="majorHAnsi" w:hAnsiTheme="majorHAnsi" w:cstheme="majorHAnsi"/>
        </w:rPr>
        <w:t xml:space="preserve">cautious </w:t>
      </w:r>
      <w:r w:rsidRPr="00E33B3E">
        <w:rPr>
          <w:rStyle w:val="Emphasis"/>
          <w:rFonts w:asciiTheme="majorHAnsi" w:hAnsiTheme="majorHAnsi" w:cstheme="majorHAnsi"/>
          <w:highlight w:val="green"/>
        </w:rPr>
        <w:t xml:space="preserve">adversary is </w:t>
      </w:r>
      <w:r w:rsidRPr="00E33B3E">
        <w:rPr>
          <w:rStyle w:val="Emphasis"/>
          <w:rFonts w:asciiTheme="majorHAnsi" w:hAnsiTheme="majorHAnsi" w:cstheme="majorHAnsi"/>
        </w:rPr>
        <w:t xml:space="preserve">more likely to be </w:t>
      </w:r>
      <w:r w:rsidRPr="00E33B3E">
        <w:rPr>
          <w:rStyle w:val="Emphasis"/>
          <w:rFonts w:asciiTheme="majorHAnsi" w:hAnsiTheme="majorHAnsi" w:cstheme="majorHAnsi"/>
          <w:highlight w:val="green"/>
        </w:rPr>
        <w:t>conservative</w:t>
      </w:r>
      <w:r w:rsidRPr="00E33B3E">
        <w:rPr>
          <w:rStyle w:val="StyleUnderline"/>
          <w:rFonts w:asciiTheme="majorHAnsi" w:hAnsiTheme="majorHAnsi" w:cstheme="majorHAnsi"/>
          <w:highlight w:val="green"/>
        </w:rPr>
        <w:t xml:space="preserve"> in estimating</w:t>
      </w:r>
      <w:r w:rsidRPr="00E33B3E">
        <w:rPr>
          <w:rStyle w:val="StyleUnderline"/>
          <w:rFonts w:asciiTheme="majorHAnsi" w:hAnsiTheme="majorHAnsi" w:cstheme="majorHAnsi"/>
        </w:rPr>
        <w:t xml:space="preserve"> the effectiveness of its offensive </w:t>
      </w:r>
      <w:r w:rsidRPr="00E33B3E">
        <w:rPr>
          <w:rStyle w:val="StyleUnderline"/>
          <w:rFonts w:asciiTheme="majorHAnsi" w:hAnsiTheme="majorHAnsi" w:cstheme="majorHAnsi"/>
          <w:highlight w:val="green"/>
        </w:rPr>
        <w:t xml:space="preserve">capabilities, </w:t>
      </w:r>
      <w:r w:rsidRPr="00E33B3E">
        <w:rPr>
          <w:rStyle w:val="StyleUnderline"/>
          <w:rFonts w:asciiTheme="majorHAnsi" w:hAnsiTheme="majorHAnsi" w:cstheme="majorHAnsi"/>
        </w:rPr>
        <w:t xml:space="preserve">while </w:t>
      </w:r>
      <w:r w:rsidRPr="00E33B3E">
        <w:rPr>
          <w:rStyle w:val="StyleUnderline"/>
          <w:rFonts w:asciiTheme="majorHAnsi" w:hAnsiTheme="majorHAnsi" w:cstheme="majorHAnsi"/>
          <w:highlight w:val="green"/>
        </w:rPr>
        <w:t xml:space="preserve">more </w:t>
      </w:r>
      <w:r w:rsidRPr="00E33B3E">
        <w:rPr>
          <w:rStyle w:val="Emphasis"/>
          <w:rFonts w:asciiTheme="majorHAnsi" w:hAnsiTheme="majorHAnsi" w:cstheme="majorHAnsi"/>
          <w:highlight w:val="green"/>
        </w:rPr>
        <w:t xml:space="preserve">generously assessing </w:t>
      </w:r>
      <w:r w:rsidRPr="00E33B3E">
        <w:rPr>
          <w:rStyle w:val="Emphasis"/>
          <w:rFonts w:asciiTheme="majorHAnsi" w:hAnsiTheme="majorHAnsi" w:cstheme="majorHAnsi"/>
        </w:rPr>
        <w:t xml:space="preserve">the capabilities of </w:t>
      </w:r>
      <w:r w:rsidRPr="00E33B3E">
        <w:rPr>
          <w:rStyle w:val="Emphasis"/>
          <w:rFonts w:asciiTheme="majorHAnsi" w:hAnsiTheme="majorHAnsi" w:cstheme="majorHAnsi"/>
          <w:highlight w:val="green"/>
        </w:rPr>
        <w:t>its adversary</w:t>
      </w:r>
      <w:r w:rsidRPr="00E33B3E">
        <w:rPr>
          <w:rFonts w:asciiTheme="majorHAnsi" w:hAnsiTheme="majorHAnsi" w:cstheme="majorHAnsi"/>
        </w:rPr>
        <w:t xml:space="preserve">. </w:t>
      </w:r>
      <w:r w:rsidRPr="00E33B3E">
        <w:rPr>
          <w:rStyle w:val="StyleUnderline"/>
          <w:rFonts w:asciiTheme="majorHAnsi" w:hAnsiTheme="majorHAnsi" w:cstheme="majorHAnsi"/>
        </w:rPr>
        <w:t>Thus, if both side’s weapons were 50% effective and each side had a similar level of risk aversion, each may conservatively assess its own capabilities to be 30% effective and its adversary’s weapons to be 70% effective</w:t>
      </w:r>
      <w:r w:rsidRPr="00E33B3E">
        <w:rPr>
          <w:rFonts w:asciiTheme="majorHAnsi" w:hAnsiTheme="majorHAnsi" w:cstheme="majorHAnsi"/>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E33B3E">
        <w:rPr>
          <w:rStyle w:val="StyleUnderline"/>
          <w:rFonts w:asciiTheme="majorHAnsi" w:hAnsiTheme="majorHAnsi" w:cstheme="majorHAnsi"/>
        </w:rPr>
        <w:t xml:space="preserve">If both countries face comparable uncertainty and exhibit comparable risk aversion, </w:t>
      </w:r>
      <w:r w:rsidRPr="00E33B3E">
        <w:rPr>
          <w:rStyle w:val="StyleUnderline"/>
          <w:rFonts w:asciiTheme="majorHAnsi" w:hAnsiTheme="majorHAnsi" w:cstheme="majorHAnsi"/>
          <w:highlight w:val="green"/>
        </w:rPr>
        <w:t xml:space="preserve">each </w:t>
      </w:r>
      <w:r w:rsidRPr="00E33B3E">
        <w:rPr>
          <w:rStyle w:val="StyleUnderline"/>
          <w:rFonts w:asciiTheme="majorHAnsi" w:hAnsiTheme="majorHAnsi" w:cstheme="majorHAnsi"/>
        </w:rPr>
        <w:t xml:space="preserve">may </w:t>
      </w:r>
      <w:r w:rsidRPr="00E33B3E">
        <w:rPr>
          <w:rStyle w:val="StyleUnderline"/>
          <w:rFonts w:asciiTheme="majorHAnsi" w:hAnsiTheme="majorHAnsi" w:cstheme="majorHAnsi"/>
          <w:highlight w:val="green"/>
        </w:rPr>
        <w:t xml:space="preserve">be </w:t>
      </w:r>
      <w:r w:rsidRPr="00E33B3E">
        <w:rPr>
          <w:rStyle w:val="Emphasis"/>
          <w:rFonts w:asciiTheme="majorHAnsi" w:hAnsiTheme="majorHAnsi" w:cstheme="majorHAnsi"/>
          <w:highlight w:val="green"/>
        </w:rPr>
        <w:t xml:space="preserve">deterred </w:t>
      </w:r>
      <w:r w:rsidRPr="00E33B3E">
        <w:rPr>
          <w:rStyle w:val="Emphasis"/>
          <w:rFonts w:asciiTheme="majorHAnsi" w:hAnsiTheme="majorHAnsi" w:cstheme="majorHAnsi"/>
        </w:rPr>
        <w:t xml:space="preserve">from </w:t>
      </w:r>
      <w:r w:rsidRPr="00E33B3E">
        <w:rPr>
          <w:rStyle w:val="Emphasis"/>
          <w:rFonts w:asciiTheme="majorHAnsi" w:hAnsiTheme="majorHAnsi" w:cstheme="majorHAnsi"/>
          <w:highlight w:val="green"/>
        </w:rPr>
        <w:t xml:space="preserve">initiating </w:t>
      </w:r>
      <w:r w:rsidRPr="00E33B3E">
        <w:rPr>
          <w:rStyle w:val="Emphasis"/>
          <w:rFonts w:asciiTheme="majorHAnsi" w:hAnsiTheme="majorHAnsi" w:cstheme="majorHAnsi"/>
        </w:rPr>
        <w:t xml:space="preserve">an attack </w:t>
      </w:r>
      <w:r w:rsidRPr="00E33B3E">
        <w:rPr>
          <w:rStyle w:val="Emphasis"/>
          <w:rFonts w:asciiTheme="majorHAnsi" w:hAnsiTheme="majorHAnsi" w:cstheme="majorHAnsi"/>
          <w:highlight w:val="green"/>
        </w:rPr>
        <w:t xml:space="preserve">by </w:t>
      </w:r>
      <w:r w:rsidRPr="00E33B3E">
        <w:rPr>
          <w:rStyle w:val="Emphasis"/>
          <w:rFonts w:asciiTheme="majorHAnsi" w:hAnsiTheme="majorHAnsi" w:cstheme="majorHAnsi"/>
        </w:rPr>
        <w:t xml:space="preserve">its </w:t>
      </w:r>
      <w:r w:rsidRPr="00E33B3E">
        <w:rPr>
          <w:rStyle w:val="Emphasis"/>
          <w:rFonts w:asciiTheme="majorHAnsi" w:hAnsiTheme="majorHAnsi" w:cstheme="majorHAnsi"/>
          <w:highlight w:val="green"/>
        </w:rPr>
        <w:t xml:space="preserve">unwillingness </w:t>
      </w:r>
      <w:r w:rsidRPr="00E33B3E">
        <w:rPr>
          <w:rStyle w:val="Emphasis"/>
          <w:rFonts w:asciiTheme="majorHAnsi" w:hAnsiTheme="majorHAnsi" w:cstheme="majorHAnsi"/>
        </w:rPr>
        <w:t xml:space="preserve">to </w:t>
      </w:r>
      <w:r w:rsidRPr="00E33B3E">
        <w:rPr>
          <w:rStyle w:val="Emphasis"/>
          <w:rFonts w:asciiTheme="majorHAnsi" w:hAnsiTheme="majorHAnsi" w:cstheme="majorHAnsi"/>
          <w:highlight w:val="green"/>
        </w:rPr>
        <w:t xml:space="preserve">accept </w:t>
      </w:r>
      <w:r w:rsidRPr="00E33B3E">
        <w:rPr>
          <w:rStyle w:val="Emphasis"/>
          <w:rFonts w:asciiTheme="majorHAnsi" w:hAnsiTheme="majorHAnsi" w:cstheme="majorHAnsi"/>
        </w:rPr>
        <w:t xml:space="preserve">the necessary </w:t>
      </w:r>
      <w:r w:rsidRPr="00E33B3E">
        <w:rPr>
          <w:rStyle w:val="Emphasis"/>
          <w:rFonts w:asciiTheme="majorHAnsi" w:hAnsiTheme="majorHAnsi" w:cstheme="majorHAnsi"/>
          <w:highlight w:val="green"/>
        </w:rPr>
        <w:t>risks</w:t>
      </w:r>
      <w:r w:rsidRPr="00E33B3E">
        <w:rPr>
          <w:rFonts w:asciiTheme="majorHAnsi" w:hAnsiTheme="majorHAnsi" w:cstheme="majorHAnsi"/>
        </w:rPr>
        <w:t xml:space="preserve">. This gap could represent an “island of stability,” as shown in Figure 2. </w:t>
      </w:r>
      <w:r w:rsidRPr="00E33B3E">
        <w:rPr>
          <w:rStyle w:val="StyleUnderline"/>
          <w:rFonts w:asciiTheme="majorHAnsi" w:hAnsiTheme="majorHAnsi" w:cstheme="majorHAnsi"/>
        </w:rPr>
        <w:t>In essence, given the enormous stakes involved in a major strike against the adversary’s space assets, a potential attacker will likely demonstrate some risk aversion, possessing less confidence in an attack’s effectiveness</w:t>
      </w:r>
      <w:r w:rsidRPr="00E33B3E">
        <w:rPr>
          <w:rFonts w:asciiTheme="majorHAnsi" w:hAnsiTheme="majorHAnsi" w:cstheme="majorHAnsi"/>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w:t>
      </w:r>
      <w:r w:rsidRPr="00E33B3E">
        <w:rPr>
          <w:rFonts w:asciiTheme="majorHAnsi" w:hAnsiTheme="majorHAnsi" w:cstheme="majorHAnsi"/>
        </w:rPr>
        <w:lastRenderedPageBreak/>
        <w:t xml:space="preserve">Nonetheless, significant uncertainty and under-appreciation persisted with regard to the collateral, indirect, and climatological effects of using such weapons on a large scale. </w:t>
      </w:r>
      <w:r w:rsidRPr="00E33B3E">
        <w:rPr>
          <w:rStyle w:val="StyleUnderline"/>
          <w:rFonts w:asciiTheme="majorHAnsi" w:hAnsiTheme="majorHAnsi" w:cstheme="majorHAnsi"/>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E33B3E">
        <w:rPr>
          <w:rFonts w:asciiTheme="majorHAnsi" w:hAnsiTheme="majorHAnsi" w:cstheme="majorHAnsi"/>
        </w:rPr>
        <w:t xml:space="preserve">, as the infrastructures such warfare would affect are constantly changing in design and technology. </w:t>
      </w:r>
      <w:r w:rsidRPr="00E33B3E">
        <w:rPr>
          <w:rStyle w:val="StyleUnderline"/>
          <w:rFonts w:asciiTheme="majorHAnsi" w:hAnsiTheme="majorHAnsi" w:cstheme="majorHAnsi"/>
        </w:rPr>
        <w:t xml:space="preserve">Added to this is a likely </w:t>
      </w:r>
      <w:r w:rsidRPr="00E33B3E">
        <w:rPr>
          <w:rStyle w:val="Emphasis"/>
          <w:rFonts w:asciiTheme="majorHAnsi" w:hAnsiTheme="majorHAnsi" w:cstheme="majorHAnsi"/>
          <w:highlight w:val="green"/>
        </w:rPr>
        <w:t>anxiety</w:t>
      </w:r>
      <w:r w:rsidRPr="00E33B3E">
        <w:rPr>
          <w:rStyle w:val="Emphasis"/>
          <w:rFonts w:asciiTheme="majorHAnsi" w:hAnsiTheme="majorHAnsi" w:cstheme="majorHAnsi"/>
        </w:rPr>
        <w:t xml:space="preserve"> that </w:t>
      </w:r>
      <w:r w:rsidRPr="00E33B3E">
        <w:rPr>
          <w:rStyle w:val="Emphasis"/>
          <w:rFonts w:asciiTheme="majorHAnsi" w:hAnsiTheme="majorHAnsi" w:cstheme="majorHAnsi"/>
          <w:highlight w:val="green"/>
        </w:rPr>
        <w:t xml:space="preserve">if </w:t>
      </w:r>
      <w:r w:rsidRPr="00E33B3E">
        <w:rPr>
          <w:rStyle w:val="Emphasis"/>
          <w:rFonts w:asciiTheme="majorHAnsi" w:hAnsiTheme="majorHAnsi" w:cstheme="majorHAnsi"/>
        </w:rPr>
        <w:t xml:space="preserve">an attack were </w:t>
      </w:r>
      <w:r w:rsidRPr="00E33B3E">
        <w:rPr>
          <w:rStyle w:val="Emphasis"/>
          <w:rFonts w:asciiTheme="majorHAnsi" w:hAnsiTheme="majorHAnsi" w:cstheme="majorHAnsi"/>
          <w:highlight w:val="green"/>
        </w:rPr>
        <w:t xml:space="preserve">less successful than planned, </w:t>
      </w:r>
      <w:r w:rsidRPr="00E33B3E">
        <w:rPr>
          <w:rStyle w:val="Emphasis"/>
          <w:rFonts w:asciiTheme="majorHAnsi" w:hAnsiTheme="majorHAnsi" w:cstheme="majorHAnsi"/>
        </w:rPr>
        <w:t xml:space="preserve">a highly </w:t>
      </w:r>
      <w:r w:rsidRPr="00E33B3E">
        <w:rPr>
          <w:rStyle w:val="Emphasis"/>
          <w:rFonts w:asciiTheme="majorHAnsi" w:hAnsiTheme="majorHAnsi" w:cstheme="majorHAnsi"/>
          <w:highlight w:val="green"/>
        </w:rPr>
        <w:t xml:space="preserve">aggrieved and powerful adversary </w:t>
      </w:r>
      <w:r w:rsidRPr="00E33B3E">
        <w:rPr>
          <w:rStyle w:val="Emphasis"/>
          <w:rFonts w:asciiTheme="majorHAnsi" w:hAnsiTheme="majorHAnsi" w:cstheme="majorHAnsi"/>
        </w:rPr>
        <w:t xml:space="preserve">could </w:t>
      </w:r>
      <w:r w:rsidRPr="00E33B3E">
        <w:rPr>
          <w:rStyle w:val="Emphasis"/>
          <w:rFonts w:asciiTheme="majorHAnsi" w:hAnsiTheme="majorHAnsi" w:cstheme="majorHAnsi"/>
          <w:highlight w:val="green"/>
        </w:rPr>
        <w:t>retaliate</w:t>
      </w:r>
      <w:r w:rsidRPr="00E33B3E">
        <w:rPr>
          <w:rFonts w:asciiTheme="majorHAnsi" w:hAnsiTheme="majorHAnsi" w:cstheme="majorHAnsi"/>
        </w:rPr>
        <w:t xml:space="preserve"> in unanticipated ways, </w:t>
      </w:r>
      <w:r w:rsidRPr="00E33B3E">
        <w:rPr>
          <w:rStyle w:val="StyleUnderline"/>
          <w:rFonts w:asciiTheme="majorHAnsi" w:hAnsiTheme="majorHAnsi" w:cstheme="majorHAnsi"/>
        </w:rPr>
        <w:t>possibly with highly destructive consequences</w:t>
      </w:r>
      <w:r w:rsidRPr="00E33B3E">
        <w:rPr>
          <w:rFonts w:asciiTheme="majorHAnsi" w:hAnsiTheme="majorHAnsi" w:cstheme="majorHAnsi"/>
        </w:rPr>
        <w:t xml:space="preserve">. As a result, </w:t>
      </w:r>
      <w:r w:rsidRPr="00E33B3E">
        <w:rPr>
          <w:rStyle w:val="StyleUnderline"/>
          <w:rFonts w:asciiTheme="majorHAnsi" w:hAnsiTheme="majorHAnsi" w:cstheme="majorHAnsi"/>
        </w:rPr>
        <w:t>two adversaries facing potential conflict may lack confidence both in the potential effectiveness of their own attacks and in the ineffectiveness of any subsequent retaliation. Such</w:t>
      </w:r>
      <w:r w:rsidRPr="00E33B3E">
        <w:rPr>
          <w:rFonts w:asciiTheme="majorHAnsi" w:hAnsiTheme="majorHAnsi" w:cstheme="majorHAnsi"/>
        </w:rPr>
        <w:t xml:space="preserve"> </w:t>
      </w:r>
      <w:r w:rsidRPr="00E33B3E">
        <w:rPr>
          <w:rStyle w:val="Emphasis"/>
          <w:rFonts w:asciiTheme="majorHAnsi" w:hAnsiTheme="majorHAnsi" w:cstheme="majorHAnsi"/>
          <w:highlight w:val="green"/>
        </w:rPr>
        <w:t xml:space="preserve">mutual uncertainty </w:t>
      </w:r>
      <w:r w:rsidRPr="00E33B3E">
        <w:rPr>
          <w:rStyle w:val="Emphasis"/>
          <w:rFonts w:asciiTheme="majorHAnsi" w:hAnsiTheme="majorHAnsi" w:cstheme="majorHAnsi"/>
        </w:rPr>
        <w:t xml:space="preserve">would ultimately be </w:t>
      </w:r>
      <w:r w:rsidRPr="00E33B3E">
        <w:rPr>
          <w:rStyle w:val="Emphasis"/>
          <w:rFonts w:asciiTheme="majorHAnsi" w:hAnsiTheme="majorHAnsi" w:cstheme="majorHAnsi"/>
          <w:highlight w:val="green"/>
        </w:rPr>
        <w:t>stabilizing</w:t>
      </w:r>
      <w:r w:rsidRPr="00E33B3E">
        <w:rPr>
          <w:rFonts w:asciiTheme="majorHAnsi" w:hAnsiTheme="majorHAnsi" w:cstheme="majorHAnsi"/>
        </w:rPr>
        <w:t xml:space="preserve">, though probably not particularly robust. </w:t>
      </w:r>
      <w:r w:rsidRPr="00E33B3E">
        <w:rPr>
          <w:rStyle w:val="StyleUnderline"/>
          <w:rFonts w:asciiTheme="majorHAnsi" w:hAnsiTheme="majorHAnsi" w:cstheme="majorHAnsi"/>
        </w:rPr>
        <w:t>This is reflected in Figure 2, where each side shows more caution than the technical effectiveness of its systems may suggest</w:t>
      </w:r>
      <w:r w:rsidRPr="00E33B3E">
        <w:rPr>
          <w:rFonts w:asciiTheme="majorHAnsi" w:hAnsiTheme="majorHAnsi" w:cstheme="majorHAnsi"/>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4A2E90D4" w14:textId="77777777" w:rsidR="0087415D" w:rsidRPr="00E33B3E" w:rsidRDefault="0087415D" w:rsidP="0087415D">
      <w:pPr>
        <w:pStyle w:val="Heading4"/>
        <w:rPr>
          <w:rFonts w:asciiTheme="majorHAnsi" w:hAnsiTheme="majorHAnsi" w:cstheme="majorHAnsi"/>
        </w:rPr>
      </w:pPr>
      <w:r w:rsidRPr="00E33B3E">
        <w:rPr>
          <w:rFonts w:asciiTheme="majorHAnsi" w:hAnsiTheme="majorHAnsi" w:cstheme="majorHAnsi"/>
        </w:rPr>
        <w:t xml:space="preserve">No Escalation over Satellites: </w:t>
      </w:r>
    </w:p>
    <w:p w14:paraId="7776F67F" w14:textId="77777777" w:rsidR="0087415D" w:rsidRPr="00E33B3E" w:rsidRDefault="0087415D" w:rsidP="0087415D">
      <w:pPr>
        <w:pStyle w:val="Heading4"/>
        <w:rPr>
          <w:rFonts w:asciiTheme="majorHAnsi" w:hAnsiTheme="majorHAnsi" w:cstheme="majorHAnsi"/>
          <w:u w:val="single"/>
        </w:rPr>
      </w:pPr>
      <w:r w:rsidRPr="00E33B3E">
        <w:rPr>
          <w:rFonts w:asciiTheme="majorHAnsi" w:hAnsiTheme="majorHAnsi" w:cstheme="majorHAnsi"/>
        </w:rPr>
        <w:t xml:space="preserve">1] </w:t>
      </w:r>
      <w:r w:rsidRPr="00E33B3E">
        <w:rPr>
          <w:rFonts w:asciiTheme="majorHAnsi" w:hAnsiTheme="majorHAnsi" w:cstheme="majorHAnsi"/>
          <w:u w:val="single"/>
        </w:rPr>
        <w:t>Planning Priorities</w:t>
      </w:r>
    </w:p>
    <w:p w14:paraId="29DB4C0A" w14:textId="77777777" w:rsidR="0087415D" w:rsidRPr="00E33B3E" w:rsidRDefault="0087415D" w:rsidP="0087415D">
      <w:pPr>
        <w:rPr>
          <w:rFonts w:asciiTheme="majorHAnsi" w:hAnsiTheme="majorHAnsi" w:cstheme="majorHAnsi"/>
        </w:rPr>
      </w:pPr>
      <w:r w:rsidRPr="00E33B3E">
        <w:rPr>
          <w:rStyle w:val="Style13ptBold"/>
          <w:rFonts w:asciiTheme="majorHAnsi" w:hAnsiTheme="majorHAnsi" w:cstheme="majorHAnsi"/>
        </w:rPr>
        <w:t>Bowen 18</w:t>
      </w:r>
      <w:r w:rsidRPr="00E33B3E">
        <w:rPr>
          <w:rFonts w:asciiTheme="majorHAnsi" w:hAnsiTheme="majorHAnsi" w:cstheme="majorHAnsi"/>
        </w:rPr>
        <w:t xml:space="preserve"> Bleddyn Bowen 2-20-2018 “The Art of Space Deterrence” </w:t>
      </w:r>
      <w:hyperlink r:id="rId19" w:history="1">
        <w:r w:rsidRPr="00E33B3E">
          <w:rPr>
            <w:rStyle w:val="Hyperlink"/>
            <w:rFonts w:asciiTheme="majorHAnsi" w:hAnsiTheme="majorHAnsi" w:cstheme="majorHAnsi"/>
          </w:rPr>
          <w:t>https://www.europeanleadershipnetwork.org/commentary/the-art-of-space-deterrence/</w:t>
        </w:r>
      </w:hyperlink>
      <w:r w:rsidRPr="00E33B3E">
        <w:rPr>
          <w:rFonts w:asciiTheme="majorHAnsi" w:hAnsiTheme="majorHAnsi" w:cstheme="majorHAnsi"/>
        </w:rPr>
        <w:t xml:space="preserve"> (Lecturer in International Relations at the University of Leicester)//Elmer </w:t>
      </w:r>
    </w:p>
    <w:p w14:paraId="5D00F6AB" w14:textId="77777777" w:rsidR="0087415D" w:rsidRPr="00E33B3E" w:rsidRDefault="0087415D" w:rsidP="0087415D">
      <w:pPr>
        <w:rPr>
          <w:rFonts w:asciiTheme="majorHAnsi" w:hAnsiTheme="majorHAnsi" w:cstheme="majorHAnsi"/>
        </w:rPr>
      </w:pPr>
      <w:r w:rsidRPr="00E33B3E">
        <w:rPr>
          <w:rFonts w:asciiTheme="majorHAnsi" w:hAnsiTheme="majorHAnsi" w:cstheme="majorHAnsi"/>
          <w:highlight w:val="green"/>
          <w:u w:val="single"/>
        </w:rPr>
        <w:t>Space is</w:t>
      </w:r>
      <w:r w:rsidRPr="00E33B3E">
        <w:rPr>
          <w:rFonts w:asciiTheme="majorHAnsi" w:hAnsiTheme="majorHAnsi" w:cstheme="majorHAnsi"/>
        </w:rPr>
        <w:t xml:space="preserve"> often </w:t>
      </w:r>
      <w:r w:rsidRPr="00E33B3E">
        <w:rPr>
          <w:rFonts w:asciiTheme="majorHAnsi" w:hAnsiTheme="majorHAnsi" w:cstheme="majorHAnsi"/>
          <w:highlight w:val="green"/>
          <w:u w:val="single"/>
        </w:rPr>
        <w:t xml:space="preserve">an </w:t>
      </w:r>
      <w:r w:rsidRPr="00E33B3E">
        <w:rPr>
          <w:rStyle w:val="Emphasis"/>
          <w:rFonts w:asciiTheme="majorHAnsi" w:hAnsiTheme="majorHAnsi" w:cstheme="majorHAnsi"/>
          <w:highlight w:val="green"/>
        </w:rPr>
        <w:t>afterthought</w:t>
      </w:r>
      <w:r w:rsidRPr="00E33B3E">
        <w:rPr>
          <w:rFonts w:asciiTheme="majorHAnsi" w:hAnsiTheme="majorHAnsi" w:cstheme="majorHAnsi"/>
        </w:rPr>
        <w:t xml:space="preserve"> or a miscellaneous ancillary </w:t>
      </w:r>
      <w:r w:rsidRPr="00E33B3E">
        <w:rPr>
          <w:rFonts w:asciiTheme="majorHAnsi" w:hAnsiTheme="majorHAnsi" w:cstheme="majorHAnsi"/>
          <w:highlight w:val="green"/>
          <w:u w:val="single"/>
        </w:rPr>
        <w:t>in</w:t>
      </w:r>
      <w:r w:rsidRPr="00E33B3E">
        <w:rPr>
          <w:rFonts w:asciiTheme="majorHAnsi" w:hAnsiTheme="majorHAnsi" w:cstheme="majorHAnsi"/>
          <w:u w:val="single"/>
        </w:rPr>
        <w:t xml:space="preserve"> the </w:t>
      </w:r>
      <w:r w:rsidRPr="00E33B3E">
        <w:rPr>
          <w:rStyle w:val="Emphasis"/>
          <w:rFonts w:asciiTheme="majorHAnsi" w:hAnsiTheme="majorHAnsi" w:cstheme="majorHAnsi"/>
          <w:highlight w:val="green"/>
          <w:bdr w:val="single" w:sz="18" w:space="0" w:color="auto"/>
        </w:rPr>
        <w:t>grand strategic views</w:t>
      </w:r>
      <w:r w:rsidRPr="00E33B3E">
        <w:rPr>
          <w:rFonts w:asciiTheme="majorHAnsi" w:hAnsiTheme="majorHAnsi" w:cstheme="majorHAnsi"/>
          <w:highlight w:val="green"/>
          <w:u w:val="single"/>
          <w:bdr w:val="single" w:sz="18" w:space="0" w:color="auto"/>
        </w:rPr>
        <w:t xml:space="preserve"> of </w:t>
      </w:r>
      <w:r w:rsidRPr="00E33B3E">
        <w:rPr>
          <w:rStyle w:val="Emphasis"/>
          <w:rFonts w:asciiTheme="majorHAnsi" w:hAnsiTheme="majorHAnsi" w:cstheme="majorHAnsi"/>
          <w:highlight w:val="green"/>
          <w:bdr w:val="single" w:sz="18" w:space="0" w:color="auto"/>
        </w:rPr>
        <w:t>top-level decision-makers</w:t>
      </w:r>
      <w:r w:rsidRPr="00E33B3E">
        <w:rPr>
          <w:rFonts w:asciiTheme="majorHAnsi" w:hAnsiTheme="majorHAnsi" w:cstheme="majorHAnsi"/>
        </w:rPr>
        <w:t xml:space="preserve">. </w:t>
      </w:r>
      <w:r w:rsidRPr="00E33B3E">
        <w:rPr>
          <w:rFonts w:asciiTheme="majorHAnsi" w:hAnsiTheme="majorHAnsi" w:cstheme="majorHAnsi"/>
          <w:highlight w:val="green"/>
          <w:u w:val="single"/>
        </w:rPr>
        <w:t xml:space="preserve">A </w:t>
      </w:r>
      <w:r w:rsidRPr="00E33B3E">
        <w:rPr>
          <w:rStyle w:val="Emphasis"/>
          <w:rFonts w:asciiTheme="majorHAnsi" w:hAnsiTheme="majorHAnsi" w:cstheme="majorHAnsi"/>
          <w:highlight w:val="green"/>
        </w:rPr>
        <w:t>president</w:t>
      </w:r>
      <w:r w:rsidRPr="00E33B3E">
        <w:rPr>
          <w:rFonts w:asciiTheme="majorHAnsi" w:hAnsiTheme="majorHAnsi" w:cstheme="majorHAnsi"/>
          <w:highlight w:val="green"/>
          <w:u w:val="single"/>
        </w:rPr>
        <w:t xml:space="preserve"> may </w:t>
      </w:r>
      <w:r w:rsidRPr="00E33B3E">
        <w:rPr>
          <w:rStyle w:val="Emphasis"/>
          <w:rFonts w:asciiTheme="majorHAnsi" w:hAnsiTheme="majorHAnsi" w:cstheme="majorHAnsi"/>
          <w:highlight w:val="green"/>
        </w:rPr>
        <w:t>not care</w:t>
      </w:r>
      <w:r w:rsidRPr="00E33B3E">
        <w:rPr>
          <w:rFonts w:asciiTheme="majorHAnsi" w:hAnsiTheme="majorHAnsi" w:cstheme="majorHAnsi"/>
          <w:u w:val="single"/>
        </w:rPr>
        <w:t xml:space="preserve"> that </w:t>
      </w:r>
      <w:r w:rsidRPr="00E33B3E">
        <w:rPr>
          <w:rStyle w:val="Emphasis"/>
          <w:rFonts w:asciiTheme="majorHAnsi" w:hAnsiTheme="majorHAnsi" w:cstheme="majorHAnsi"/>
          <w:highlight w:val="green"/>
        </w:rPr>
        <w:t>one sat</w:t>
      </w:r>
      <w:r w:rsidRPr="00E33B3E">
        <w:rPr>
          <w:rStyle w:val="Emphasis"/>
          <w:rFonts w:asciiTheme="majorHAnsi" w:hAnsiTheme="majorHAnsi" w:cstheme="majorHAnsi"/>
        </w:rPr>
        <w:t xml:space="preserve">ellite </w:t>
      </w:r>
      <w:r w:rsidRPr="00E33B3E">
        <w:rPr>
          <w:rStyle w:val="Emphasis"/>
          <w:rFonts w:asciiTheme="majorHAnsi" w:hAnsiTheme="majorHAnsi" w:cstheme="majorHAnsi"/>
          <w:highlight w:val="green"/>
        </w:rPr>
        <w:t>may be lost</w:t>
      </w:r>
      <w:r w:rsidRPr="00E33B3E">
        <w:rPr>
          <w:rFonts w:asciiTheme="majorHAnsi" w:hAnsiTheme="majorHAnsi" w:cstheme="majorHAnsi"/>
          <w:u w:val="single"/>
        </w:rPr>
        <w:t xml:space="preserve"> or go dark</w:t>
      </w:r>
      <w:r w:rsidRPr="00E33B3E">
        <w:rPr>
          <w:rFonts w:asciiTheme="majorHAnsi" w:hAnsiTheme="majorHAnsi" w:cstheme="majorHAnsi"/>
        </w:rPr>
        <w:t xml:space="preserve">; </w:t>
      </w:r>
      <w:r w:rsidRPr="00E33B3E">
        <w:rPr>
          <w:rFonts w:asciiTheme="majorHAnsi" w:hAnsiTheme="majorHAnsi" w:cstheme="majorHAnsi"/>
          <w:highlight w:val="green"/>
          <w:u w:val="single"/>
        </w:rPr>
        <w:t>it may cause</w:t>
      </w:r>
      <w:r w:rsidRPr="00E33B3E">
        <w:rPr>
          <w:rFonts w:asciiTheme="majorHAnsi" w:hAnsiTheme="majorHAnsi" w:cstheme="majorHAnsi"/>
          <w:u w:val="single"/>
        </w:rPr>
        <w:t xml:space="preserve"> panic and</w:t>
      </w:r>
      <w:r w:rsidRPr="00E33B3E">
        <w:rPr>
          <w:rFonts w:asciiTheme="majorHAnsi" w:hAnsiTheme="majorHAnsi" w:cstheme="majorHAnsi"/>
        </w:rPr>
        <w:t xml:space="preserve"> </w:t>
      </w:r>
      <w:r w:rsidRPr="00E33B3E">
        <w:rPr>
          <w:rStyle w:val="Emphasis"/>
          <w:rFonts w:asciiTheme="majorHAnsi" w:hAnsiTheme="majorHAnsi" w:cstheme="majorHAnsi"/>
          <w:highlight w:val="green"/>
        </w:rPr>
        <w:t>Twitter</w:t>
      </w:r>
      <w:r w:rsidRPr="00E33B3E">
        <w:rPr>
          <w:rFonts w:asciiTheme="majorHAnsi" w:hAnsiTheme="majorHAnsi" w:cstheme="majorHAnsi"/>
        </w:rPr>
        <w:t xml:space="preserve">-based </w:t>
      </w:r>
      <w:r w:rsidRPr="00E33B3E">
        <w:rPr>
          <w:rStyle w:val="Emphasis"/>
          <w:rFonts w:asciiTheme="majorHAnsi" w:hAnsiTheme="majorHAnsi" w:cstheme="majorHAnsi"/>
          <w:highlight w:val="green"/>
        </w:rPr>
        <w:t>hysteria</w:t>
      </w:r>
      <w:r w:rsidRPr="00E33B3E">
        <w:rPr>
          <w:rFonts w:asciiTheme="majorHAnsi" w:hAnsiTheme="majorHAnsi" w:cstheme="majorHAnsi"/>
        </w:rPr>
        <w:t xml:space="preserve"> for the space community, of course. </w:t>
      </w:r>
      <w:r w:rsidRPr="00E33B3E">
        <w:rPr>
          <w:rFonts w:asciiTheme="majorHAnsi" w:hAnsiTheme="majorHAnsi" w:cstheme="majorHAnsi"/>
          <w:highlight w:val="green"/>
          <w:u w:val="single"/>
        </w:rPr>
        <w:t>But</w:t>
      </w:r>
      <w:r w:rsidRPr="00E33B3E">
        <w:rPr>
          <w:rFonts w:asciiTheme="majorHAnsi" w:hAnsiTheme="majorHAnsi" w:cstheme="majorHAnsi"/>
          <w:u w:val="single"/>
        </w:rPr>
        <w:t xml:space="preserve"> the </w:t>
      </w:r>
      <w:r w:rsidRPr="00E33B3E">
        <w:rPr>
          <w:rStyle w:val="Emphasis"/>
          <w:rFonts w:asciiTheme="majorHAnsi" w:hAnsiTheme="majorHAnsi" w:cstheme="majorHAnsi"/>
          <w:highlight w:val="green"/>
        </w:rPr>
        <w:t>terrestrial context</w:t>
      </w:r>
      <w:r w:rsidRPr="00E33B3E">
        <w:rPr>
          <w:rFonts w:asciiTheme="majorHAnsi" w:hAnsiTheme="majorHAnsi" w:cstheme="majorHAnsi"/>
        </w:rPr>
        <w:t xml:space="preserve"> and consequences, </w:t>
      </w:r>
      <w:r w:rsidRPr="00E33B3E">
        <w:rPr>
          <w:rFonts w:asciiTheme="majorHAnsi" w:hAnsiTheme="majorHAnsi" w:cstheme="majorHAnsi"/>
          <w:u w:val="single"/>
        </w:rPr>
        <w:t xml:space="preserve">as well as the political stakes and symbolism of any exchange of hostilities in space </w:t>
      </w:r>
      <w:r w:rsidRPr="00E33B3E">
        <w:rPr>
          <w:rStyle w:val="Emphasis"/>
          <w:rFonts w:asciiTheme="majorHAnsi" w:hAnsiTheme="majorHAnsi" w:cstheme="majorHAnsi"/>
          <w:highlight w:val="green"/>
        </w:rPr>
        <w:t>matters more</w:t>
      </w:r>
      <w:r w:rsidRPr="00E33B3E">
        <w:rPr>
          <w:rFonts w:asciiTheme="majorHAnsi" w:hAnsiTheme="majorHAnsi" w:cstheme="majorHAnsi"/>
          <w:highlight w:val="green"/>
        </w:rPr>
        <w:t xml:space="preserve">. </w:t>
      </w:r>
      <w:r w:rsidRPr="00E33B3E">
        <w:rPr>
          <w:rFonts w:asciiTheme="majorHAnsi" w:hAnsiTheme="majorHAnsi" w:cstheme="majorHAnsi"/>
          <w:highlight w:val="green"/>
          <w:u w:val="single"/>
        </w:rPr>
        <w:t>The</w:t>
      </w:r>
      <w:r w:rsidRPr="00E33B3E">
        <w:rPr>
          <w:rFonts w:asciiTheme="majorHAnsi" w:hAnsiTheme="majorHAnsi" w:cstheme="majorHAnsi"/>
          <w:u w:val="single"/>
        </w:rPr>
        <w:t xml:space="preserve"> political and </w:t>
      </w:r>
      <w:r w:rsidRPr="00E33B3E">
        <w:rPr>
          <w:rFonts w:asciiTheme="majorHAnsi" w:hAnsiTheme="majorHAnsi" w:cstheme="majorHAnsi"/>
          <w:highlight w:val="green"/>
          <w:u w:val="single"/>
        </w:rPr>
        <w:t>media</w:t>
      </w:r>
      <w:r w:rsidRPr="00E33B3E">
        <w:rPr>
          <w:rFonts w:asciiTheme="majorHAnsi" w:hAnsiTheme="majorHAnsi" w:cstheme="majorHAnsi"/>
          <w:u w:val="single"/>
        </w:rPr>
        <w:t xml:space="preserve"> dimension can </w:t>
      </w:r>
      <w:r w:rsidRPr="00E33B3E">
        <w:rPr>
          <w:rFonts w:asciiTheme="majorHAnsi" w:hAnsiTheme="majorHAnsi" w:cstheme="majorHAnsi"/>
          <w:highlight w:val="green"/>
          <w:u w:val="single"/>
        </w:rPr>
        <w:t>magnify</w:t>
      </w:r>
      <w:r w:rsidRPr="00E33B3E">
        <w:rPr>
          <w:rFonts w:asciiTheme="majorHAnsi" w:hAnsiTheme="majorHAnsi" w:cstheme="majorHAnsi"/>
        </w:rPr>
        <w:t xml:space="preserve"> or minimise </w:t>
      </w:r>
      <w:r w:rsidRPr="00E33B3E">
        <w:rPr>
          <w:rFonts w:asciiTheme="majorHAnsi" w:hAnsiTheme="majorHAnsi" w:cstheme="majorHAnsi"/>
          <w:u w:val="single"/>
        </w:rPr>
        <w:t xml:space="preserve">the </w:t>
      </w:r>
      <w:r w:rsidRPr="00E33B3E">
        <w:rPr>
          <w:rFonts w:asciiTheme="majorHAnsi" w:hAnsiTheme="majorHAnsi" w:cstheme="majorHAnsi"/>
          <w:highlight w:val="green"/>
          <w:u w:val="single"/>
        </w:rPr>
        <w:t>perceived consequences of losing</w:t>
      </w:r>
      <w:r w:rsidRPr="00E33B3E">
        <w:rPr>
          <w:rFonts w:asciiTheme="majorHAnsi" w:hAnsiTheme="majorHAnsi" w:cstheme="majorHAnsi"/>
          <w:u w:val="single"/>
        </w:rPr>
        <w:t xml:space="preserve"> specific </w:t>
      </w:r>
      <w:r w:rsidRPr="00E33B3E">
        <w:rPr>
          <w:rStyle w:val="Emphasis"/>
          <w:rFonts w:asciiTheme="majorHAnsi" w:hAnsiTheme="majorHAnsi" w:cstheme="majorHAnsi"/>
          <w:highlight w:val="green"/>
        </w:rPr>
        <w:t>sat</w:t>
      </w:r>
      <w:r w:rsidRPr="00E33B3E">
        <w:rPr>
          <w:rFonts w:asciiTheme="majorHAnsi" w:hAnsiTheme="majorHAnsi" w:cstheme="majorHAnsi"/>
          <w:szCs w:val="16"/>
        </w:rPr>
        <w:t>ellite</w:t>
      </w:r>
      <w:r w:rsidRPr="00E33B3E">
        <w:rPr>
          <w:rStyle w:val="Emphasis"/>
          <w:rFonts w:asciiTheme="majorHAnsi" w:hAnsiTheme="majorHAnsi" w:cstheme="majorHAnsi"/>
          <w:highlight w:val="green"/>
        </w:rPr>
        <w:t>s</w:t>
      </w:r>
      <w:r w:rsidRPr="00E33B3E">
        <w:rPr>
          <w:rFonts w:asciiTheme="majorHAnsi" w:hAnsiTheme="majorHAnsi" w:cstheme="majorHAnsi"/>
          <w:u w:val="single"/>
        </w:rPr>
        <w:t xml:space="preserve"> </w:t>
      </w:r>
      <w:r w:rsidRPr="00E33B3E">
        <w:rPr>
          <w:rStyle w:val="Emphasis"/>
          <w:rFonts w:asciiTheme="majorHAnsi" w:hAnsiTheme="majorHAnsi" w:cstheme="majorHAnsi"/>
          <w:highlight w:val="green"/>
        </w:rPr>
        <w:t>out of</w:t>
      </w:r>
      <w:r w:rsidRPr="00E33B3E">
        <w:rPr>
          <w:rFonts w:asciiTheme="majorHAnsi" w:hAnsiTheme="majorHAnsi" w:cstheme="majorHAnsi"/>
          <w:u w:val="single"/>
        </w:rPr>
        <w:t xml:space="preserve"> all </w:t>
      </w:r>
      <w:r w:rsidRPr="00E33B3E">
        <w:rPr>
          <w:rStyle w:val="Emphasis"/>
          <w:rFonts w:asciiTheme="majorHAnsi" w:hAnsiTheme="majorHAnsi" w:cstheme="majorHAnsi"/>
          <w:highlight w:val="green"/>
        </w:rPr>
        <w:t>proportion</w:t>
      </w:r>
      <w:r w:rsidRPr="00E33B3E">
        <w:rPr>
          <w:rFonts w:asciiTheme="majorHAnsi" w:hAnsiTheme="majorHAnsi" w:cstheme="majorHAnsi"/>
          <w:highlight w:val="green"/>
          <w:u w:val="single"/>
        </w:rPr>
        <w:t xml:space="preserve"> to</w:t>
      </w:r>
      <w:r w:rsidRPr="00E33B3E">
        <w:rPr>
          <w:rFonts w:asciiTheme="majorHAnsi" w:hAnsiTheme="majorHAnsi" w:cstheme="majorHAnsi"/>
          <w:u w:val="single"/>
        </w:rPr>
        <w:t xml:space="preserve"> their </w:t>
      </w:r>
      <w:r w:rsidRPr="00E33B3E">
        <w:rPr>
          <w:rStyle w:val="Emphasis"/>
          <w:rFonts w:asciiTheme="majorHAnsi" w:hAnsiTheme="majorHAnsi" w:cstheme="majorHAnsi"/>
          <w:highlight w:val="green"/>
        </w:rPr>
        <w:t>actual strategic effect</w:t>
      </w:r>
      <w:r w:rsidRPr="00E33B3E">
        <w:rPr>
          <w:rFonts w:asciiTheme="majorHAnsi" w:hAnsiTheme="majorHAnsi" w:cstheme="majorHAnsi"/>
        </w:rPr>
        <w:t>.</w:t>
      </w:r>
    </w:p>
    <w:p w14:paraId="1A789236" w14:textId="7FE4C7D1" w:rsidR="0087415D" w:rsidRPr="00E33B3E" w:rsidRDefault="0087415D" w:rsidP="0087415D">
      <w:pPr>
        <w:rPr>
          <w:rFonts w:asciiTheme="majorHAnsi" w:hAnsiTheme="majorHAnsi" w:cstheme="majorHAnsi"/>
        </w:rPr>
      </w:pPr>
      <w:bookmarkStart w:id="1" w:name="_Hlk30232579"/>
      <w:r w:rsidRPr="00E33B3E">
        <w:rPr>
          <w:rFonts w:asciiTheme="majorHAnsi" w:hAnsiTheme="majorHAnsi" w:cstheme="majorHAnsi"/>
        </w:rPr>
        <w:t>fundamentals of deterrence illuminates how it applies to prevention of aggression in space.</w:t>
      </w:r>
      <w:bookmarkEnd w:id="1"/>
    </w:p>
    <w:p w14:paraId="1E8DDB64" w14:textId="77777777" w:rsidR="0087415D" w:rsidRPr="00E33B3E" w:rsidRDefault="0087415D" w:rsidP="0087415D">
      <w:pPr>
        <w:pStyle w:val="Heading4"/>
        <w:rPr>
          <w:rFonts w:asciiTheme="majorHAnsi" w:hAnsiTheme="majorHAnsi" w:cstheme="majorHAnsi"/>
        </w:rPr>
      </w:pPr>
      <w:r w:rsidRPr="00E33B3E">
        <w:rPr>
          <w:rFonts w:asciiTheme="majorHAnsi" w:hAnsiTheme="majorHAnsi" w:cstheme="majorHAnsi"/>
        </w:rPr>
        <w:t>Solar flares will end satellites inevitably – no defense</w:t>
      </w:r>
    </w:p>
    <w:p w14:paraId="43264087" w14:textId="77777777" w:rsidR="0087415D" w:rsidRPr="00E33B3E" w:rsidRDefault="0087415D" w:rsidP="0087415D">
      <w:pPr>
        <w:rPr>
          <w:rFonts w:asciiTheme="majorHAnsi" w:hAnsiTheme="majorHAnsi" w:cstheme="majorHAnsi"/>
        </w:rPr>
      </w:pPr>
      <w:r w:rsidRPr="00E33B3E">
        <w:rPr>
          <w:rStyle w:val="Style13ptBold"/>
          <w:rFonts w:asciiTheme="majorHAnsi" w:hAnsiTheme="majorHAnsi" w:cstheme="majorHAnsi"/>
        </w:rPr>
        <w:t>Wild 15</w:t>
      </w:r>
      <w:r w:rsidRPr="00E33B3E">
        <w:rPr>
          <w:rFonts w:asciiTheme="majorHAnsi" w:hAnsiTheme="majorHAnsi" w:cstheme="majorHAnsi"/>
        </w:rPr>
        <w:t xml:space="preserve"> (Jim Wild, Professor of Space Physics at Lancaster University, “With So Much Vested In Satellites, </w:t>
      </w:r>
      <w:r w:rsidRPr="00E33B3E">
        <w:rPr>
          <w:rStyle w:val="StyleUnderline"/>
          <w:rFonts w:asciiTheme="majorHAnsi" w:hAnsiTheme="majorHAnsi" w:cstheme="majorHAnsi"/>
          <w:highlight w:val="green"/>
        </w:rPr>
        <w:t>Solar Storms</w:t>
      </w:r>
      <w:r w:rsidRPr="00E33B3E">
        <w:rPr>
          <w:rFonts w:asciiTheme="majorHAnsi" w:hAnsiTheme="majorHAnsi" w:cstheme="majorHAnsi"/>
        </w:rPr>
        <w:t xml:space="preserve"> Could Bring Life To A Standstill,” July 30, 2015, https://theconversation.com/with-so-much-vested-in-satellites-solar-storms-could-bring-life-to-a-standstill-45204)</w:t>
      </w:r>
    </w:p>
    <w:p w14:paraId="2D865389" w14:textId="77777777" w:rsidR="0087415D" w:rsidRPr="00E33B3E" w:rsidRDefault="0087415D" w:rsidP="0087415D">
      <w:pPr>
        <w:rPr>
          <w:rFonts w:asciiTheme="majorHAnsi" w:hAnsiTheme="majorHAnsi" w:cstheme="majorHAnsi"/>
        </w:rPr>
      </w:pPr>
      <w:r w:rsidRPr="00E33B3E">
        <w:rPr>
          <w:rStyle w:val="StyleUnderline"/>
          <w:rFonts w:asciiTheme="majorHAnsi" w:hAnsiTheme="majorHAnsi" w:cstheme="majorHAnsi"/>
        </w:rPr>
        <w:t xml:space="preserve">These </w:t>
      </w:r>
      <w:r w:rsidRPr="00E33B3E">
        <w:rPr>
          <w:rStyle w:val="StyleUnderline"/>
          <w:rFonts w:asciiTheme="majorHAnsi" w:hAnsiTheme="majorHAnsi" w:cstheme="majorHAnsi"/>
          <w:highlight w:val="green"/>
        </w:rPr>
        <w:t>can disrupt satellite operations</w:t>
      </w:r>
      <w:r w:rsidRPr="00E33B3E">
        <w:rPr>
          <w:rFonts w:asciiTheme="majorHAnsi" w:hAnsiTheme="majorHAnsi" w:cstheme="majorHAnsi"/>
        </w:rPr>
        <w:t xml:space="preserve"> by </w:t>
      </w:r>
      <w:r w:rsidRPr="00E33B3E">
        <w:rPr>
          <w:rStyle w:val="StyleUnderline"/>
          <w:rFonts w:asciiTheme="majorHAnsi" w:hAnsiTheme="majorHAnsi" w:cstheme="majorHAnsi"/>
        </w:rPr>
        <w:t>depositing electrical charge within the on-board electronics</w:t>
      </w:r>
      <w:r w:rsidRPr="00E33B3E">
        <w:rPr>
          <w:rFonts w:asciiTheme="majorHAnsi" w:hAnsiTheme="majorHAnsi" w:cstheme="majorHAnsi"/>
        </w:rPr>
        <w:t xml:space="preserve">, triggering phantom commands or </w:t>
      </w:r>
      <w:r w:rsidRPr="00E33B3E">
        <w:rPr>
          <w:rStyle w:val="StyleUnderline"/>
          <w:rFonts w:asciiTheme="majorHAnsi" w:hAnsiTheme="majorHAnsi" w:cstheme="majorHAnsi"/>
          <w:highlight w:val="green"/>
        </w:rPr>
        <w:t>overloading</w:t>
      </w:r>
      <w:r w:rsidRPr="00E33B3E">
        <w:rPr>
          <w:rFonts w:asciiTheme="majorHAnsi" w:hAnsiTheme="majorHAnsi" w:cstheme="majorHAnsi"/>
        </w:rPr>
        <w:t xml:space="preserve"> and damaging </w:t>
      </w:r>
      <w:r w:rsidRPr="00E33B3E">
        <w:rPr>
          <w:rStyle w:val="StyleUnderline"/>
          <w:rFonts w:asciiTheme="majorHAnsi" w:hAnsiTheme="majorHAnsi" w:cstheme="majorHAnsi"/>
        </w:rPr>
        <w:t xml:space="preserve">sensitive </w:t>
      </w:r>
      <w:r w:rsidRPr="00E33B3E">
        <w:rPr>
          <w:rStyle w:val="StyleUnderline"/>
          <w:rFonts w:asciiTheme="majorHAnsi" w:hAnsiTheme="majorHAnsi" w:cstheme="majorHAnsi"/>
          <w:highlight w:val="green"/>
        </w:rPr>
        <w:t>components</w:t>
      </w:r>
      <w:r w:rsidRPr="00E33B3E">
        <w:rPr>
          <w:rFonts w:asciiTheme="majorHAnsi" w:hAnsiTheme="majorHAnsi" w:cstheme="majorHAnsi"/>
        </w:rPr>
        <w:t xml:space="preserve">. The effects of </w:t>
      </w:r>
      <w:r w:rsidRPr="00E33B3E">
        <w:rPr>
          <w:rStyle w:val="StyleUnderline"/>
          <w:rFonts w:asciiTheme="majorHAnsi" w:hAnsiTheme="majorHAnsi" w:cstheme="majorHAnsi"/>
        </w:rPr>
        <w:t>space weather</w:t>
      </w:r>
      <w:r w:rsidRPr="00E33B3E">
        <w:rPr>
          <w:rFonts w:asciiTheme="majorHAnsi" w:hAnsiTheme="majorHAnsi" w:cstheme="majorHAnsi"/>
        </w:rPr>
        <w:t xml:space="preserve"> on the Earth’s upper atmosphere </w:t>
      </w:r>
      <w:r w:rsidRPr="00E33B3E">
        <w:rPr>
          <w:rStyle w:val="StyleUnderline"/>
          <w:rFonts w:asciiTheme="majorHAnsi" w:hAnsiTheme="majorHAnsi" w:cstheme="majorHAnsi"/>
        </w:rPr>
        <w:t>disrupts radio signals</w:t>
      </w:r>
      <w:r w:rsidRPr="00E33B3E">
        <w:rPr>
          <w:rFonts w:asciiTheme="majorHAnsi" w:hAnsiTheme="majorHAnsi" w:cstheme="majorHAnsi"/>
        </w:rPr>
        <w:t xml:space="preserve"> transmitted by navigation satellites, potentially introducing positioning errors or, in more severe cases, </w:t>
      </w:r>
      <w:r w:rsidRPr="00E33B3E">
        <w:rPr>
          <w:rStyle w:val="Emphasis"/>
          <w:rFonts w:asciiTheme="majorHAnsi" w:hAnsiTheme="majorHAnsi" w:cstheme="majorHAnsi"/>
          <w:highlight w:val="green"/>
        </w:rPr>
        <w:t>rendering them unusable</w:t>
      </w:r>
      <w:r w:rsidRPr="00E33B3E">
        <w:rPr>
          <w:rFonts w:asciiTheme="majorHAnsi" w:hAnsiTheme="majorHAnsi" w:cstheme="majorHAnsi"/>
          <w:highlight w:val="green"/>
        </w:rPr>
        <w:t>.</w:t>
      </w:r>
      <w:r w:rsidRPr="00E33B3E">
        <w:rPr>
          <w:rFonts w:asciiTheme="majorHAnsi" w:hAnsiTheme="majorHAnsi" w:cstheme="majorHAnsi"/>
        </w:rPr>
        <w:t xml:space="preserve"> </w:t>
      </w:r>
      <w:r w:rsidRPr="00E33B3E">
        <w:rPr>
          <w:rStyle w:val="StyleUnderline"/>
          <w:rFonts w:asciiTheme="majorHAnsi" w:hAnsiTheme="majorHAnsi" w:cstheme="majorHAnsi"/>
          <w:highlight w:val="green"/>
        </w:rPr>
        <w:t xml:space="preserve">These are </w:t>
      </w:r>
      <w:r w:rsidRPr="00E33B3E">
        <w:rPr>
          <w:rStyle w:val="Emphasis"/>
          <w:rFonts w:asciiTheme="majorHAnsi" w:hAnsiTheme="majorHAnsi" w:cstheme="majorHAnsi"/>
          <w:highlight w:val="green"/>
        </w:rPr>
        <w:t>not theoretical</w:t>
      </w:r>
      <w:r w:rsidRPr="00E33B3E">
        <w:rPr>
          <w:rFonts w:asciiTheme="majorHAnsi" w:hAnsiTheme="majorHAnsi" w:cstheme="majorHAnsi"/>
        </w:rPr>
        <w:t xml:space="preserve"> hazards: in recent decades, solar storms </w:t>
      </w:r>
      <w:r w:rsidRPr="00E33B3E">
        <w:rPr>
          <w:rFonts w:asciiTheme="majorHAnsi" w:hAnsiTheme="majorHAnsi" w:cstheme="majorHAnsi"/>
        </w:rPr>
        <w:lastRenderedPageBreak/>
        <w:t xml:space="preserve">have caused </w:t>
      </w:r>
      <w:r w:rsidRPr="00E33B3E">
        <w:rPr>
          <w:rStyle w:val="StyleUnderline"/>
          <w:rFonts w:asciiTheme="majorHAnsi" w:hAnsiTheme="majorHAnsi" w:cstheme="majorHAnsi"/>
          <w:highlight w:val="green"/>
        </w:rPr>
        <w:t>outages for a number of satellites</w:t>
      </w:r>
      <w:r w:rsidRPr="00E33B3E">
        <w:rPr>
          <w:rFonts w:asciiTheme="majorHAnsi" w:hAnsiTheme="majorHAnsi" w:cstheme="majorHAnsi"/>
        </w:rPr>
        <w:t xml:space="preserve"> services – and a handful of satellites have been lost altogether. These </w:t>
      </w:r>
      <w:r w:rsidRPr="00E33B3E">
        <w:rPr>
          <w:rStyle w:val="Emphasis"/>
          <w:rFonts w:asciiTheme="majorHAnsi" w:hAnsiTheme="majorHAnsi" w:cstheme="majorHAnsi"/>
          <w:highlight w:val="green"/>
        </w:rPr>
        <w:t>were costly</w:t>
      </w:r>
      <w:r w:rsidRPr="00E33B3E">
        <w:rPr>
          <w:rStyle w:val="Emphasis"/>
          <w:rFonts w:asciiTheme="majorHAnsi" w:hAnsiTheme="majorHAnsi" w:cstheme="majorHAnsi"/>
        </w:rPr>
        <w:t xml:space="preserve"> events</w:t>
      </w:r>
      <w:r w:rsidRPr="00E33B3E">
        <w:rPr>
          <w:rFonts w:asciiTheme="majorHAnsi" w:hAnsiTheme="majorHAnsi" w:cstheme="majorHAnsi"/>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 When Space Weather Becomes A Hurricane </w:t>
      </w:r>
      <w:r w:rsidRPr="00E33B3E">
        <w:rPr>
          <w:rFonts w:asciiTheme="majorHAnsi" w:hAnsiTheme="majorHAnsi" w:cstheme="majorHAnsi"/>
          <w:szCs w:val="16"/>
        </w:rPr>
        <w:t xml:space="preserve">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 </w:t>
      </w:r>
      <w:r w:rsidRPr="00E33B3E">
        <w:rPr>
          <w:rFonts w:asciiTheme="majorHAnsi" w:hAnsiTheme="majorHAnsi" w:cstheme="majorHAnsi"/>
        </w:rPr>
        <w:t xml:space="preserve">Statistical analysis of this and other severe solar storms suggests that </w:t>
      </w:r>
      <w:r w:rsidRPr="00E33B3E">
        <w:rPr>
          <w:rStyle w:val="StyleUnderline"/>
          <w:rFonts w:asciiTheme="majorHAnsi" w:hAnsiTheme="majorHAnsi" w:cstheme="majorHAnsi"/>
          <w:highlight w:val="green"/>
        </w:rPr>
        <w:t>we can expect</w:t>
      </w:r>
      <w:r w:rsidRPr="00E33B3E">
        <w:rPr>
          <w:rStyle w:val="StyleUnderline"/>
          <w:rFonts w:asciiTheme="majorHAnsi" w:hAnsiTheme="majorHAnsi" w:cstheme="majorHAnsi"/>
        </w:rPr>
        <w:t xml:space="preserve"> an event of </w:t>
      </w:r>
      <w:r w:rsidRPr="00E33B3E">
        <w:rPr>
          <w:rStyle w:val="StyleUnderline"/>
          <w:rFonts w:asciiTheme="majorHAnsi" w:hAnsiTheme="majorHAnsi" w:cstheme="majorHAnsi"/>
          <w:highlight w:val="green"/>
        </w:rPr>
        <w:t>this magnitude once every few</w:t>
      </w:r>
      <w:r w:rsidRPr="00E33B3E">
        <w:rPr>
          <w:rStyle w:val="StyleUnderline"/>
          <w:rFonts w:asciiTheme="majorHAnsi" w:hAnsiTheme="majorHAnsi" w:cstheme="majorHAnsi"/>
        </w:rPr>
        <w:t xml:space="preserve"> </w:t>
      </w:r>
      <w:r w:rsidRPr="00E33B3E">
        <w:rPr>
          <w:rStyle w:val="StyleUnderline"/>
          <w:rFonts w:asciiTheme="majorHAnsi" w:hAnsiTheme="majorHAnsi" w:cstheme="majorHAnsi"/>
          <w:highlight w:val="green"/>
        </w:rPr>
        <w:t>hundred years</w:t>
      </w:r>
      <w:r w:rsidRPr="00E33B3E">
        <w:rPr>
          <w:rFonts w:asciiTheme="majorHAnsi" w:hAnsiTheme="majorHAnsi" w:cstheme="majorHAnsi"/>
        </w:rPr>
        <w:t xml:space="preserve"> – </w:t>
      </w:r>
      <w:r w:rsidRPr="00E33B3E">
        <w:rPr>
          <w:rStyle w:val="StyleUnderline"/>
          <w:rFonts w:asciiTheme="majorHAnsi" w:hAnsiTheme="majorHAnsi" w:cstheme="majorHAnsi"/>
          <w:highlight w:val="green"/>
        </w:rPr>
        <w:t>it’s a question of “</w:t>
      </w:r>
      <w:r w:rsidRPr="00E33B3E">
        <w:rPr>
          <w:rStyle w:val="Emphasis"/>
          <w:rFonts w:asciiTheme="majorHAnsi" w:hAnsiTheme="majorHAnsi" w:cstheme="majorHAnsi"/>
          <w:highlight w:val="green"/>
        </w:rPr>
        <w:t>when</w:t>
      </w:r>
      <w:r w:rsidRPr="00E33B3E">
        <w:rPr>
          <w:rStyle w:val="StyleUnderline"/>
          <w:rFonts w:asciiTheme="majorHAnsi" w:hAnsiTheme="majorHAnsi" w:cstheme="majorHAnsi"/>
          <w:highlight w:val="green"/>
        </w:rPr>
        <w:t xml:space="preserve">” </w:t>
      </w:r>
      <w:r w:rsidRPr="00E33B3E">
        <w:rPr>
          <w:rStyle w:val="Emphasis"/>
          <w:rFonts w:asciiTheme="majorHAnsi" w:hAnsiTheme="majorHAnsi" w:cstheme="majorHAnsi"/>
          <w:highlight w:val="green"/>
        </w:rPr>
        <w:t>rather than “if”</w:t>
      </w:r>
      <w:r w:rsidRPr="00E33B3E">
        <w:rPr>
          <w:rStyle w:val="StyleUnderline"/>
          <w:rFonts w:asciiTheme="majorHAnsi" w:hAnsiTheme="majorHAnsi" w:cstheme="majorHAnsi"/>
          <w:highlight w:val="green"/>
        </w:rPr>
        <w:t>.</w:t>
      </w:r>
      <w:r w:rsidRPr="00E33B3E">
        <w:rPr>
          <w:rFonts w:asciiTheme="majorHAnsi" w:hAnsiTheme="majorHAnsi" w:cstheme="majorHAnsi"/>
        </w:rPr>
        <w:t xml:space="preserve"> A 2007 study estimated </w:t>
      </w:r>
      <w:r w:rsidRPr="00E33B3E">
        <w:rPr>
          <w:rStyle w:val="StyleUnderline"/>
          <w:rFonts w:asciiTheme="majorHAnsi" w:hAnsiTheme="majorHAnsi" w:cstheme="majorHAnsi"/>
          <w:highlight w:val="green"/>
        </w:rPr>
        <w:t>a Carrington event today would cause</w:t>
      </w:r>
      <w:r w:rsidRPr="00E33B3E">
        <w:rPr>
          <w:rStyle w:val="StyleUnderline"/>
          <w:rFonts w:asciiTheme="majorHAnsi" w:hAnsiTheme="majorHAnsi" w:cstheme="majorHAnsi"/>
        </w:rPr>
        <w:t xml:space="preserve"> US$</w:t>
      </w:r>
      <w:r w:rsidRPr="00E33B3E">
        <w:rPr>
          <w:rStyle w:val="StyleUnderline"/>
          <w:rFonts w:asciiTheme="majorHAnsi" w:hAnsiTheme="majorHAnsi" w:cstheme="majorHAnsi"/>
          <w:highlight w:val="green"/>
        </w:rPr>
        <w:t>30 billion in losses</w:t>
      </w:r>
      <w:r w:rsidRPr="00E33B3E">
        <w:rPr>
          <w:rStyle w:val="StyleUnderline"/>
          <w:rFonts w:asciiTheme="majorHAnsi" w:hAnsiTheme="majorHAnsi" w:cstheme="majorHAnsi"/>
        </w:rPr>
        <w:t xml:space="preserve"> for satellite operators and threaten vital infrastructure in space</w:t>
      </w:r>
      <w:r w:rsidRPr="00E33B3E">
        <w:rPr>
          <w:rFonts w:asciiTheme="majorHAnsi" w:hAnsiTheme="majorHAnsi" w:cstheme="majorHAnsi"/>
        </w:rPr>
        <w:t xml:space="preserve"> and here on the ground. It’s a risk taken sufficiently seriously that it appears on the UK National Risk Register and has led the government to draw up its preparedness programme.</w:t>
      </w:r>
    </w:p>
    <w:p w14:paraId="153F761B" w14:textId="77777777" w:rsidR="0087415D" w:rsidRPr="00E33B3E" w:rsidRDefault="0087415D" w:rsidP="0087415D">
      <w:pPr>
        <w:keepNext/>
        <w:keepLines/>
        <w:spacing w:before="40" w:after="0"/>
        <w:outlineLvl w:val="3"/>
        <w:rPr>
          <w:rFonts w:asciiTheme="majorHAnsi" w:eastAsiaTheme="majorEastAsia" w:hAnsiTheme="majorHAnsi" w:cstheme="majorHAnsi"/>
          <w:b/>
          <w:iCs/>
          <w:sz w:val="26"/>
        </w:rPr>
      </w:pPr>
      <w:r w:rsidRPr="00E33B3E">
        <w:rPr>
          <w:rFonts w:asciiTheme="majorHAnsi" w:eastAsiaTheme="majorEastAsia" w:hAnsiTheme="majorHAnsi" w:cstheme="majorHAnsi"/>
          <w:b/>
          <w:iCs/>
          <w:sz w:val="26"/>
        </w:rPr>
        <w:t>Telehealth Fails</w:t>
      </w:r>
    </w:p>
    <w:p w14:paraId="3EA29A4A" w14:textId="77777777" w:rsidR="0087415D" w:rsidRPr="00E33B3E" w:rsidRDefault="0087415D" w:rsidP="0087415D">
      <w:pPr>
        <w:rPr>
          <w:rFonts w:asciiTheme="majorHAnsi" w:hAnsiTheme="majorHAnsi" w:cstheme="majorHAnsi"/>
        </w:rPr>
      </w:pPr>
      <w:r w:rsidRPr="00E33B3E">
        <w:rPr>
          <w:rStyle w:val="Style13ptBold"/>
          <w:rFonts w:asciiTheme="majorHAnsi" w:hAnsiTheme="majorHAnsi" w:cstheme="majorHAnsi"/>
        </w:rPr>
        <w:t>Godara and Nikore 17</w:t>
      </w:r>
      <w:r w:rsidRPr="00E33B3E">
        <w:rPr>
          <w:rFonts w:asciiTheme="majorHAnsi" w:hAnsiTheme="majorHAnsi" w:cstheme="majorHAnsi"/>
        </w:rPr>
        <w:t xml:space="preserve"> Godara, Balwant, and Vipan Nikore. "7 What Are Health Informatics, eHealth, and mHealth?." Global Health Informatics: Principles of EHealth and MHealth to Improve Quality of Care 2011 (2017): 77. (consultant in the use of ICT for healthcare for WHO)//Elmer </w:t>
      </w:r>
    </w:p>
    <w:p w14:paraId="7F05D05C" w14:textId="77777777" w:rsidR="0087415D" w:rsidRPr="00E33B3E" w:rsidRDefault="0087415D" w:rsidP="0087415D">
      <w:pPr>
        <w:rPr>
          <w:rFonts w:asciiTheme="majorHAnsi" w:hAnsiTheme="majorHAnsi" w:cstheme="majorHAnsi"/>
        </w:rPr>
      </w:pPr>
      <w:r w:rsidRPr="00E33B3E">
        <w:rPr>
          <w:rFonts w:asciiTheme="majorHAnsi" w:hAnsiTheme="majorHAnsi" w:cstheme="majorHAnsi"/>
        </w:rPr>
        <w:t xml:space="preserve">These past two decades have seen an eruption of eHealth initiatives. As a discipline, eHealth is considered to be at a "tipping point" 119,201 between a multitude of small-scale pilots and scaled and long-term integration into health practice. </w:t>
      </w:r>
      <w:r w:rsidRPr="00E33B3E">
        <w:rPr>
          <w:rFonts w:asciiTheme="majorHAnsi" w:hAnsiTheme="majorHAnsi" w:cstheme="majorHAnsi"/>
          <w:u w:val="single"/>
        </w:rPr>
        <w:t xml:space="preserve">The reality is that most </w:t>
      </w:r>
      <w:r w:rsidRPr="00E33B3E">
        <w:rPr>
          <w:rStyle w:val="Emphasis"/>
          <w:rFonts w:asciiTheme="majorHAnsi" w:hAnsiTheme="majorHAnsi" w:cstheme="majorHAnsi"/>
          <w:highlight w:val="green"/>
        </w:rPr>
        <w:t>eHealth initiatives fail to reach scale or create desired impacts.</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Some fear we are being plagued by "pilotitis," with many </w:t>
      </w:r>
      <w:r w:rsidRPr="00E33B3E">
        <w:rPr>
          <w:rStyle w:val="Emphasis"/>
          <w:rFonts w:asciiTheme="majorHAnsi" w:hAnsiTheme="majorHAnsi" w:cstheme="majorHAnsi"/>
          <w:highlight w:val="green"/>
        </w:rPr>
        <w:t>small initiatives</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sprouting up </w:t>
      </w:r>
      <w:r w:rsidRPr="00E33B3E">
        <w:rPr>
          <w:rStyle w:val="Emphasis"/>
          <w:rFonts w:asciiTheme="majorHAnsi" w:hAnsiTheme="majorHAnsi" w:cstheme="majorHAnsi"/>
          <w:highlight w:val="green"/>
        </w:rPr>
        <w:t>without</w:t>
      </w:r>
      <w:r w:rsidRPr="00E33B3E">
        <w:rPr>
          <w:rFonts w:asciiTheme="majorHAnsi" w:hAnsiTheme="majorHAnsi" w:cstheme="majorHAnsi"/>
          <w:highlight w:val="green"/>
          <w:u w:val="single"/>
        </w:rPr>
        <w:t xml:space="preserve"> </w:t>
      </w:r>
      <w:r w:rsidRPr="00E33B3E">
        <w:rPr>
          <w:rStyle w:val="Emphasis"/>
          <w:rFonts w:asciiTheme="majorHAnsi" w:hAnsiTheme="majorHAnsi" w:cstheme="majorHAnsi"/>
          <w:highlight w:val="green"/>
        </w:rPr>
        <w:t>any</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real </w:t>
      </w:r>
      <w:r w:rsidRPr="00E33B3E">
        <w:rPr>
          <w:rStyle w:val="Emphasis"/>
          <w:rFonts w:asciiTheme="majorHAnsi" w:hAnsiTheme="majorHAnsi" w:cstheme="majorHAnsi"/>
          <w:highlight w:val="green"/>
        </w:rPr>
        <w:t>coordina- tion or ability to scale</w:t>
      </w:r>
      <w:r w:rsidRPr="00E33B3E">
        <w:rPr>
          <w:rFonts w:asciiTheme="majorHAnsi" w:hAnsiTheme="majorHAnsi" w:cstheme="majorHAnsi"/>
          <w:u w:val="single"/>
        </w:rPr>
        <w:t xml:space="preserve">. Several challenges prevent most eHealth initiatives from scaling up in numbers, scaling out across different settings, scaling in across different groups in a setting, and scaling across different disease areas 1211. One important challenge is </w:t>
      </w:r>
      <w:r w:rsidRPr="00E33B3E">
        <w:rPr>
          <w:rStyle w:val="Emphasis"/>
          <w:rFonts w:asciiTheme="majorHAnsi" w:hAnsiTheme="majorHAnsi" w:cstheme="majorHAnsi"/>
          <w:highlight w:val="green"/>
        </w:rPr>
        <w:t>interoperability</w:t>
      </w:r>
      <w:r w:rsidRPr="00E33B3E">
        <w:rPr>
          <w:rFonts w:asciiTheme="majorHAnsi" w:hAnsiTheme="majorHAnsi" w:cstheme="majorHAnsi"/>
          <w:u w:val="single"/>
        </w:rPr>
        <w:t xml:space="preserve">. </w:t>
      </w:r>
      <w:r w:rsidRPr="00E33B3E">
        <w:rPr>
          <w:rStyle w:val="Emphasis"/>
          <w:rFonts w:asciiTheme="majorHAnsi" w:hAnsiTheme="majorHAnsi" w:cstheme="majorHAnsi"/>
          <w:highlight w:val="green"/>
        </w:rPr>
        <w:t xml:space="preserve">eHealth has to co-exist </w:t>
      </w:r>
      <w:r w:rsidRPr="00E33B3E">
        <w:rPr>
          <w:rFonts w:asciiTheme="majorHAnsi" w:hAnsiTheme="majorHAnsi" w:cstheme="majorHAnsi"/>
          <w:u w:val="single"/>
        </w:rPr>
        <w:t xml:space="preserve">and cooperate </w:t>
      </w:r>
      <w:r w:rsidRPr="00E33B3E">
        <w:rPr>
          <w:rStyle w:val="Emphasis"/>
          <w:rFonts w:asciiTheme="majorHAnsi" w:hAnsiTheme="majorHAnsi" w:cstheme="majorHAnsi"/>
          <w:highlight w:val="green"/>
        </w:rPr>
        <w:t>with offline legacy systems</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(such as mandatory paper-based reporting and health surveillance).</w:t>
      </w:r>
      <w:r w:rsidRPr="00E33B3E">
        <w:rPr>
          <w:rFonts w:asciiTheme="majorHAnsi" w:hAnsiTheme="majorHAnsi" w:cstheme="majorHAnsi"/>
        </w:rPr>
        <w:t xml:space="preserve"> Moreover, technical interoperability is needed within the existing eHealth landscape in a given setting. The example of Kenya is telling: before the government decided to impose interoperability as a precondition to new initiatives, the eHealth landscape had become an "</w:t>
      </w:r>
      <w:r w:rsidRPr="00E33B3E">
        <w:rPr>
          <w:rStyle w:val="Emphasis"/>
          <w:rFonts w:asciiTheme="majorHAnsi" w:hAnsiTheme="majorHAnsi" w:cstheme="majorHAnsi"/>
          <w:highlight w:val="green"/>
          <w:bdr w:val="single" w:sz="18" w:space="0" w:color="auto"/>
        </w:rPr>
        <w:t>incompatible patchwork of solutions</w:t>
      </w:r>
      <w:r w:rsidRPr="00E33B3E">
        <w:rPr>
          <w:rFonts w:asciiTheme="majorHAnsi" w:hAnsiTheme="majorHAnsi" w:cstheme="majorHAnsi"/>
        </w:rPr>
        <w:t xml:space="preserve">" 131. </w:t>
      </w:r>
      <w:r w:rsidRPr="00E33B3E">
        <w:rPr>
          <w:rFonts w:asciiTheme="majorHAnsi" w:hAnsiTheme="majorHAnsi" w:cstheme="majorHAnsi"/>
          <w:u w:val="single"/>
        </w:rPr>
        <w:t xml:space="preserve">A second challenge is a </w:t>
      </w:r>
      <w:r w:rsidRPr="00E33B3E">
        <w:rPr>
          <w:rStyle w:val="Emphasis"/>
          <w:rFonts w:asciiTheme="majorHAnsi" w:hAnsiTheme="majorHAnsi" w:cstheme="majorHAnsi"/>
          <w:highlight w:val="green"/>
        </w:rPr>
        <w:t>lack of</w:t>
      </w:r>
      <w:r w:rsidRPr="00E33B3E">
        <w:rPr>
          <w:rFonts w:asciiTheme="majorHAnsi" w:hAnsiTheme="majorHAnsi" w:cstheme="majorHAnsi"/>
          <w:highlight w:val="green"/>
          <w:u w:val="single"/>
        </w:rPr>
        <w:t xml:space="preserve"> </w:t>
      </w:r>
      <w:r w:rsidRPr="00E33B3E">
        <w:rPr>
          <w:rStyle w:val="Emphasis"/>
          <w:rFonts w:asciiTheme="majorHAnsi" w:hAnsiTheme="majorHAnsi" w:cstheme="majorHAnsi"/>
          <w:highlight w:val="green"/>
        </w:rPr>
        <w:t>evidence</w:t>
      </w:r>
      <w:r w:rsidRPr="00E33B3E">
        <w:rPr>
          <w:rFonts w:asciiTheme="majorHAnsi" w:hAnsiTheme="majorHAnsi" w:cstheme="majorHAnsi"/>
          <w:highlight w:val="green"/>
          <w:u w:val="single"/>
        </w:rPr>
        <w:t xml:space="preserve"> </w:t>
      </w:r>
      <w:r w:rsidRPr="00E33B3E">
        <w:rPr>
          <w:rStyle w:val="Emphasis"/>
          <w:rFonts w:asciiTheme="majorHAnsi" w:hAnsiTheme="majorHAnsi" w:cstheme="majorHAnsi"/>
          <w:highlight w:val="green"/>
        </w:rPr>
        <w:t>regarding the impact of eHealth on</w:t>
      </w:r>
      <w:r w:rsidRPr="00E33B3E">
        <w:rPr>
          <w:rFonts w:asciiTheme="majorHAnsi" w:hAnsiTheme="majorHAnsi" w:cstheme="majorHAnsi"/>
          <w:highlight w:val="green"/>
          <w:u w:val="single"/>
        </w:rPr>
        <w:t xml:space="preserve"> </w:t>
      </w:r>
      <w:r w:rsidRPr="00E33B3E">
        <w:rPr>
          <w:rStyle w:val="Emphasis"/>
          <w:rFonts w:asciiTheme="majorHAnsi" w:hAnsiTheme="majorHAnsi" w:cstheme="majorHAnsi"/>
          <w:highlight w:val="green"/>
          <w:bdr w:val="single" w:sz="18" w:space="0" w:color="auto"/>
        </w:rPr>
        <w:t>health system performance and on individual health</w:t>
      </w:r>
      <w:r w:rsidRPr="00E33B3E">
        <w:rPr>
          <w:rFonts w:asciiTheme="majorHAnsi" w:hAnsiTheme="majorHAnsi" w:cstheme="majorHAnsi"/>
          <w:u w:val="single"/>
        </w:rPr>
        <w:t xml:space="preserve">. The </w:t>
      </w:r>
      <w:r w:rsidRPr="00E33B3E">
        <w:rPr>
          <w:rStyle w:val="Emphasis"/>
          <w:rFonts w:asciiTheme="majorHAnsi" w:hAnsiTheme="majorHAnsi" w:cstheme="majorHAnsi"/>
          <w:highlight w:val="green"/>
        </w:rPr>
        <w:t>lack of formal evaluations</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of most eHealth initiatives </w:t>
      </w:r>
      <w:r w:rsidRPr="00E33B3E">
        <w:rPr>
          <w:rStyle w:val="Emphasis"/>
          <w:rFonts w:asciiTheme="majorHAnsi" w:hAnsiTheme="majorHAnsi" w:cstheme="majorHAnsi"/>
          <w:highlight w:val="green"/>
        </w:rPr>
        <w:t>prevents</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the formation of a solid evidence base, which is essential to gather </w:t>
      </w:r>
      <w:r w:rsidRPr="00E33B3E">
        <w:rPr>
          <w:rStyle w:val="Emphasis"/>
          <w:rFonts w:asciiTheme="majorHAnsi" w:hAnsiTheme="majorHAnsi" w:cstheme="majorHAnsi"/>
          <w:highlight w:val="green"/>
        </w:rPr>
        <w:t xml:space="preserve">interest (and investment) </w:t>
      </w:r>
      <w:r w:rsidRPr="00E33B3E">
        <w:rPr>
          <w:rFonts w:asciiTheme="majorHAnsi" w:hAnsiTheme="majorHAnsi" w:cstheme="majorHAnsi"/>
          <w:u w:val="single"/>
        </w:rPr>
        <w:t>from the multiple stakeholders that are invariably needed for any eHealth initiative to scale.</w:t>
      </w:r>
      <w:r w:rsidRPr="00E33B3E">
        <w:rPr>
          <w:rFonts w:asciiTheme="majorHAnsi" w:hAnsiTheme="majorHAnsi" w:cstheme="majorHAnsi"/>
        </w:rPr>
        <w:t xml:space="preserve"> The 2009 GOe survey on eHealth found that only 7% of the countries with mHealth initiatives actually evaluated their impact 131. This evalu- ation is certainly very difficult, for several reasons. eHealth is often used in conjunction with other health initiatives, and it becomes difficult to ascertain the contribution of the eHealth </w:t>
      </w:r>
      <w:r w:rsidRPr="00E33B3E">
        <w:rPr>
          <w:rFonts w:asciiTheme="majorHAnsi" w:hAnsiTheme="majorHAnsi" w:cstheme="majorHAnsi"/>
        </w:rPr>
        <w:lastRenderedPageBreak/>
        <w:t xml:space="preserve">element alone to any improvements in health care outcomes. Moreover, eHealth initiatives for behavioral change must be evaluated over very long periods of time to discern any palpable impact on the health behavior of individuals or the population. Further, evaluation is a challenge, because technology evolves rapidly and often outpaces the speed of our evaluation methods. For example, it may take months or years to rigor- ously evaluate a new system that uses a new technology, but by the end of the evaluation period the technology is obsolete. Evaluation is also a challenge because a technology could be successful in one environment, and then in a different environment with different users and workflow it could fail miserably. However, given that there exists a history of failed technology initiatives that have caused serious financial harm to many health systems, it is essential to conduct such evaluations, and indeed to build them into the initial design of the solution itself. Chapter 24 discusses evaluation of health information systems in more detail. The third major challenge is concern about the privacy and security of data, which are inherent to any system storing and exchanging digital data and exacerbated because of the critically private nature of health data. The confidentiality of data is even more neces- sary in the case of diseases with stigma attached to them (such as HIV), and in cases where the exchange of information takes place over commercial mobile networks and the storage takes place on off-site cloud platforms (which is increasingly the case). </w:t>
      </w:r>
      <w:r w:rsidRPr="00E33B3E">
        <w:rPr>
          <w:rFonts w:asciiTheme="majorHAnsi" w:hAnsiTheme="majorHAnsi" w:cstheme="majorHAnsi"/>
          <w:u w:val="single"/>
        </w:rPr>
        <w:t xml:space="preserve">Other </w:t>
      </w:r>
      <w:r w:rsidRPr="00E33B3E">
        <w:rPr>
          <w:rStyle w:val="Emphasis"/>
          <w:rFonts w:asciiTheme="majorHAnsi" w:hAnsiTheme="majorHAnsi" w:cstheme="majorHAnsi"/>
          <w:highlight w:val="green"/>
        </w:rPr>
        <w:t>challenges arise from</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the </w:t>
      </w:r>
      <w:r w:rsidRPr="00E33B3E">
        <w:rPr>
          <w:rStyle w:val="Emphasis"/>
          <w:rFonts w:asciiTheme="majorHAnsi" w:hAnsiTheme="majorHAnsi" w:cstheme="majorHAnsi"/>
          <w:highlight w:val="green"/>
        </w:rPr>
        <w:t>physical infrastructure</w:t>
      </w:r>
      <w:r w:rsidRPr="00E33B3E">
        <w:rPr>
          <w:rFonts w:asciiTheme="majorHAnsi" w:hAnsiTheme="majorHAnsi" w:cstheme="majorHAnsi"/>
          <w:highlight w:val="green"/>
          <w:u w:val="single"/>
        </w:rPr>
        <w:t xml:space="preserve"> </w:t>
      </w:r>
      <w:r w:rsidRPr="00E33B3E">
        <w:rPr>
          <w:rFonts w:asciiTheme="majorHAnsi" w:hAnsiTheme="majorHAnsi" w:cstheme="majorHAnsi"/>
          <w:u w:val="single"/>
        </w:rPr>
        <w:t xml:space="preserve">available in a particular setting, such as the </w:t>
      </w:r>
      <w:r w:rsidRPr="00E33B3E">
        <w:rPr>
          <w:rStyle w:val="Emphasis"/>
          <w:rFonts w:asciiTheme="majorHAnsi" w:hAnsiTheme="majorHAnsi" w:cstheme="majorHAnsi"/>
          <w:highlight w:val="green"/>
        </w:rPr>
        <w:t xml:space="preserve">availability of power supply and connectivity </w:t>
      </w:r>
      <w:r w:rsidRPr="00E33B3E">
        <w:rPr>
          <w:rFonts w:asciiTheme="majorHAnsi" w:hAnsiTheme="majorHAnsi" w:cstheme="majorHAnsi"/>
          <w:u w:val="single"/>
        </w:rPr>
        <w:t>as well as physical devices like servers. User-centric design is also a major challenge, as an oft-overlooked concern is the acceptability of the solution by the destined users</w:t>
      </w:r>
      <w:r w:rsidRPr="00E33B3E">
        <w:rPr>
          <w:rFonts w:asciiTheme="majorHAnsi" w:hAnsiTheme="majorHAnsi" w:cstheme="majorHAnsi"/>
        </w:rPr>
        <w:t xml:space="preserve">. Literacy and language barriers could significantly limit the technology options available for the design, and insufficient user training and perceived "ownership" of the solution by the user could lead to rejection of the solution altogether. Finally, the most recent, and least understood, challenge is the use of the data. As we see ever-larger stores of data about individuals, populations, and health systems, questions arise about the use of this data to inform decisions related to the health of persons and policies of health systems. Thus, these vast stores of data can and should also be converted into health intelligence. This, unfortunately, is not being done sufficiently. </w:t>
      </w:r>
    </w:p>
    <w:p w14:paraId="1D176491" w14:textId="77777777" w:rsidR="0087415D" w:rsidRPr="00E33B3E" w:rsidRDefault="0087415D" w:rsidP="0087415D">
      <w:pPr>
        <w:pStyle w:val="Heading4"/>
        <w:rPr>
          <w:rFonts w:asciiTheme="majorHAnsi" w:hAnsiTheme="majorHAnsi" w:cstheme="majorHAnsi"/>
        </w:rPr>
      </w:pPr>
      <w:r w:rsidRPr="00E33B3E">
        <w:rPr>
          <w:rFonts w:asciiTheme="majorHAnsi" w:hAnsiTheme="majorHAnsi" w:cstheme="majorHAnsi"/>
        </w:rPr>
        <w:t>No Disease Impact.</w:t>
      </w:r>
    </w:p>
    <w:p w14:paraId="2579CDFE" w14:textId="77777777" w:rsidR="0087415D" w:rsidRPr="00E33B3E" w:rsidRDefault="0087415D" w:rsidP="0087415D">
      <w:pPr>
        <w:rPr>
          <w:rFonts w:asciiTheme="majorHAnsi" w:hAnsiTheme="majorHAnsi" w:cstheme="majorHAnsi"/>
        </w:rPr>
      </w:pPr>
      <w:r w:rsidRPr="00E33B3E">
        <w:rPr>
          <w:rStyle w:val="Style13ptBold"/>
          <w:rFonts w:asciiTheme="majorHAnsi" w:hAnsiTheme="majorHAnsi" w:cstheme="majorHAnsi"/>
        </w:rPr>
        <w:t>Ord 20</w:t>
      </w:r>
      <w:r w:rsidRPr="00E33B3E">
        <w:rPr>
          <w:rFonts w:asciiTheme="majorHAnsi" w:hAnsiTheme="majorHAnsi" w:cstheme="majorHAnsi"/>
        </w:rPr>
        <w:t xml:space="preserve"> Dr. Toby Ord 20, Senior Research Fellow in Philosophy at Oxford University, DPhil in Philosophy from the University of Oxford, The Precipice: Existential Risk and the Future of Humanity, Hachette Books, Kindle Edition, p. 124-126</w:t>
      </w:r>
    </w:p>
    <w:p w14:paraId="4CE04F68" w14:textId="77777777" w:rsidR="0087415D" w:rsidRPr="00E33B3E" w:rsidRDefault="0087415D" w:rsidP="0087415D">
      <w:pPr>
        <w:rPr>
          <w:rFonts w:asciiTheme="majorHAnsi" w:hAnsiTheme="majorHAnsi" w:cstheme="majorHAnsi"/>
        </w:rPr>
      </w:pPr>
      <w:r w:rsidRPr="00E33B3E">
        <w:rPr>
          <w:rFonts w:asciiTheme="majorHAnsi" w:hAnsiTheme="majorHAnsi" w:cstheme="majorHAnsi"/>
        </w:rPr>
        <w:t xml:space="preserve">Are we safe now from events like this? Or are we more vulnerable? </w:t>
      </w:r>
      <w:r w:rsidRPr="00E33B3E">
        <w:rPr>
          <w:rStyle w:val="StyleUnderline"/>
          <w:rFonts w:asciiTheme="majorHAnsi" w:hAnsiTheme="majorHAnsi" w:cstheme="majorHAnsi"/>
        </w:rPr>
        <w:t xml:space="preserve">Could a pandemic threaten </w:t>
      </w:r>
      <w:r w:rsidRPr="00E33B3E">
        <w:rPr>
          <w:rStyle w:val="Emphasis"/>
          <w:rFonts w:asciiTheme="majorHAnsi" w:hAnsiTheme="majorHAnsi" w:cstheme="majorHAnsi"/>
        </w:rPr>
        <w:t>humanity</w:t>
      </w:r>
      <w:r w:rsidRPr="00E33B3E">
        <w:rPr>
          <w:rStyle w:val="StyleUnderline"/>
          <w:rFonts w:asciiTheme="majorHAnsi" w:hAnsiTheme="majorHAnsi" w:cstheme="majorHAnsi"/>
        </w:rPr>
        <w:t>’s future?</w:t>
      </w:r>
      <w:r w:rsidRPr="00E33B3E">
        <w:rPr>
          <w:rFonts w:asciiTheme="majorHAnsi" w:hAnsiTheme="majorHAnsi" w:cstheme="majorHAnsi"/>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w:t>
      </w:r>
      <w:r w:rsidRPr="00E33B3E">
        <w:rPr>
          <w:rFonts w:asciiTheme="majorHAnsi" w:hAnsiTheme="majorHAnsi" w:cstheme="majorHAnsi"/>
        </w:rPr>
        <w:lastRenderedPageBreak/>
        <w:t xml:space="preserve">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w:t>
      </w:r>
      <w:r w:rsidRPr="00E33B3E">
        <w:rPr>
          <w:rStyle w:val="StyleUnderline"/>
          <w:rFonts w:asciiTheme="majorHAnsi" w:hAnsiTheme="majorHAnsi" w:cstheme="majorHAnsi"/>
        </w:rPr>
        <w:t xml:space="preserve">the world had become so interconnected that a truly </w:t>
      </w:r>
      <w:r w:rsidRPr="00E33B3E">
        <w:rPr>
          <w:rStyle w:val="StyleUnderline"/>
          <w:rFonts w:asciiTheme="majorHAnsi" w:hAnsiTheme="majorHAnsi" w:cstheme="majorHAnsi"/>
          <w:highlight w:val="green"/>
        </w:rPr>
        <w:t>global pandemic</w:t>
      </w:r>
      <w:r w:rsidRPr="00E33B3E">
        <w:rPr>
          <w:rStyle w:val="StyleUnderline"/>
          <w:rFonts w:asciiTheme="majorHAnsi" w:hAnsiTheme="majorHAnsi" w:cstheme="majorHAnsi"/>
        </w:rPr>
        <w:t xml:space="preserve"> was possible</w:t>
      </w:r>
      <w:r w:rsidRPr="00E33B3E">
        <w:rPr>
          <w:rFonts w:asciiTheme="majorHAnsi" w:hAnsiTheme="majorHAnsi" w:cstheme="majorHAnsi"/>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 </w:t>
      </w:r>
      <w:r w:rsidRPr="00E33B3E">
        <w:rPr>
          <w:rStyle w:val="StyleUnderline"/>
          <w:rFonts w:asciiTheme="majorHAnsi" w:hAnsiTheme="majorHAnsi" w:cstheme="majorHAnsi"/>
        </w:rPr>
        <w:t xml:space="preserve">Yet even events like these </w:t>
      </w:r>
      <w:r w:rsidRPr="00E33B3E">
        <w:rPr>
          <w:rStyle w:val="Emphasis"/>
          <w:rFonts w:asciiTheme="majorHAnsi" w:hAnsiTheme="majorHAnsi" w:cstheme="majorHAnsi"/>
          <w:highlight w:val="green"/>
        </w:rPr>
        <w:t>fall short</w:t>
      </w:r>
      <w:r w:rsidRPr="00E33B3E">
        <w:rPr>
          <w:rStyle w:val="StyleUnderline"/>
          <w:rFonts w:asciiTheme="majorHAnsi" w:hAnsiTheme="majorHAnsi" w:cstheme="majorHAnsi"/>
          <w:highlight w:val="green"/>
        </w:rPr>
        <w:t xml:space="preserve"> of</w:t>
      </w:r>
      <w:r w:rsidRPr="00E33B3E">
        <w:rPr>
          <w:rStyle w:val="StyleUnderline"/>
          <w:rFonts w:asciiTheme="majorHAnsi" w:hAnsiTheme="majorHAnsi" w:cstheme="majorHAnsi"/>
        </w:rPr>
        <w:t xml:space="preserve"> being </w:t>
      </w:r>
      <w:r w:rsidRPr="00E33B3E">
        <w:rPr>
          <w:rStyle w:val="StyleUnderline"/>
          <w:rFonts w:asciiTheme="majorHAnsi" w:hAnsiTheme="majorHAnsi" w:cstheme="majorHAnsi"/>
          <w:highlight w:val="green"/>
        </w:rPr>
        <w:t xml:space="preserve">a threat to </w:t>
      </w:r>
      <w:r w:rsidRPr="00E33B3E">
        <w:rPr>
          <w:rStyle w:val="Emphasis"/>
          <w:rFonts w:asciiTheme="majorHAnsi" w:hAnsiTheme="majorHAnsi" w:cstheme="majorHAnsi"/>
          <w:highlight w:val="green"/>
        </w:rPr>
        <w:t>humanity</w:t>
      </w:r>
      <w:r w:rsidRPr="00E33B3E">
        <w:rPr>
          <w:rStyle w:val="StyleUnderline"/>
          <w:rFonts w:asciiTheme="majorHAnsi" w:hAnsiTheme="majorHAnsi" w:cstheme="majorHAnsi"/>
        </w:rPr>
        <w:t>’s longterm potential</w:t>
      </w:r>
      <w:r w:rsidRPr="00E33B3E">
        <w:rPr>
          <w:rFonts w:asciiTheme="majorHAnsi" w:hAnsiTheme="majorHAnsi" w:cstheme="majorHAnsi"/>
        </w:rPr>
        <w:t xml:space="preserve">.15 [FOONOTE] </w:t>
      </w:r>
      <w:r w:rsidRPr="00E33B3E">
        <w:rPr>
          <w:rStyle w:val="StyleUnderline"/>
          <w:rFonts w:asciiTheme="majorHAnsi" w:hAnsiTheme="majorHAnsi" w:cstheme="majorHAnsi"/>
        </w:rPr>
        <w:t>In addition to</w:t>
      </w:r>
      <w:r w:rsidRPr="00E33B3E">
        <w:rPr>
          <w:rFonts w:asciiTheme="majorHAnsi" w:hAnsiTheme="majorHAnsi" w:cstheme="majorHAnsi"/>
        </w:rPr>
        <w:t xml:space="preserve"> this </w:t>
      </w:r>
      <w:r w:rsidRPr="00E33B3E">
        <w:rPr>
          <w:rStyle w:val="Emphasis"/>
          <w:rFonts w:asciiTheme="majorHAnsi" w:hAnsiTheme="majorHAnsi" w:cstheme="majorHAnsi"/>
        </w:rPr>
        <w:t>historical</w:t>
      </w:r>
      <w:r w:rsidRPr="00E33B3E">
        <w:rPr>
          <w:rStyle w:val="StyleUnderline"/>
          <w:rFonts w:asciiTheme="majorHAnsi" w:hAnsiTheme="majorHAnsi" w:cstheme="majorHAnsi"/>
        </w:rPr>
        <w:t xml:space="preserve"> evidence, there are some </w:t>
      </w:r>
      <w:r w:rsidRPr="00E33B3E">
        <w:rPr>
          <w:rStyle w:val="Emphasis"/>
          <w:rFonts w:asciiTheme="majorHAnsi" w:hAnsiTheme="majorHAnsi" w:cstheme="majorHAnsi"/>
          <w:highlight w:val="green"/>
        </w:rPr>
        <w:t>deep</w:t>
      </w:r>
      <w:r w:rsidRPr="00E33B3E">
        <w:rPr>
          <w:rStyle w:val="StyleUnderline"/>
          <w:rFonts w:asciiTheme="majorHAnsi" w:hAnsiTheme="majorHAnsi" w:cstheme="majorHAnsi"/>
        </w:rPr>
        <w:t xml:space="preserve">er </w:t>
      </w:r>
      <w:r w:rsidRPr="00E33B3E">
        <w:rPr>
          <w:rStyle w:val="Emphasis"/>
          <w:rFonts w:asciiTheme="majorHAnsi" w:hAnsiTheme="majorHAnsi" w:cstheme="majorHAnsi"/>
          <w:highlight w:val="green"/>
        </w:rPr>
        <w:t>biological</w:t>
      </w:r>
      <w:r w:rsidRPr="00E33B3E">
        <w:rPr>
          <w:rStyle w:val="StyleUnderline"/>
          <w:rFonts w:asciiTheme="majorHAnsi" w:hAnsiTheme="majorHAnsi" w:cstheme="majorHAnsi"/>
        </w:rPr>
        <w:t xml:space="preserve"> observations and </w:t>
      </w:r>
      <w:r w:rsidRPr="00E33B3E">
        <w:rPr>
          <w:rStyle w:val="StyleUnderline"/>
          <w:rFonts w:asciiTheme="majorHAnsi" w:hAnsiTheme="majorHAnsi" w:cstheme="majorHAnsi"/>
          <w:highlight w:val="green"/>
        </w:rPr>
        <w:t xml:space="preserve">theories </w:t>
      </w:r>
      <w:r w:rsidRPr="00E33B3E">
        <w:rPr>
          <w:rStyle w:val="Emphasis"/>
          <w:rFonts w:asciiTheme="majorHAnsi" w:hAnsiTheme="majorHAnsi" w:cstheme="majorHAnsi"/>
          <w:highlight w:val="green"/>
        </w:rPr>
        <w:t>suggest</w:t>
      </w:r>
      <w:r w:rsidRPr="00E33B3E">
        <w:rPr>
          <w:rStyle w:val="StyleUnderline"/>
          <w:rFonts w:asciiTheme="majorHAnsi" w:hAnsiTheme="majorHAnsi" w:cstheme="majorHAnsi"/>
        </w:rPr>
        <w:t xml:space="preserve">ing that </w:t>
      </w:r>
      <w:r w:rsidRPr="00E33B3E">
        <w:rPr>
          <w:rStyle w:val="Emphasis"/>
          <w:rFonts w:asciiTheme="majorHAnsi" w:hAnsiTheme="majorHAnsi" w:cstheme="majorHAnsi"/>
          <w:sz w:val="24"/>
          <w:szCs w:val="26"/>
          <w:highlight w:val="green"/>
        </w:rPr>
        <w:t>pathogens are unlikely to lead to</w:t>
      </w:r>
      <w:r w:rsidRPr="00E33B3E">
        <w:rPr>
          <w:rStyle w:val="Emphasis"/>
          <w:rFonts w:asciiTheme="majorHAnsi" w:hAnsiTheme="majorHAnsi" w:cstheme="majorHAnsi"/>
          <w:sz w:val="24"/>
          <w:szCs w:val="26"/>
        </w:rPr>
        <w:t xml:space="preserve"> the </w:t>
      </w:r>
      <w:r w:rsidRPr="00E33B3E">
        <w:rPr>
          <w:rStyle w:val="Emphasis"/>
          <w:rFonts w:asciiTheme="majorHAnsi" w:hAnsiTheme="majorHAnsi" w:cstheme="majorHAnsi"/>
          <w:sz w:val="24"/>
          <w:szCs w:val="26"/>
          <w:highlight w:val="green"/>
        </w:rPr>
        <w:t>extinction</w:t>
      </w:r>
      <w:r w:rsidRPr="00E33B3E">
        <w:rPr>
          <w:rStyle w:val="StyleUnderline"/>
          <w:rFonts w:asciiTheme="majorHAnsi" w:hAnsiTheme="majorHAnsi" w:cstheme="majorHAnsi"/>
          <w:sz w:val="24"/>
          <w:szCs w:val="26"/>
        </w:rPr>
        <w:t xml:space="preserve"> </w:t>
      </w:r>
      <w:r w:rsidRPr="00E33B3E">
        <w:rPr>
          <w:rStyle w:val="StyleUnderline"/>
          <w:rFonts w:asciiTheme="majorHAnsi" w:hAnsiTheme="majorHAnsi" w:cstheme="majorHAnsi"/>
        </w:rPr>
        <w:t xml:space="preserve">of their hosts. </w:t>
      </w:r>
      <w:r w:rsidRPr="00E33B3E">
        <w:rPr>
          <w:rStyle w:val="StyleUnderline"/>
          <w:rFonts w:asciiTheme="majorHAnsi" w:hAnsiTheme="majorHAnsi" w:cstheme="majorHAnsi"/>
          <w:highlight w:val="green"/>
        </w:rPr>
        <w:t>These include</w:t>
      </w:r>
      <w:r w:rsidRPr="00E33B3E">
        <w:rPr>
          <w:rStyle w:val="StyleUnderline"/>
          <w:rFonts w:asciiTheme="majorHAnsi" w:hAnsiTheme="majorHAnsi" w:cstheme="majorHAnsi"/>
        </w:rPr>
        <w:t xml:space="preserve"> the </w:t>
      </w:r>
      <w:r w:rsidRPr="00E33B3E">
        <w:rPr>
          <w:rStyle w:val="Emphasis"/>
          <w:rFonts w:asciiTheme="majorHAnsi" w:hAnsiTheme="majorHAnsi" w:cstheme="majorHAnsi"/>
        </w:rPr>
        <w:t xml:space="preserve">empirical </w:t>
      </w:r>
      <w:r w:rsidRPr="00E33B3E">
        <w:rPr>
          <w:rStyle w:val="Emphasis"/>
          <w:rFonts w:asciiTheme="majorHAnsi" w:hAnsiTheme="majorHAnsi" w:cstheme="majorHAnsi"/>
          <w:highlight w:val="green"/>
        </w:rPr>
        <w:t>anti-correlation</w:t>
      </w:r>
      <w:r w:rsidRPr="00E33B3E">
        <w:rPr>
          <w:rStyle w:val="StyleUnderline"/>
          <w:rFonts w:asciiTheme="majorHAnsi" w:hAnsiTheme="majorHAnsi" w:cstheme="majorHAnsi"/>
          <w:highlight w:val="green"/>
        </w:rPr>
        <w:t xml:space="preserve"> between </w:t>
      </w:r>
      <w:r w:rsidRPr="00E33B3E">
        <w:rPr>
          <w:rStyle w:val="Emphasis"/>
          <w:rFonts w:asciiTheme="majorHAnsi" w:hAnsiTheme="majorHAnsi" w:cstheme="majorHAnsi"/>
          <w:highlight w:val="green"/>
        </w:rPr>
        <w:t>infectiousness</w:t>
      </w:r>
      <w:r w:rsidRPr="00E33B3E">
        <w:rPr>
          <w:rStyle w:val="StyleUnderline"/>
          <w:rFonts w:asciiTheme="majorHAnsi" w:hAnsiTheme="majorHAnsi" w:cstheme="majorHAnsi"/>
          <w:highlight w:val="green"/>
        </w:rPr>
        <w:t xml:space="preserve"> and </w:t>
      </w:r>
      <w:r w:rsidRPr="00E33B3E">
        <w:rPr>
          <w:rStyle w:val="Emphasis"/>
          <w:rFonts w:asciiTheme="majorHAnsi" w:hAnsiTheme="majorHAnsi" w:cstheme="majorHAnsi"/>
          <w:highlight w:val="green"/>
        </w:rPr>
        <w:t>lethality</w:t>
      </w:r>
      <w:r w:rsidRPr="00E33B3E">
        <w:rPr>
          <w:rStyle w:val="StyleUnderline"/>
          <w:rFonts w:asciiTheme="majorHAnsi" w:hAnsiTheme="majorHAnsi" w:cstheme="majorHAnsi"/>
        </w:rPr>
        <w:t xml:space="preserve">, the </w:t>
      </w:r>
      <w:r w:rsidRPr="00E33B3E">
        <w:rPr>
          <w:rStyle w:val="Emphasis"/>
          <w:rFonts w:asciiTheme="majorHAnsi" w:hAnsiTheme="majorHAnsi" w:cstheme="majorHAnsi"/>
          <w:highlight w:val="green"/>
        </w:rPr>
        <w:t>extreme rarity</w:t>
      </w:r>
      <w:r w:rsidRPr="00E33B3E">
        <w:rPr>
          <w:rStyle w:val="StyleUnderline"/>
          <w:rFonts w:asciiTheme="majorHAnsi" w:hAnsiTheme="majorHAnsi" w:cstheme="majorHAnsi"/>
        </w:rPr>
        <w:t xml:space="preserve"> of diseases </w:t>
      </w:r>
      <w:r w:rsidRPr="00E33B3E">
        <w:rPr>
          <w:rStyle w:val="StyleUnderline"/>
          <w:rFonts w:asciiTheme="majorHAnsi" w:hAnsiTheme="majorHAnsi" w:cstheme="majorHAnsi"/>
          <w:highlight w:val="green"/>
        </w:rPr>
        <w:t>that kill more than 75%</w:t>
      </w:r>
      <w:r w:rsidRPr="00E33B3E">
        <w:rPr>
          <w:rStyle w:val="StyleUnderline"/>
          <w:rFonts w:asciiTheme="majorHAnsi" w:hAnsiTheme="majorHAnsi" w:cstheme="majorHAnsi"/>
        </w:rPr>
        <w:t xml:space="preserve"> of those infected, the observed </w:t>
      </w:r>
      <w:r w:rsidRPr="00E33B3E">
        <w:rPr>
          <w:rStyle w:val="Emphasis"/>
          <w:rFonts w:asciiTheme="majorHAnsi" w:hAnsiTheme="majorHAnsi" w:cstheme="majorHAnsi"/>
          <w:highlight w:val="green"/>
        </w:rPr>
        <w:t>tendency</w:t>
      </w:r>
      <w:r w:rsidRPr="00E33B3E">
        <w:rPr>
          <w:rStyle w:val="StyleUnderline"/>
          <w:rFonts w:asciiTheme="majorHAnsi" w:hAnsiTheme="majorHAnsi" w:cstheme="majorHAnsi"/>
        </w:rPr>
        <w:t xml:space="preserve"> of pandemics </w:t>
      </w:r>
      <w:r w:rsidRPr="00E33B3E">
        <w:rPr>
          <w:rStyle w:val="StyleUnderline"/>
          <w:rFonts w:asciiTheme="majorHAnsi" w:hAnsiTheme="majorHAnsi" w:cstheme="majorHAnsi"/>
          <w:highlight w:val="green"/>
        </w:rPr>
        <w:t xml:space="preserve">to </w:t>
      </w:r>
      <w:r w:rsidRPr="00E33B3E">
        <w:rPr>
          <w:rStyle w:val="Emphasis"/>
          <w:rFonts w:asciiTheme="majorHAnsi" w:hAnsiTheme="majorHAnsi" w:cstheme="majorHAnsi"/>
          <w:highlight w:val="green"/>
        </w:rPr>
        <w:t>become less virulent</w:t>
      </w:r>
      <w:r w:rsidRPr="00E33B3E">
        <w:rPr>
          <w:rStyle w:val="StyleUnderline"/>
          <w:rFonts w:asciiTheme="majorHAnsi" w:hAnsiTheme="majorHAnsi" w:cstheme="majorHAnsi"/>
        </w:rPr>
        <w:t xml:space="preserve"> as they progress </w:t>
      </w:r>
      <w:r w:rsidRPr="00E33B3E">
        <w:rPr>
          <w:rStyle w:val="StyleUnderline"/>
          <w:rFonts w:asciiTheme="majorHAnsi" w:hAnsiTheme="majorHAnsi" w:cstheme="majorHAnsi"/>
          <w:highlight w:val="green"/>
        </w:rPr>
        <w:t>and</w:t>
      </w:r>
      <w:r w:rsidRPr="00E33B3E">
        <w:rPr>
          <w:rStyle w:val="StyleUnderline"/>
          <w:rFonts w:asciiTheme="majorHAnsi" w:hAnsiTheme="majorHAnsi" w:cstheme="majorHAnsi"/>
        </w:rPr>
        <w:t xml:space="preserve"> the theory of </w:t>
      </w:r>
      <w:r w:rsidRPr="00E33B3E">
        <w:rPr>
          <w:rStyle w:val="Emphasis"/>
          <w:rFonts w:asciiTheme="majorHAnsi" w:hAnsiTheme="majorHAnsi" w:cstheme="majorHAnsi"/>
          <w:highlight w:val="green"/>
        </w:rPr>
        <w:t>optimal virulence</w:t>
      </w:r>
      <w:r w:rsidRPr="00E33B3E">
        <w:rPr>
          <w:rFonts w:asciiTheme="majorHAnsi" w:hAnsiTheme="majorHAnsi" w:cstheme="majorHAnsi"/>
        </w:rPr>
        <w:t xml:space="preserve">. However, there is no watertight case against pathogens leading to the extinction of their hosts. [END FOOTNOTE] </w:t>
      </w:r>
      <w:r w:rsidRPr="00E33B3E">
        <w:rPr>
          <w:rStyle w:val="StyleUnderline"/>
          <w:rFonts w:asciiTheme="majorHAnsi" w:hAnsiTheme="majorHAnsi" w:cstheme="majorHAnsi"/>
        </w:rPr>
        <w:t xml:space="preserve">In the great bubonic plagues we saw </w:t>
      </w:r>
      <w:r w:rsidRPr="00E33B3E">
        <w:rPr>
          <w:rStyle w:val="StyleUnderline"/>
          <w:rFonts w:asciiTheme="majorHAnsi" w:hAnsiTheme="majorHAnsi" w:cstheme="majorHAnsi"/>
          <w:highlight w:val="green"/>
        </w:rPr>
        <w:t>civilization</w:t>
      </w:r>
      <w:r w:rsidRPr="00E33B3E">
        <w:rPr>
          <w:rStyle w:val="StyleUnderline"/>
          <w:rFonts w:asciiTheme="majorHAnsi" w:hAnsiTheme="majorHAnsi" w:cstheme="majorHAnsi"/>
        </w:rPr>
        <w:t xml:space="preserve"> in the affected areas falter, but </w:t>
      </w:r>
      <w:r w:rsidRPr="00E33B3E">
        <w:rPr>
          <w:rStyle w:val="Emphasis"/>
          <w:rFonts w:asciiTheme="majorHAnsi" w:hAnsiTheme="majorHAnsi" w:cstheme="majorHAnsi"/>
          <w:highlight w:val="green"/>
        </w:rPr>
        <w:t>recover</w:t>
      </w:r>
      <w:r w:rsidRPr="00E33B3E">
        <w:rPr>
          <w:rStyle w:val="StyleUnderline"/>
          <w:rFonts w:asciiTheme="majorHAnsi" w:hAnsiTheme="majorHAnsi" w:cstheme="majorHAnsi"/>
        </w:rPr>
        <w:t>. The regional</w:t>
      </w:r>
      <w:r w:rsidRPr="00E33B3E">
        <w:rPr>
          <w:rFonts w:asciiTheme="majorHAnsi" w:hAnsiTheme="majorHAnsi" w:cstheme="majorHAnsi"/>
        </w:rPr>
        <w:t xml:space="preserve"> 25 to </w:t>
      </w:r>
      <w:r w:rsidRPr="00E33B3E">
        <w:rPr>
          <w:rStyle w:val="Emphasis"/>
          <w:rFonts w:asciiTheme="majorHAnsi" w:hAnsiTheme="majorHAnsi" w:cstheme="majorHAnsi"/>
          <w:highlight w:val="green"/>
        </w:rPr>
        <w:t>50 percent</w:t>
      </w:r>
      <w:r w:rsidRPr="00E33B3E">
        <w:rPr>
          <w:rStyle w:val="StyleUnderline"/>
          <w:rFonts w:asciiTheme="majorHAnsi" w:hAnsiTheme="majorHAnsi" w:cstheme="majorHAnsi"/>
          <w:highlight w:val="green"/>
        </w:rPr>
        <w:t xml:space="preserve"> death rate was </w:t>
      </w:r>
      <w:r w:rsidRPr="00E33B3E">
        <w:rPr>
          <w:rStyle w:val="Emphasis"/>
          <w:rFonts w:asciiTheme="majorHAnsi" w:hAnsiTheme="majorHAnsi" w:cstheme="majorHAnsi"/>
          <w:highlight w:val="green"/>
        </w:rPr>
        <w:t>not enough</w:t>
      </w:r>
      <w:r w:rsidRPr="00E33B3E">
        <w:rPr>
          <w:rStyle w:val="StyleUnderline"/>
          <w:rFonts w:asciiTheme="majorHAnsi" w:hAnsiTheme="majorHAnsi" w:cstheme="majorHAnsi"/>
          <w:highlight w:val="green"/>
        </w:rPr>
        <w:t xml:space="preserve"> to </w:t>
      </w:r>
      <w:r w:rsidRPr="00E33B3E">
        <w:rPr>
          <w:rStyle w:val="Emphasis"/>
          <w:rFonts w:asciiTheme="majorHAnsi" w:hAnsiTheme="majorHAnsi" w:cstheme="majorHAnsi"/>
          <w:highlight w:val="green"/>
        </w:rPr>
        <w:t>precipitate</w:t>
      </w:r>
      <w:r w:rsidRPr="00E33B3E">
        <w:rPr>
          <w:rStyle w:val="Emphasis"/>
          <w:rFonts w:asciiTheme="majorHAnsi" w:hAnsiTheme="majorHAnsi" w:cstheme="majorHAnsi"/>
        </w:rPr>
        <w:t xml:space="preserve"> a continent-wide </w:t>
      </w:r>
      <w:r w:rsidRPr="00E33B3E">
        <w:rPr>
          <w:rStyle w:val="Emphasis"/>
          <w:rFonts w:asciiTheme="majorHAnsi" w:hAnsiTheme="majorHAnsi" w:cstheme="majorHAnsi"/>
          <w:highlight w:val="green"/>
        </w:rPr>
        <w:t>collapse</w:t>
      </w:r>
      <w:r w:rsidRPr="00E33B3E">
        <w:rPr>
          <w:rStyle w:val="StyleUnderline"/>
          <w:rFonts w:asciiTheme="majorHAnsi" w:hAnsiTheme="majorHAnsi" w:cstheme="majorHAnsi"/>
        </w:rPr>
        <w:t xml:space="preserve"> of civilization</w:t>
      </w:r>
      <w:r w:rsidRPr="00E33B3E">
        <w:rPr>
          <w:rFonts w:asciiTheme="majorHAnsi" w:hAnsiTheme="majorHAnsi" w:cstheme="majorHAnsi"/>
        </w:rPr>
        <w:t xml:space="preserve">. It changed the relative fortunes of empires, and may have altered the course of history substantially, but </w:t>
      </w:r>
      <w:r w:rsidRPr="00E33B3E">
        <w:rPr>
          <w:rStyle w:val="StyleUnderline"/>
          <w:rFonts w:asciiTheme="majorHAnsi" w:hAnsiTheme="majorHAnsi" w:cstheme="majorHAnsi"/>
        </w:rPr>
        <w:t xml:space="preserve">if anything, </w:t>
      </w:r>
      <w:r w:rsidRPr="00E33B3E">
        <w:rPr>
          <w:rStyle w:val="StyleUnderline"/>
          <w:rFonts w:asciiTheme="majorHAnsi" w:hAnsiTheme="majorHAnsi" w:cstheme="majorHAnsi"/>
          <w:highlight w:val="green"/>
        </w:rPr>
        <w:t>it gives</w:t>
      </w:r>
      <w:r w:rsidRPr="00E33B3E">
        <w:rPr>
          <w:rStyle w:val="StyleUnderline"/>
          <w:rFonts w:asciiTheme="majorHAnsi" w:hAnsiTheme="majorHAnsi" w:cstheme="majorHAnsi"/>
        </w:rPr>
        <w:t xml:space="preserve"> us </w:t>
      </w:r>
      <w:r w:rsidRPr="00E33B3E">
        <w:rPr>
          <w:rStyle w:val="StyleUnderline"/>
          <w:rFonts w:asciiTheme="majorHAnsi" w:hAnsiTheme="majorHAnsi" w:cstheme="majorHAnsi"/>
          <w:highlight w:val="green"/>
        </w:rPr>
        <w:t>reason to believe</w:t>
      </w:r>
      <w:r w:rsidRPr="00E33B3E">
        <w:rPr>
          <w:rStyle w:val="StyleUnderline"/>
          <w:rFonts w:asciiTheme="majorHAnsi" w:hAnsiTheme="majorHAnsi" w:cstheme="majorHAnsi"/>
        </w:rPr>
        <w:t xml:space="preserve"> that human </w:t>
      </w:r>
      <w:r w:rsidRPr="00E33B3E">
        <w:rPr>
          <w:rStyle w:val="StyleUnderline"/>
          <w:rFonts w:asciiTheme="majorHAnsi" w:hAnsiTheme="majorHAnsi" w:cstheme="majorHAnsi"/>
          <w:highlight w:val="green"/>
        </w:rPr>
        <w:t xml:space="preserve">civilization is </w:t>
      </w:r>
      <w:r w:rsidRPr="00E33B3E">
        <w:rPr>
          <w:rStyle w:val="Emphasis"/>
          <w:rFonts w:asciiTheme="majorHAnsi" w:hAnsiTheme="majorHAnsi" w:cstheme="majorHAnsi"/>
          <w:highlight w:val="green"/>
        </w:rPr>
        <w:t>likely to make it through</w:t>
      </w:r>
      <w:r w:rsidRPr="00E33B3E">
        <w:rPr>
          <w:rStyle w:val="StyleUnderline"/>
          <w:rFonts w:asciiTheme="majorHAnsi" w:hAnsiTheme="majorHAnsi" w:cstheme="majorHAnsi"/>
          <w:highlight w:val="green"/>
        </w:rPr>
        <w:t xml:space="preserve"> future events</w:t>
      </w:r>
      <w:r w:rsidRPr="00E33B3E">
        <w:rPr>
          <w:rStyle w:val="StyleUnderline"/>
          <w:rFonts w:asciiTheme="majorHAnsi" w:hAnsiTheme="majorHAnsi" w:cstheme="majorHAnsi"/>
        </w:rPr>
        <w:t xml:space="preserve"> with similar death rates, </w:t>
      </w:r>
      <w:r w:rsidRPr="00E33B3E">
        <w:rPr>
          <w:rStyle w:val="Emphasis"/>
          <w:rFonts w:asciiTheme="majorHAnsi" w:hAnsiTheme="majorHAnsi" w:cstheme="majorHAnsi"/>
          <w:highlight w:val="green"/>
        </w:rPr>
        <w:t>even if</w:t>
      </w:r>
      <w:r w:rsidRPr="00E33B3E">
        <w:rPr>
          <w:rFonts w:asciiTheme="majorHAnsi" w:hAnsiTheme="majorHAnsi" w:cstheme="majorHAnsi"/>
        </w:rPr>
        <w:t xml:space="preserve"> they were </w:t>
      </w:r>
      <w:r w:rsidRPr="00E33B3E">
        <w:rPr>
          <w:rStyle w:val="Emphasis"/>
          <w:rFonts w:asciiTheme="majorHAnsi" w:hAnsiTheme="majorHAnsi" w:cstheme="majorHAnsi"/>
          <w:highlight w:val="green"/>
        </w:rPr>
        <w:t>global</w:t>
      </w:r>
      <w:r w:rsidRPr="00E33B3E">
        <w:rPr>
          <w:rFonts w:asciiTheme="majorHAnsi" w:hAnsiTheme="majorHAnsi" w:cstheme="majorHAnsi"/>
        </w:rPr>
        <w:t xml:space="preserve"> in scale. The 1918 flu pandemic was remarkable in having very little apparent effect on the world’s development despite its global reach.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E33B3E">
        <w:rPr>
          <w:rStyle w:val="StyleUnderline"/>
          <w:rFonts w:asciiTheme="majorHAnsi" w:hAnsiTheme="majorHAnsi" w:cstheme="majorHAnsi"/>
        </w:rPr>
        <w:t xml:space="preserve">The </w:t>
      </w:r>
      <w:r w:rsidRPr="00E33B3E">
        <w:rPr>
          <w:rStyle w:val="StyleUnderline"/>
          <w:rFonts w:asciiTheme="majorHAnsi" w:hAnsiTheme="majorHAnsi" w:cstheme="majorHAnsi"/>
          <w:highlight w:val="green"/>
        </w:rPr>
        <w:t>strongest</w:t>
      </w:r>
      <w:r w:rsidRPr="00E33B3E">
        <w:rPr>
          <w:rStyle w:val="StyleUnderline"/>
          <w:rFonts w:asciiTheme="majorHAnsi" w:hAnsiTheme="majorHAnsi" w:cstheme="majorHAnsi"/>
        </w:rPr>
        <w:t xml:space="preserve"> case </w:t>
      </w:r>
      <w:r w:rsidRPr="00E33B3E">
        <w:rPr>
          <w:rStyle w:val="StyleUnderline"/>
          <w:rFonts w:asciiTheme="majorHAnsi" w:hAnsiTheme="majorHAnsi" w:cstheme="majorHAnsi"/>
          <w:highlight w:val="green"/>
        </w:rPr>
        <w:t>against existential risk</w:t>
      </w:r>
      <w:r w:rsidRPr="00E33B3E">
        <w:rPr>
          <w:rStyle w:val="StyleUnderline"/>
          <w:rFonts w:asciiTheme="majorHAnsi" w:hAnsiTheme="majorHAnsi" w:cstheme="majorHAnsi"/>
        </w:rPr>
        <w:t xml:space="preserve"> from natural pandemics </w:t>
      </w:r>
      <w:r w:rsidRPr="00E33B3E">
        <w:rPr>
          <w:rStyle w:val="StyleUnderline"/>
          <w:rFonts w:asciiTheme="majorHAnsi" w:hAnsiTheme="majorHAnsi" w:cstheme="majorHAnsi"/>
          <w:highlight w:val="green"/>
        </w:rPr>
        <w:t>is</w:t>
      </w:r>
      <w:r w:rsidRPr="00E33B3E">
        <w:rPr>
          <w:rStyle w:val="StyleUnderline"/>
          <w:rFonts w:asciiTheme="majorHAnsi" w:hAnsiTheme="majorHAnsi" w:cstheme="majorHAnsi"/>
        </w:rPr>
        <w:t xml:space="preserve"> the </w:t>
      </w:r>
      <w:r w:rsidRPr="00E33B3E">
        <w:rPr>
          <w:rStyle w:val="Emphasis"/>
          <w:rFonts w:asciiTheme="majorHAnsi" w:hAnsiTheme="majorHAnsi" w:cstheme="majorHAnsi"/>
          <w:highlight w:val="green"/>
        </w:rPr>
        <w:t>fossil record</w:t>
      </w:r>
      <w:r w:rsidRPr="00E33B3E">
        <w:rPr>
          <w:rFonts w:asciiTheme="majorHAnsi" w:hAnsiTheme="majorHAnsi" w:cstheme="majorHAnsi"/>
        </w:rPr>
        <w:t xml:space="preserve"> argument from Chapter 3. </w:t>
      </w:r>
      <w:r w:rsidRPr="00E33B3E">
        <w:rPr>
          <w:rStyle w:val="StyleUnderline"/>
          <w:rFonts w:asciiTheme="majorHAnsi" w:hAnsiTheme="majorHAnsi" w:cstheme="majorHAnsi"/>
        </w:rPr>
        <w:t xml:space="preserve">Extinction </w:t>
      </w:r>
      <w:r w:rsidRPr="00E33B3E">
        <w:rPr>
          <w:rStyle w:val="StyleUnderline"/>
          <w:rFonts w:asciiTheme="majorHAnsi" w:hAnsiTheme="majorHAnsi" w:cstheme="majorHAnsi"/>
          <w:highlight w:val="green"/>
        </w:rPr>
        <w:t>risk</w:t>
      </w:r>
      <w:r w:rsidRPr="00E33B3E">
        <w:rPr>
          <w:rStyle w:val="StyleUnderline"/>
          <w:rFonts w:asciiTheme="majorHAnsi" w:hAnsiTheme="majorHAnsi" w:cstheme="majorHAnsi"/>
        </w:rPr>
        <w:t xml:space="preserve"> from natural causes </w:t>
      </w:r>
      <w:r w:rsidRPr="00E33B3E">
        <w:rPr>
          <w:rStyle w:val="StyleUnderline"/>
          <w:rFonts w:asciiTheme="majorHAnsi" w:hAnsiTheme="majorHAnsi" w:cstheme="majorHAnsi"/>
          <w:highlight w:val="green"/>
        </w:rPr>
        <w:t xml:space="preserve">above </w:t>
      </w:r>
      <w:r w:rsidRPr="00E33B3E">
        <w:rPr>
          <w:rStyle w:val="Emphasis"/>
          <w:rFonts w:asciiTheme="majorHAnsi" w:hAnsiTheme="majorHAnsi" w:cstheme="majorHAnsi"/>
          <w:highlight w:val="green"/>
        </w:rPr>
        <w:t>0.1 percent</w:t>
      </w:r>
      <w:r w:rsidRPr="00E33B3E">
        <w:rPr>
          <w:rStyle w:val="Emphasis"/>
          <w:rFonts w:asciiTheme="majorHAnsi" w:hAnsiTheme="majorHAnsi" w:cstheme="majorHAnsi"/>
        </w:rPr>
        <w:t xml:space="preserve"> per century</w:t>
      </w:r>
      <w:r w:rsidRPr="00E33B3E">
        <w:rPr>
          <w:rStyle w:val="StyleUnderline"/>
          <w:rFonts w:asciiTheme="majorHAnsi" w:hAnsiTheme="majorHAnsi" w:cstheme="majorHAnsi"/>
        </w:rPr>
        <w:t xml:space="preserve"> </w:t>
      </w:r>
      <w:r w:rsidRPr="00E33B3E">
        <w:rPr>
          <w:rStyle w:val="StyleUnderline"/>
          <w:rFonts w:asciiTheme="majorHAnsi" w:hAnsiTheme="majorHAnsi" w:cstheme="majorHAnsi"/>
          <w:highlight w:val="green"/>
        </w:rPr>
        <w:t xml:space="preserve">is </w:t>
      </w:r>
      <w:r w:rsidRPr="00E33B3E">
        <w:rPr>
          <w:rStyle w:val="Emphasis"/>
          <w:rFonts w:asciiTheme="majorHAnsi" w:hAnsiTheme="majorHAnsi" w:cstheme="majorHAnsi"/>
          <w:highlight w:val="green"/>
        </w:rPr>
        <w:t>incompatible</w:t>
      </w:r>
      <w:r w:rsidRPr="00E33B3E">
        <w:rPr>
          <w:rStyle w:val="StyleUnderline"/>
          <w:rFonts w:asciiTheme="majorHAnsi" w:hAnsiTheme="majorHAnsi" w:cstheme="majorHAnsi"/>
          <w:highlight w:val="green"/>
        </w:rPr>
        <w:t xml:space="preserve"> with</w:t>
      </w:r>
      <w:r w:rsidRPr="00E33B3E">
        <w:rPr>
          <w:rStyle w:val="StyleUnderline"/>
          <w:rFonts w:asciiTheme="majorHAnsi" w:hAnsiTheme="majorHAnsi" w:cstheme="majorHAnsi"/>
        </w:rPr>
        <w:t xml:space="preserve"> the </w:t>
      </w:r>
      <w:r w:rsidRPr="00E33B3E">
        <w:rPr>
          <w:rStyle w:val="Emphasis"/>
          <w:rFonts w:asciiTheme="majorHAnsi" w:hAnsiTheme="majorHAnsi" w:cstheme="majorHAnsi"/>
        </w:rPr>
        <w:t>evidence</w:t>
      </w:r>
      <w:r w:rsidRPr="00E33B3E">
        <w:rPr>
          <w:rStyle w:val="StyleUnderline"/>
          <w:rFonts w:asciiTheme="majorHAnsi" w:hAnsiTheme="majorHAnsi" w:cstheme="majorHAnsi"/>
        </w:rPr>
        <w:t xml:space="preserve"> of </w:t>
      </w:r>
      <w:r w:rsidRPr="00E33B3E">
        <w:rPr>
          <w:rStyle w:val="Emphasis"/>
          <w:rFonts w:asciiTheme="majorHAnsi" w:hAnsiTheme="majorHAnsi" w:cstheme="majorHAnsi"/>
          <w:highlight w:val="green"/>
        </w:rPr>
        <w:t>how long</w:t>
      </w:r>
      <w:r w:rsidRPr="00E33B3E">
        <w:rPr>
          <w:rStyle w:val="StyleUnderline"/>
          <w:rFonts w:asciiTheme="majorHAnsi" w:hAnsiTheme="majorHAnsi" w:cstheme="majorHAnsi"/>
          <w:highlight w:val="green"/>
        </w:rPr>
        <w:t xml:space="preserve"> humanity</w:t>
      </w:r>
      <w:r w:rsidRPr="00E33B3E">
        <w:rPr>
          <w:rStyle w:val="StyleUnderline"/>
          <w:rFonts w:asciiTheme="majorHAnsi" w:hAnsiTheme="majorHAnsi" w:cstheme="majorHAnsi"/>
        </w:rPr>
        <w:t xml:space="preserve"> and similar species have </w:t>
      </w:r>
      <w:r w:rsidRPr="00E33B3E">
        <w:rPr>
          <w:rStyle w:val="StyleUnderline"/>
          <w:rFonts w:asciiTheme="majorHAnsi" w:hAnsiTheme="majorHAnsi" w:cstheme="majorHAnsi"/>
          <w:highlight w:val="green"/>
        </w:rPr>
        <w:t>lasted</w:t>
      </w:r>
      <w:r w:rsidRPr="00E33B3E">
        <w:rPr>
          <w:rFonts w:asciiTheme="majorHAnsi" w:hAnsiTheme="majorHAnsi" w:cstheme="majorHAnsi"/>
        </w:rPr>
        <w:t>.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w:t>
      </w:r>
    </w:p>
    <w:p w14:paraId="0EF921F0" w14:textId="77777777" w:rsidR="0087415D" w:rsidRPr="00E33B3E" w:rsidRDefault="0087415D" w:rsidP="007D0648">
      <w:pPr>
        <w:pStyle w:val="Heading2"/>
        <w:rPr>
          <w:rFonts w:asciiTheme="majorHAnsi" w:hAnsiTheme="majorHAnsi" w:cstheme="majorHAnsi"/>
        </w:rPr>
      </w:pPr>
    </w:p>
    <w:sectPr w:rsidR="0087415D" w:rsidRPr="00E33B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11C6"/>
    <w:rsid w:val="000029E3"/>
    <w:rsid w:val="000029E8"/>
    <w:rsid w:val="00004225"/>
    <w:rsid w:val="000066CA"/>
    <w:rsid w:val="00007264"/>
    <w:rsid w:val="000076A9"/>
    <w:rsid w:val="000111C6"/>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2DE"/>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353"/>
    <w:rsid w:val="002B5511"/>
    <w:rsid w:val="002B7ACF"/>
    <w:rsid w:val="002E0643"/>
    <w:rsid w:val="002E392E"/>
    <w:rsid w:val="002E6BBC"/>
    <w:rsid w:val="002F1BA9"/>
    <w:rsid w:val="002F6E74"/>
    <w:rsid w:val="003106B3"/>
    <w:rsid w:val="0031102F"/>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548"/>
    <w:rsid w:val="005028E5"/>
    <w:rsid w:val="00503735"/>
    <w:rsid w:val="00516A88"/>
    <w:rsid w:val="00522065"/>
    <w:rsid w:val="005224F2"/>
    <w:rsid w:val="0052517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648"/>
    <w:rsid w:val="007D2DF5"/>
    <w:rsid w:val="007D451A"/>
    <w:rsid w:val="007D5E3E"/>
    <w:rsid w:val="007D7596"/>
    <w:rsid w:val="007E242C"/>
    <w:rsid w:val="007E6631"/>
    <w:rsid w:val="00803A12"/>
    <w:rsid w:val="00805417"/>
    <w:rsid w:val="008266F9"/>
    <w:rsid w:val="008267E2"/>
    <w:rsid w:val="00826A9B"/>
    <w:rsid w:val="00831933"/>
    <w:rsid w:val="00834842"/>
    <w:rsid w:val="00840E7B"/>
    <w:rsid w:val="008536AF"/>
    <w:rsid w:val="00853D40"/>
    <w:rsid w:val="008564FC"/>
    <w:rsid w:val="00864E76"/>
    <w:rsid w:val="00872581"/>
    <w:rsid w:val="0087415D"/>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311"/>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D1B"/>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B3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D8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753F29"/>
  <w14:defaultImageDpi w14:val="300"/>
  <w15:docId w15:val="{93CEE42B-AF17-744D-AC96-25B97F0C0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11C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111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11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11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111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11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11C6"/>
  </w:style>
  <w:style w:type="character" w:customStyle="1" w:styleId="Heading1Char">
    <w:name w:val="Heading 1 Char"/>
    <w:aliases w:val="Pocket Char"/>
    <w:basedOn w:val="DefaultParagraphFont"/>
    <w:link w:val="Heading1"/>
    <w:uiPriority w:val="9"/>
    <w:rsid w:val="000111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11C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111C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0111C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11C6"/>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0111C6"/>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20"/>
    <w:qFormat/>
    <w:rsid w:val="000111C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111C6"/>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T"/>
    <w:basedOn w:val="DefaultParagraphFont"/>
    <w:link w:val="Card"/>
    <w:uiPriority w:val="99"/>
    <w:unhideWhenUsed/>
    <w:rsid w:val="000111C6"/>
    <w:rPr>
      <w:color w:val="auto"/>
      <w:u w:val="none"/>
    </w:rPr>
  </w:style>
  <w:style w:type="paragraph" w:styleId="DocumentMap">
    <w:name w:val="Document Map"/>
    <w:basedOn w:val="Normal"/>
    <w:link w:val="DocumentMapChar"/>
    <w:uiPriority w:val="99"/>
    <w:semiHidden/>
    <w:unhideWhenUsed/>
    <w:rsid w:val="000111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11C6"/>
    <w:rPr>
      <w:rFonts w:ascii="Lucida Grande" w:hAnsi="Lucida Grande" w:cs="Lucida Grande"/>
    </w:rPr>
  </w:style>
  <w:style w:type="paragraph" w:customStyle="1" w:styleId="textbold">
    <w:name w:val="text bold"/>
    <w:basedOn w:val="Normal"/>
    <w:link w:val="Emphasis"/>
    <w:uiPriority w:val="20"/>
    <w:qFormat/>
    <w:rsid w:val="000111C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23,card,No Spacing31,No Spacing22,No Spacing3,Medium Grid 21,tag,Dont use,No Spacing41,Small Text,Tags"/>
    <w:basedOn w:val="Heading1"/>
    <w:link w:val="Hyperlink"/>
    <w:autoRedefine/>
    <w:uiPriority w:val="99"/>
    <w:qFormat/>
    <w:rsid w:val="0087415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87415D"/>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7415D"/>
    <w:rPr>
      <w:rFonts w:ascii="Calibri" w:hAnsi="Calibri"/>
      <w:u w:val="single"/>
    </w:rPr>
  </w:style>
  <w:style w:type="paragraph" w:customStyle="1" w:styleId="Analytics">
    <w:name w:val="Analytics"/>
    <w:link w:val="AnalyticsChar"/>
    <w:uiPriority w:val="4"/>
    <w:qFormat/>
    <w:rsid w:val="007D0648"/>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7D0648"/>
    <w:rPr>
      <w:rFonts w:ascii="Calibri" w:eastAsiaTheme="majorEastAsia" w:hAnsi="Calibri" w:cstheme="majorBidi"/>
      <w:b/>
      <w:iCs/>
      <w:sz w:val="26"/>
      <w:szCs w:val="28"/>
    </w:rPr>
  </w:style>
  <w:style w:type="paragraph" w:customStyle="1" w:styleId="Emphasis1">
    <w:name w:val="Emphasis1"/>
    <w:basedOn w:val="Normal"/>
    <w:uiPriority w:val="20"/>
    <w:qFormat/>
    <w:rsid w:val="00E33B3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3020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reensightag.com/logbook/can-starlink-save-the-world-by-connecting-farms/" TargetMode="External"/><Relationship Id="rId18" Type="http://schemas.openxmlformats.org/officeDocument/2006/relationships/hyperlink" Target="https://hub.beesmart.city/en/solutions/what-is-iot-and-why-is-it-important-for-smart-citi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ethbaum.com/ac/2016_SpaceEthics.pdf" TargetMode="External"/><Relationship Id="rId17" Type="http://schemas.openxmlformats.org/officeDocument/2006/relationships/hyperlink" Target="https://medium.com/@augustlumanlan2017/how-spacexs-starlink-will-be-the-future-of-the-internet-8f07adb4eb2" TargetMode="External"/><Relationship Id="rId2" Type="http://schemas.openxmlformats.org/officeDocument/2006/relationships/customXml" Target="../customXml/item2.xml"/><Relationship Id="rId16" Type="http://schemas.openxmlformats.org/officeDocument/2006/relationships/hyperlink" Target="https://www.defenseone.com/ideas/2017/11/cyber-and-space-weapons-are-making-nuclear-deterrence-trickier/14276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archive.is/XElln" TargetMode="External"/><Relationship Id="rId10" Type="http://schemas.openxmlformats.org/officeDocument/2006/relationships/hyperlink" Target="https://www.e-ir.info/2020/07/20/legal-black-holes-in-outer-space-the-regulation-of-private-space-companies/" TargetMode="External"/><Relationship Id="rId19" Type="http://schemas.openxmlformats.org/officeDocument/2006/relationships/hyperlink" Target="https://www.europeanleadershipnetwork.org/commentary/the-art-of-space-deterrence/" TargetMode="External"/><Relationship Id="rId4" Type="http://schemas.openxmlformats.org/officeDocument/2006/relationships/customXml" Target="../customXml/item4.xml"/><Relationship Id="rId9" Type="http://schemas.openxmlformats.org/officeDocument/2006/relationships/hyperlink" Target="https://swfound.org/media/206951/johnson2020_referenceworkentry_thelegalstatuso" TargetMode="External"/><Relationship Id="rId14" Type="http://schemas.openxmlformats.org/officeDocument/2006/relationships/hyperlink" Target="https://www.cambridge.org/core/books/abs/food-or-war/hotspots-for-food-conflict-in-the-twentyfirst-century/1CD674412E09B8E6F325C9C0A0A6778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29</Pages>
  <Words>19312</Words>
  <Characters>110083</Characters>
  <Application>Microsoft Office Word</Application>
  <DocSecurity>0</DocSecurity>
  <Lines>917</Lines>
  <Paragraphs>258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11</cp:revision>
  <dcterms:created xsi:type="dcterms:W3CDTF">2022-01-23T15:23:00Z</dcterms:created>
  <dcterms:modified xsi:type="dcterms:W3CDTF">2022-01-23T16:34:00Z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