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DA83" w14:textId="77777777" w:rsidR="00273497" w:rsidRPr="00946C95" w:rsidRDefault="00273497" w:rsidP="00273497">
      <w:pPr>
        <w:rPr>
          <w:rFonts w:asciiTheme="majorHAnsi" w:hAnsiTheme="majorHAnsi" w:cstheme="majorHAnsi"/>
        </w:rPr>
      </w:pPr>
    </w:p>
    <w:p w14:paraId="3D3CD762" w14:textId="01BA2976" w:rsidR="00273497" w:rsidRPr="00946C95" w:rsidRDefault="00273497" w:rsidP="00273497">
      <w:pPr>
        <w:pStyle w:val="Heading2"/>
        <w:rPr>
          <w:rFonts w:asciiTheme="majorHAnsi" w:hAnsiTheme="majorHAnsi" w:cstheme="majorHAnsi"/>
        </w:rPr>
      </w:pPr>
      <w:r w:rsidRPr="00946C95">
        <w:rPr>
          <w:rFonts w:asciiTheme="majorHAnsi" w:hAnsiTheme="majorHAnsi" w:cstheme="majorHAnsi"/>
        </w:rPr>
        <w:lastRenderedPageBreak/>
        <w:t>1</w:t>
      </w:r>
    </w:p>
    <w:p w14:paraId="422616B0" w14:textId="77777777" w:rsidR="00946C95" w:rsidRPr="00946C95" w:rsidRDefault="00946C95" w:rsidP="00946C95">
      <w:pPr>
        <w:pStyle w:val="Heading4"/>
        <w:rPr>
          <w:rFonts w:asciiTheme="majorHAnsi" w:hAnsiTheme="majorHAnsi" w:cstheme="majorHAnsi"/>
        </w:rPr>
      </w:pPr>
      <w:proofErr w:type="spellStart"/>
      <w:r w:rsidRPr="00946C95">
        <w:rPr>
          <w:rFonts w:asciiTheme="majorHAnsi" w:hAnsiTheme="majorHAnsi" w:cstheme="majorHAnsi"/>
        </w:rPr>
        <w:t>Interp</w:t>
      </w:r>
      <w:proofErr w:type="spellEnd"/>
      <w:r w:rsidRPr="00946C95">
        <w:rPr>
          <w:rFonts w:asciiTheme="majorHAnsi" w:hAnsiTheme="majorHAnsi" w:cstheme="majorHAnsi"/>
        </w:rPr>
        <w:t xml:space="preserve"> – The affirmative may not specify the government enforcing the resolution.</w:t>
      </w:r>
    </w:p>
    <w:p w14:paraId="4A414078" w14:textId="77777777" w:rsidR="00946C95" w:rsidRPr="00946C95" w:rsidRDefault="00946C95" w:rsidP="00946C95">
      <w:pPr>
        <w:pStyle w:val="Heading4"/>
        <w:rPr>
          <w:rFonts w:asciiTheme="majorHAnsi" w:hAnsiTheme="majorHAnsi" w:cstheme="majorHAnsi"/>
          <w:bCs w:val="0"/>
        </w:rPr>
      </w:pPr>
      <w:r w:rsidRPr="00946C95">
        <w:rPr>
          <w:rFonts w:asciiTheme="majorHAnsi" w:hAnsiTheme="majorHAnsi" w:cstheme="majorHAnsi"/>
        </w:rPr>
        <w:t xml:space="preserve">1] “A” is an indefinite article that modifies “just government” in the res – means that you </w:t>
      </w:r>
      <w:proofErr w:type="gramStart"/>
      <w:r w:rsidRPr="00946C95">
        <w:rPr>
          <w:rFonts w:asciiTheme="majorHAnsi" w:hAnsiTheme="majorHAnsi" w:cstheme="majorHAnsi"/>
        </w:rPr>
        <w:t>have to</w:t>
      </w:r>
      <w:proofErr w:type="gramEnd"/>
      <w:r w:rsidRPr="00946C95">
        <w:rPr>
          <w:rFonts w:asciiTheme="majorHAnsi" w:hAnsiTheme="majorHAnsi" w:cstheme="majorHAnsi"/>
        </w:rPr>
        <w:t xml:space="preserve"> prove the resolution true in a vacuum, not a particular instance</w:t>
      </w:r>
    </w:p>
    <w:p w14:paraId="44530FF7" w14:textId="77777777" w:rsidR="00946C95" w:rsidRPr="00946C95" w:rsidRDefault="00946C95" w:rsidP="00946C95">
      <w:pPr>
        <w:rPr>
          <w:rFonts w:asciiTheme="majorHAnsi" w:hAnsiTheme="majorHAnsi" w:cstheme="majorHAnsi"/>
        </w:rPr>
      </w:pPr>
      <w:r w:rsidRPr="00946C95">
        <w:rPr>
          <w:rStyle w:val="Style13ptBold"/>
          <w:rFonts w:asciiTheme="majorHAnsi" w:hAnsiTheme="majorHAnsi" w:cstheme="majorHAnsi"/>
        </w:rPr>
        <w:t>CCC</w:t>
      </w:r>
      <w:r w:rsidRPr="00946C95">
        <w:rPr>
          <w:rFonts w:asciiTheme="majorHAnsi" w:hAnsiTheme="majorHAnsi" w:cstheme="majorHAnsi"/>
        </w:rPr>
        <w:t xml:space="preserve"> (“Articles, Determiners, and Quantifiers”, http://grammar.ccc.commnet.edu/grammar/determiners/determiners.htm#articles, Capital Community College Foundation, a nonprofit 501 c-3 organization that supports scholarships, faculty development, and curriculum innovation) LHSLA JC/SJ</w:t>
      </w:r>
    </w:p>
    <w:p w14:paraId="41983E70" w14:textId="77777777" w:rsidR="00946C95" w:rsidRPr="00946C95" w:rsidRDefault="00946C95" w:rsidP="00946C95">
      <w:pPr>
        <w:rPr>
          <w:rStyle w:val="Emphasis"/>
          <w:rFonts w:asciiTheme="majorHAnsi" w:hAnsiTheme="majorHAnsi" w:cstheme="majorHAnsi"/>
        </w:rPr>
      </w:pPr>
      <w:r w:rsidRPr="00946C95">
        <w:rPr>
          <w:rStyle w:val="StyleUnderline"/>
          <w:rFonts w:asciiTheme="majorHAnsi" w:hAnsiTheme="majorHAnsi" w:cstheme="majorHAnsi"/>
        </w:rPr>
        <w:t>The</w:t>
      </w:r>
      <w:r w:rsidRPr="00946C95">
        <w:rPr>
          <w:rFonts w:asciiTheme="majorHAnsi" w:hAnsiTheme="majorHAnsi" w:cstheme="majorHAnsi"/>
          <w:sz w:val="16"/>
        </w:rPr>
        <w:t xml:space="preserve"> three </w:t>
      </w:r>
      <w:r w:rsidRPr="00946C95">
        <w:rPr>
          <w:rStyle w:val="StyleUnderline"/>
          <w:rFonts w:asciiTheme="majorHAnsi" w:hAnsiTheme="majorHAnsi" w:cstheme="majorHAnsi"/>
        </w:rPr>
        <w:t>article</w:t>
      </w:r>
      <w:r w:rsidRPr="00946C95">
        <w:rPr>
          <w:rFonts w:asciiTheme="majorHAnsi" w:hAnsiTheme="majorHAnsi" w:cstheme="majorHAnsi"/>
          <w:sz w:val="16"/>
        </w:rPr>
        <w:t xml:space="preserve">s — </w:t>
      </w:r>
      <w:r w:rsidRPr="00946C95">
        <w:rPr>
          <w:rStyle w:val="StyleUnderline"/>
          <w:rFonts w:asciiTheme="majorHAnsi" w:hAnsiTheme="majorHAnsi" w:cstheme="majorHAnsi"/>
        </w:rPr>
        <w:t>a</w:t>
      </w:r>
      <w:r w:rsidRPr="00946C95">
        <w:rPr>
          <w:rFonts w:asciiTheme="majorHAnsi" w:hAnsiTheme="majorHAnsi" w:cstheme="majorHAnsi"/>
          <w:sz w:val="16"/>
        </w:rPr>
        <w:t xml:space="preserve">, an, the — </w:t>
      </w:r>
      <w:r w:rsidRPr="00946C95">
        <w:rPr>
          <w:rStyle w:val="StyleUnderline"/>
          <w:rFonts w:asciiTheme="majorHAnsi" w:hAnsiTheme="majorHAnsi" w:cstheme="majorHAnsi"/>
        </w:rPr>
        <w:t>are a</w:t>
      </w:r>
      <w:r w:rsidRPr="00946C95">
        <w:rPr>
          <w:rFonts w:asciiTheme="majorHAnsi" w:hAnsiTheme="majorHAnsi" w:cstheme="majorHAnsi"/>
          <w:sz w:val="16"/>
        </w:rPr>
        <w:t xml:space="preserve"> kind of </w:t>
      </w:r>
      <w:r w:rsidRPr="00946C95">
        <w:rPr>
          <w:rStyle w:val="StyleUnderline"/>
          <w:rFonts w:asciiTheme="majorHAnsi" w:hAnsiTheme="majorHAnsi" w:cstheme="majorHAnsi"/>
        </w:rPr>
        <w:t>adjective</w:t>
      </w:r>
      <w:r w:rsidRPr="00946C95">
        <w:rPr>
          <w:rFonts w:asciiTheme="majorHAnsi" w:hAnsiTheme="majorHAnsi" w:cstheme="majorHAnsi"/>
          <w:sz w:val="16"/>
        </w:rPr>
        <w:t xml:space="preserve">. The is called the definite article because it usually precedes a specific or previously mentioned noun; </w:t>
      </w:r>
      <w:proofErr w:type="gramStart"/>
      <w:r w:rsidRPr="00946C95">
        <w:rPr>
          <w:rStyle w:val="StyleUnderline"/>
          <w:rFonts w:asciiTheme="majorHAnsi" w:hAnsiTheme="majorHAnsi" w:cstheme="majorHAnsi"/>
          <w:highlight w:val="green"/>
        </w:rPr>
        <w:t>a and</w:t>
      </w:r>
      <w:proofErr w:type="gramEnd"/>
      <w:r w:rsidRPr="00946C95">
        <w:rPr>
          <w:rStyle w:val="StyleUnderline"/>
          <w:rFonts w:asciiTheme="majorHAnsi" w:hAnsiTheme="majorHAnsi" w:cstheme="majorHAnsi"/>
          <w:highlight w:val="green"/>
        </w:rPr>
        <w:t xml:space="preserve"> an are</w:t>
      </w:r>
      <w:r w:rsidRPr="00946C95">
        <w:rPr>
          <w:rFonts w:asciiTheme="majorHAnsi" w:hAnsiTheme="majorHAnsi" w:cstheme="majorHAnsi"/>
          <w:sz w:val="16"/>
        </w:rPr>
        <w:t xml:space="preserve"> called </w:t>
      </w:r>
      <w:r w:rsidRPr="00946C95">
        <w:rPr>
          <w:rStyle w:val="StyleUnderline"/>
          <w:rFonts w:asciiTheme="majorHAnsi" w:hAnsiTheme="majorHAnsi" w:cstheme="majorHAnsi"/>
          <w:highlight w:val="green"/>
        </w:rPr>
        <w:t>indefinite articles</w:t>
      </w:r>
      <w:r w:rsidRPr="00946C95">
        <w:rPr>
          <w:rFonts w:asciiTheme="majorHAnsi" w:hAnsiTheme="majorHAnsi" w:cstheme="majorHAnsi"/>
          <w:sz w:val="16"/>
        </w:rPr>
        <w:t xml:space="preserve"> because </w:t>
      </w:r>
      <w:r w:rsidRPr="00946C95">
        <w:rPr>
          <w:rStyle w:val="StyleUnderline"/>
          <w:rFonts w:asciiTheme="majorHAnsi" w:hAnsiTheme="majorHAnsi" w:cstheme="majorHAnsi"/>
        </w:rPr>
        <w:t xml:space="preserve">they are used to </w:t>
      </w:r>
      <w:r w:rsidRPr="00946C95">
        <w:rPr>
          <w:rStyle w:val="StyleUnderline"/>
          <w:rFonts w:asciiTheme="majorHAnsi" w:hAnsiTheme="majorHAnsi" w:cstheme="majorHAnsi"/>
          <w:highlight w:val="green"/>
        </w:rPr>
        <w:t xml:space="preserve">refer to </w:t>
      </w:r>
      <w:r w:rsidRPr="00946C95">
        <w:rPr>
          <w:rStyle w:val="StyleUnderline"/>
          <w:rFonts w:asciiTheme="majorHAnsi" w:hAnsiTheme="majorHAnsi" w:cstheme="majorHAnsi"/>
        </w:rPr>
        <w:t xml:space="preserve">something in a </w:t>
      </w:r>
      <w:r w:rsidRPr="00946C95">
        <w:rPr>
          <w:rStyle w:val="StyleUnderline"/>
          <w:rFonts w:asciiTheme="majorHAnsi" w:hAnsiTheme="majorHAnsi" w:cstheme="majorHAnsi"/>
          <w:highlight w:val="green"/>
        </w:rPr>
        <w:t>less specific manner</w:t>
      </w:r>
      <w:r w:rsidRPr="00946C95">
        <w:rPr>
          <w:rFonts w:asciiTheme="majorHAnsi" w:hAnsiTheme="majorHAnsi" w:cstheme="majorHAnsi"/>
          <w:sz w:val="16"/>
        </w:rPr>
        <w:t xml:space="preserve"> (an unspecified count noun). These words are also listed among the noun markers or determiners because they are almost invariably followed by a noun (or something else acting as a noun). caution </w:t>
      </w:r>
      <w:proofErr w:type="spellStart"/>
      <w:r w:rsidRPr="00946C95">
        <w:rPr>
          <w:rFonts w:asciiTheme="majorHAnsi" w:hAnsiTheme="majorHAnsi" w:cstheme="majorHAnsi"/>
          <w:sz w:val="16"/>
        </w:rPr>
        <w:t>CAUTION</w:t>
      </w:r>
      <w:proofErr w:type="spellEnd"/>
      <w:r w:rsidRPr="00946C95">
        <w:rPr>
          <w:rFonts w:asciiTheme="majorHAnsi" w:hAnsiTheme="majorHAnsi" w:cstheme="majorHAnsi"/>
          <w:sz w:val="16"/>
        </w:rPr>
        <w:t xml:space="preserve">! Even after you learn all the principles behind the use of these articles, you will find an abundance of situations </w:t>
      </w:r>
      <w:proofErr w:type="gramStart"/>
      <w:r w:rsidRPr="00946C95">
        <w:rPr>
          <w:rFonts w:asciiTheme="majorHAnsi" w:hAnsiTheme="majorHAnsi" w:cstheme="majorHAnsi"/>
          <w:sz w:val="16"/>
        </w:rPr>
        <w:t>where</w:t>
      </w:r>
      <w:proofErr w:type="gramEnd"/>
      <w:r w:rsidRPr="00946C95">
        <w:rPr>
          <w:rFonts w:asciiTheme="majorHAnsi" w:hAnsiTheme="majorHAnsi" w:cstheme="majorHAnsi"/>
          <w:sz w:val="16"/>
        </w:rPr>
        <w:t xml:space="preserve"> choosing the correct article or choosing whether to use one or not will prove chancy. Icy highways are dangerous. The icy highways are dangerous. And both are correct. </w:t>
      </w:r>
      <w:r w:rsidRPr="00946C95">
        <w:rPr>
          <w:rFonts w:asciiTheme="majorHAnsi" w:hAnsiTheme="majorHAnsi" w:cstheme="majorHAnsi"/>
          <w:u w:val="single"/>
        </w:rPr>
        <w:t>The is used with specific nouns.</w:t>
      </w:r>
      <w:r w:rsidRPr="00946C95">
        <w:rPr>
          <w:rFonts w:asciiTheme="majorHAnsi" w:hAnsiTheme="majorHAnsi" w:cstheme="majorHAnsi"/>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46C95">
        <w:rPr>
          <w:rFonts w:asciiTheme="majorHAnsi" w:hAnsiTheme="majorHAnsi" w:cstheme="majorHAnsi"/>
          <w:sz w:val="16"/>
        </w:rPr>
        <w:t>below..</w:t>
      </w:r>
      <w:proofErr w:type="gramEnd"/>
      <w:r w:rsidRPr="00946C95">
        <w:rPr>
          <w:rFonts w:asciiTheme="majorHAnsi" w:hAnsiTheme="majorHAnsi" w:cstheme="majorHAnsi"/>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46C95">
        <w:rPr>
          <w:rFonts w:asciiTheme="majorHAnsi" w:hAnsiTheme="majorHAnsi" w:cstheme="majorHAnsi"/>
          <w:sz w:val="16"/>
        </w:rPr>
        <w:t>an</w:t>
      </w:r>
      <w:proofErr w:type="gramEnd"/>
      <w:r w:rsidRPr="00946C95">
        <w:rPr>
          <w:rFonts w:asciiTheme="majorHAnsi" w:hAnsiTheme="majorHAnsi" w:cstheme="majorHAnsi"/>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46C95">
        <w:rPr>
          <w:rFonts w:asciiTheme="majorHAnsi" w:hAnsiTheme="majorHAnsi" w:cstheme="majorHAnsi"/>
          <w:sz w:val="16"/>
        </w:rPr>
        <w:t>an</w:t>
      </w:r>
      <w:proofErr w:type="spellEnd"/>
      <w:r w:rsidRPr="00946C95">
        <w:rPr>
          <w:rFonts w:asciiTheme="majorHAnsi" w:hAnsiTheme="majorHAnsi" w:cstheme="majorHAnsi"/>
          <w:sz w:val="16"/>
        </w:rPr>
        <w:t xml:space="preserve"> (as in an hour, an honor). We would say a useful device and a union matter because the u of those words </w:t>
      </w:r>
      <w:proofErr w:type="gramStart"/>
      <w:r w:rsidRPr="00946C95">
        <w:rPr>
          <w:rFonts w:asciiTheme="majorHAnsi" w:hAnsiTheme="majorHAnsi" w:cstheme="majorHAnsi"/>
          <w:sz w:val="16"/>
        </w:rPr>
        <w:t>actually sounds</w:t>
      </w:r>
      <w:proofErr w:type="gramEnd"/>
      <w:r w:rsidRPr="00946C95">
        <w:rPr>
          <w:rFonts w:asciiTheme="majorHAnsi" w:hAnsiTheme="majorHAnsi" w:cstheme="majorHAnsi"/>
          <w:sz w:val="16"/>
        </w:rPr>
        <w:t xml:space="preserve"> like </w:t>
      </w:r>
      <w:proofErr w:type="spellStart"/>
      <w:r w:rsidRPr="00946C95">
        <w:rPr>
          <w:rFonts w:asciiTheme="majorHAnsi" w:hAnsiTheme="majorHAnsi" w:cstheme="majorHAnsi"/>
          <w:sz w:val="16"/>
        </w:rPr>
        <w:t>yoo</w:t>
      </w:r>
      <w:proofErr w:type="spellEnd"/>
      <w:r w:rsidRPr="00946C95">
        <w:rPr>
          <w:rFonts w:asciiTheme="majorHAnsi" w:hAnsiTheme="majorHAnsi" w:cstheme="majorHAnsi"/>
          <w:sz w:val="16"/>
        </w:rPr>
        <w:t xml:space="preserve"> (as opposed, say, to the u of an ugly incident). The same is true of a European and a Euro (because of that consonantal "</w:t>
      </w:r>
      <w:proofErr w:type="spellStart"/>
      <w:r w:rsidRPr="00946C95">
        <w:rPr>
          <w:rFonts w:asciiTheme="majorHAnsi" w:hAnsiTheme="majorHAnsi" w:cstheme="majorHAnsi"/>
          <w:sz w:val="16"/>
        </w:rPr>
        <w:t>Yoo</w:t>
      </w:r>
      <w:proofErr w:type="spellEnd"/>
      <w:r w:rsidRPr="00946C95">
        <w:rPr>
          <w:rFonts w:asciiTheme="majorHAnsi" w:hAnsiTheme="majorHAnsi" w:cstheme="majorHAnsi"/>
          <w:sz w:val="16"/>
        </w:rPr>
        <w:t xml:space="preserve">" sound). We would say a once-in-a-lifetime experience or a one-time hero because the words once and one begin with a w sound (as if they were spelled </w:t>
      </w:r>
      <w:proofErr w:type="spellStart"/>
      <w:r w:rsidRPr="00946C95">
        <w:rPr>
          <w:rFonts w:asciiTheme="majorHAnsi" w:hAnsiTheme="majorHAnsi" w:cstheme="majorHAnsi"/>
          <w:sz w:val="16"/>
        </w:rPr>
        <w:t>wuntz</w:t>
      </w:r>
      <w:proofErr w:type="spellEnd"/>
      <w:r w:rsidRPr="00946C95">
        <w:rPr>
          <w:rFonts w:asciiTheme="majorHAnsi" w:hAnsiTheme="majorHAnsi" w:cstheme="majorHAnsi"/>
          <w:sz w:val="16"/>
        </w:rPr>
        <w:t xml:space="preserve"> and won). Merriam-Webster's Dictionary says that we can use </w:t>
      </w:r>
      <w:proofErr w:type="gramStart"/>
      <w:r w:rsidRPr="00946C95">
        <w:rPr>
          <w:rFonts w:asciiTheme="majorHAnsi" w:hAnsiTheme="majorHAnsi" w:cstheme="majorHAnsi"/>
          <w:sz w:val="16"/>
        </w:rPr>
        <w:t>an</w:t>
      </w:r>
      <w:proofErr w:type="gramEnd"/>
      <w:r w:rsidRPr="00946C95">
        <w:rPr>
          <w:rFonts w:asciiTheme="majorHAnsi" w:hAnsiTheme="majorHAnsi" w:cstheme="majorHAnsi"/>
          <w:sz w:val="16"/>
        </w:rPr>
        <w:t xml:space="preserve"> before an h- word that begins with an unstressed syllable. Thus, we might say an </w:t>
      </w:r>
      <w:proofErr w:type="spellStart"/>
      <w:r w:rsidRPr="00946C95">
        <w:rPr>
          <w:rFonts w:asciiTheme="majorHAnsi" w:hAnsiTheme="majorHAnsi" w:cstheme="majorHAnsi"/>
          <w:sz w:val="16"/>
        </w:rPr>
        <w:t>hisTORical</w:t>
      </w:r>
      <w:proofErr w:type="spellEnd"/>
      <w:r w:rsidRPr="00946C95">
        <w:rPr>
          <w:rFonts w:asciiTheme="majorHAnsi" w:hAnsiTheme="majorHAnsi" w:cstheme="majorHAnsi"/>
          <w:sz w:val="16"/>
        </w:rPr>
        <w:t xml:space="preserve"> moment, but we would say a </w:t>
      </w:r>
      <w:proofErr w:type="spellStart"/>
      <w:r w:rsidRPr="00946C95">
        <w:rPr>
          <w:rFonts w:asciiTheme="majorHAnsi" w:hAnsiTheme="majorHAnsi" w:cstheme="majorHAnsi"/>
          <w:sz w:val="16"/>
        </w:rPr>
        <w:t>HIStory</w:t>
      </w:r>
      <w:proofErr w:type="spellEnd"/>
      <w:r w:rsidRPr="00946C95">
        <w:rPr>
          <w:rFonts w:asciiTheme="majorHAnsi" w:hAnsiTheme="majorHAnsi" w:cstheme="majorHAnsi"/>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946C95">
        <w:rPr>
          <w:rFonts w:asciiTheme="majorHAnsi" w:hAnsiTheme="majorHAnsi" w:cstheme="majorHAnsi"/>
          <w:sz w:val="16"/>
        </w:rPr>
        <w:t>a or</w:t>
      </w:r>
      <w:proofErr w:type="gramEnd"/>
      <w:r w:rsidRPr="00946C95">
        <w:rPr>
          <w:rFonts w:asciiTheme="majorHAnsi" w:hAnsiTheme="majorHAnsi" w:cstheme="majorHAnsi"/>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946C95">
        <w:rPr>
          <w:rStyle w:val="StyleUnderline"/>
          <w:rFonts w:asciiTheme="majorHAnsi" w:hAnsiTheme="majorHAnsi" w:cstheme="majorHAnsi"/>
          <w:highlight w:val="green"/>
        </w:rPr>
        <w:t>We</w:t>
      </w:r>
      <w:r w:rsidRPr="00946C95">
        <w:rPr>
          <w:rFonts w:asciiTheme="majorHAnsi" w:hAnsiTheme="majorHAnsi" w:cstheme="majorHAnsi"/>
          <w:sz w:val="16"/>
        </w:rPr>
        <w:t xml:space="preserve"> can </w:t>
      </w:r>
      <w:r w:rsidRPr="00946C95">
        <w:rPr>
          <w:rStyle w:val="StyleUnderline"/>
          <w:rFonts w:asciiTheme="majorHAnsi" w:hAnsiTheme="majorHAnsi" w:cstheme="majorHAnsi"/>
          <w:highlight w:val="green"/>
        </w:rPr>
        <w:t xml:space="preserve">refer </w:t>
      </w:r>
      <w:r w:rsidRPr="00946C95">
        <w:rPr>
          <w:rStyle w:val="StyleUnderline"/>
          <w:rFonts w:asciiTheme="majorHAnsi" w:hAnsiTheme="majorHAnsi" w:cstheme="majorHAnsi"/>
        </w:rPr>
        <w:t xml:space="preserve">to something in </w:t>
      </w:r>
      <w:r w:rsidRPr="00946C95">
        <w:rPr>
          <w:rStyle w:val="StyleUnderline"/>
          <w:rFonts w:asciiTheme="majorHAnsi" w:hAnsiTheme="majorHAnsi" w:cstheme="majorHAnsi"/>
          <w:highlight w:val="green"/>
        </w:rPr>
        <w:t>a generic way</w:t>
      </w:r>
      <w:r w:rsidRPr="00946C95">
        <w:rPr>
          <w:rFonts w:asciiTheme="majorHAnsi" w:hAnsiTheme="majorHAnsi" w:cstheme="majorHAnsi"/>
          <w:sz w:val="16"/>
          <w:highlight w:val="green"/>
        </w:rPr>
        <w:t xml:space="preserve"> </w:t>
      </w:r>
      <w:r w:rsidRPr="00946C95">
        <w:rPr>
          <w:rStyle w:val="StyleUnderline"/>
          <w:rFonts w:asciiTheme="majorHAnsi" w:hAnsiTheme="majorHAnsi" w:cstheme="majorHAnsi"/>
        </w:rPr>
        <w:t>by</w:t>
      </w:r>
      <w:r w:rsidRPr="00946C95">
        <w:rPr>
          <w:rFonts w:asciiTheme="majorHAnsi" w:hAnsiTheme="majorHAnsi" w:cstheme="majorHAnsi"/>
          <w:sz w:val="16"/>
        </w:rPr>
        <w:t xml:space="preserve"> </w:t>
      </w:r>
      <w:r w:rsidRPr="00946C95">
        <w:rPr>
          <w:rStyle w:val="StyleUnderline"/>
          <w:rFonts w:asciiTheme="majorHAnsi" w:hAnsiTheme="majorHAnsi" w:cstheme="majorHAnsi"/>
        </w:rPr>
        <w:t>using any of the</w:t>
      </w:r>
      <w:r w:rsidRPr="00946C95">
        <w:rPr>
          <w:rFonts w:asciiTheme="majorHAnsi" w:hAnsiTheme="majorHAnsi" w:cstheme="majorHAnsi"/>
          <w:sz w:val="16"/>
        </w:rPr>
        <w:t xml:space="preserve"> three </w:t>
      </w:r>
      <w:r w:rsidRPr="00946C95">
        <w:rPr>
          <w:rStyle w:val="StyleUnderline"/>
          <w:rFonts w:asciiTheme="majorHAnsi" w:hAnsiTheme="majorHAnsi" w:cstheme="majorHAnsi"/>
        </w:rPr>
        <w:t>articles</w:t>
      </w:r>
      <w:r w:rsidRPr="00946C95">
        <w:rPr>
          <w:rFonts w:asciiTheme="majorHAnsi" w:hAnsiTheme="majorHAnsi" w:cstheme="majorHAnsi"/>
          <w:sz w:val="16"/>
        </w:rPr>
        <w:t xml:space="preserve">. We can do the same thing by omitting the article altogether. </w:t>
      </w:r>
      <w:r w:rsidRPr="00946C95">
        <w:rPr>
          <w:rStyle w:val="Emphasis"/>
          <w:rFonts w:asciiTheme="majorHAnsi" w:hAnsiTheme="majorHAnsi" w:cstheme="majorHAnsi"/>
          <w:highlight w:val="green"/>
        </w:rPr>
        <w:t>A beagle</w:t>
      </w:r>
      <w:r w:rsidRPr="00946C95">
        <w:rPr>
          <w:rStyle w:val="StyleUnderline"/>
          <w:rFonts w:asciiTheme="majorHAnsi" w:hAnsiTheme="majorHAnsi" w:cstheme="majorHAnsi"/>
          <w:highlight w:val="green"/>
        </w:rPr>
        <w:t xml:space="preserve"> makes a great hunting dog</w:t>
      </w:r>
      <w:r w:rsidRPr="00946C95">
        <w:rPr>
          <w:rFonts w:asciiTheme="majorHAnsi" w:hAnsiTheme="majorHAnsi" w:cstheme="majorHAnsi"/>
          <w:sz w:val="16"/>
        </w:rPr>
        <w:t xml:space="preserve"> and family companion. An </w:t>
      </w:r>
      <w:proofErr w:type="spellStart"/>
      <w:r w:rsidRPr="00946C95">
        <w:rPr>
          <w:rFonts w:asciiTheme="majorHAnsi" w:hAnsiTheme="majorHAnsi" w:cstheme="majorHAnsi"/>
          <w:sz w:val="16"/>
        </w:rPr>
        <w:t>airedale</w:t>
      </w:r>
      <w:proofErr w:type="spellEnd"/>
      <w:r w:rsidRPr="00946C95">
        <w:rPr>
          <w:rFonts w:asciiTheme="majorHAnsi" w:hAnsiTheme="majorHAnsi" w:cstheme="majorHAnsi"/>
          <w:sz w:val="16"/>
        </w:rPr>
        <w:t xml:space="preserve"> is sometimes a rather skittish animal. The golden retriever is a marvelous pet for children. Irish setters are not the highly intelligent animals they used to be. </w:t>
      </w:r>
      <w:r w:rsidRPr="00946C95">
        <w:rPr>
          <w:rStyle w:val="StyleUnderline"/>
          <w:rFonts w:asciiTheme="majorHAnsi" w:hAnsiTheme="majorHAnsi" w:cstheme="majorHAnsi"/>
          <w:highlight w:val="green"/>
        </w:rPr>
        <w:t>The</w:t>
      </w:r>
      <w:r w:rsidRPr="00946C95">
        <w:rPr>
          <w:rFonts w:asciiTheme="majorHAnsi" w:hAnsiTheme="majorHAnsi" w:cstheme="majorHAnsi"/>
          <w:sz w:val="16"/>
        </w:rPr>
        <w:t xml:space="preserve"> difference between the generic indefinite pronoun and the normal </w:t>
      </w:r>
      <w:r w:rsidRPr="00946C95">
        <w:rPr>
          <w:rStyle w:val="StyleUnderline"/>
          <w:rFonts w:asciiTheme="majorHAnsi" w:hAnsiTheme="majorHAnsi" w:cstheme="majorHAnsi"/>
          <w:highlight w:val="green"/>
        </w:rPr>
        <w:t>indefinite pronoun</w:t>
      </w:r>
      <w:r w:rsidRPr="00946C95">
        <w:rPr>
          <w:rFonts w:asciiTheme="majorHAnsi" w:hAnsiTheme="majorHAnsi" w:cstheme="majorHAnsi"/>
          <w:sz w:val="16"/>
        </w:rPr>
        <w:t xml:space="preserve"> is that the latter refers to any of that class ("I want to buy a beagle, and any old beagle will do.") whereas the former (see beagle sentence) </w:t>
      </w:r>
      <w:r w:rsidRPr="00946C95">
        <w:rPr>
          <w:rStyle w:val="Emphasis"/>
          <w:rFonts w:asciiTheme="majorHAnsi" w:hAnsiTheme="majorHAnsi" w:cstheme="majorHAnsi"/>
          <w:highlight w:val="green"/>
        </w:rPr>
        <w:t xml:space="preserve">refers to all members </w:t>
      </w:r>
      <w:r w:rsidRPr="00946C95">
        <w:rPr>
          <w:rStyle w:val="Emphasis"/>
          <w:rFonts w:asciiTheme="majorHAnsi" w:hAnsiTheme="majorHAnsi" w:cstheme="majorHAnsi"/>
        </w:rPr>
        <w:t>of that class.</w:t>
      </w:r>
    </w:p>
    <w:p w14:paraId="08A02203"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2] Put away “a is singular” definitions – its unspecified.</w:t>
      </w:r>
    </w:p>
    <w:p w14:paraId="02457FF8" w14:textId="77777777" w:rsidR="00946C95" w:rsidRPr="00946C95" w:rsidRDefault="00946C95" w:rsidP="00946C95">
      <w:pPr>
        <w:rPr>
          <w:rFonts w:asciiTheme="majorHAnsi" w:hAnsiTheme="majorHAnsi" w:cstheme="majorHAnsi"/>
        </w:rPr>
      </w:pPr>
      <w:r w:rsidRPr="00946C95">
        <w:rPr>
          <w:rStyle w:val="Style13ptBold"/>
          <w:rFonts w:asciiTheme="majorHAnsi" w:hAnsiTheme="majorHAnsi" w:cstheme="majorHAnsi"/>
        </w:rPr>
        <w:t>Merriam Webster</w:t>
      </w:r>
      <w:r w:rsidRPr="00946C95">
        <w:rPr>
          <w:rFonts w:asciiTheme="majorHAnsi" w:hAnsiTheme="majorHAnsi" w:cstheme="majorHAnsi"/>
        </w:rPr>
        <w:t xml:space="preserve"> [“a”. Merriam Webster. No date. Accessed 11/9/21. </w:t>
      </w:r>
      <w:hyperlink r:id="rId11" w:history="1">
        <w:r w:rsidRPr="00946C95">
          <w:rPr>
            <w:rFonts w:asciiTheme="majorHAnsi" w:hAnsiTheme="majorHAnsi" w:cstheme="majorHAnsi"/>
          </w:rPr>
          <w:t>https://www.merriam-webster.com/dictionary/a</w:t>
        </w:r>
      </w:hyperlink>
      <w:r w:rsidRPr="00946C95">
        <w:rPr>
          <w:rFonts w:asciiTheme="majorHAnsi" w:hAnsiTheme="majorHAnsi" w:cstheme="majorHAnsi"/>
        </w:rPr>
        <w:t xml:space="preserve"> //Xu]</w:t>
      </w:r>
    </w:p>
    <w:p w14:paraId="3F4B0D62" w14:textId="77777777" w:rsidR="00946C95" w:rsidRPr="00946C95" w:rsidRDefault="00946C95" w:rsidP="00946C95">
      <w:pPr>
        <w:rPr>
          <w:rStyle w:val="Emphasis"/>
          <w:rFonts w:asciiTheme="majorHAnsi" w:hAnsiTheme="majorHAnsi" w:cstheme="majorHAnsi"/>
        </w:rPr>
      </w:pPr>
      <w:r w:rsidRPr="00946C95">
        <w:rPr>
          <w:rStyle w:val="Emphasis"/>
          <w:rFonts w:asciiTheme="majorHAnsi" w:hAnsiTheme="majorHAnsi" w:cstheme="majorHAnsi"/>
        </w:rPr>
        <w:t xml:space="preserve">used as a function </w:t>
      </w:r>
      <w:r w:rsidRPr="00946C95">
        <w:rPr>
          <w:rStyle w:val="Emphasis"/>
          <w:rFonts w:asciiTheme="majorHAnsi" w:hAnsiTheme="majorHAnsi" w:cstheme="majorHAnsi"/>
          <w:highlight w:val="green"/>
        </w:rPr>
        <w:t>word before singular nouns</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when</w:t>
      </w:r>
      <w:r w:rsidRPr="00946C95">
        <w:rPr>
          <w:rStyle w:val="Emphasis"/>
          <w:rFonts w:asciiTheme="majorHAnsi" w:hAnsiTheme="majorHAnsi" w:cstheme="majorHAnsi"/>
        </w:rPr>
        <w:t xml:space="preserve"> the </w:t>
      </w:r>
      <w:r w:rsidRPr="00946C95">
        <w:rPr>
          <w:rStyle w:val="Emphasis"/>
          <w:rFonts w:asciiTheme="majorHAnsi" w:hAnsiTheme="majorHAnsi" w:cstheme="majorHAnsi"/>
          <w:highlight w:val="green"/>
        </w:rPr>
        <w:t>referent is unspecified</w:t>
      </w:r>
    </w:p>
    <w:p w14:paraId="3D4D3C99"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lastRenderedPageBreak/>
        <w:t xml:space="preserve">Outweighs </w:t>
      </w:r>
    </w:p>
    <w:p w14:paraId="571A9BD0"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1] Controls internal link – people base prep off the </w:t>
      </w:r>
      <w:proofErr w:type="spellStart"/>
      <w:r w:rsidRPr="00946C95">
        <w:rPr>
          <w:rFonts w:asciiTheme="majorHAnsi" w:hAnsiTheme="majorHAnsi" w:cstheme="majorHAnsi"/>
        </w:rPr>
        <w:t>rez</w:t>
      </w:r>
      <w:proofErr w:type="spellEnd"/>
      <w:r w:rsidRPr="00946C95">
        <w:rPr>
          <w:rFonts w:asciiTheme="majorHAnsi" w:hAnsiTheme="majorHAnsi" w:cstheme="majorHAnsi"/>
        </w:rPr>
        <w:t xml:space="preserve"> – no stasis point for arguments. </w:t>
      </w:r>
    </w:p>
    <w:p w14:paraId="32D8596C"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2] Jurisdiction – judge is contracted to vote inside the </w:t>
      </w:r>
      <w:proofErr w:type="spellStart"/>
      <w:proofErr w:type="gramStart"/>
      <w:r w:rsidRPr="00946C95">
        <w:rPr>
          <w:rFonts w:asciiTheme="majorHAnsi" w:hAnsiTheme="majorHAnsi" w:cstheme="majorHAnsi"/>
        </w:rPr>
        <w:t>rez</w:t>
      </w:r>
      <w:proofErr w:type="spellEnd"/>
      <w:proofErr w:type="gramEnd"/>
      <w:r w:rsidRPr="00946C95">
        <w:rPr>
          <w:rFonts w:asciiTheme="majorHAnsi" w:hAnsiTheme="majorHAnsi" w:cstheme="majorHAnsi"/>
        </w:rPr>
        <w:t xml:space="preserve"> and they don’t have the authority to vote on the </w:t>
      </w:r>
      <w:proofErr w:type="spellStart"/>
      <w:r w:rsidRPr="00946C95">
        <w:rPr>
          <w:rFonts w:asciiTheme="majorHAnsi" w:hAnsiTheme="majorHAnsi" w:cstheme="majorHAnsi"/>
        </w:rPr>
        <w:t>aff</w:t>
      </w:r>
      <w:proofErr w:type="spellEnd"/>
    </w:p>
    <w:p w14:paraId="30EB5C6D"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Violation – </w:t>
      </w:r>
    </w:p>
    <w:p w14:paraId="5045936B"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Prefer –  </w:t>
      </w:r>
    </w:p>
    <w:p w14:paraId="18355733" w14:textId="77777777" w:rsidR="00946C95" w:rsidRPr="00946C95" w:rsidRDefault="00946C95" w:rsidP="00946C95">
      <w:pPr>
        <w:pStyle w:val="Heading4"/>
        <w:rPr>
          <w:rFonts w:asciiTheme="majorHAnsi" w:hAnsiTheme="majorHAnsi" w:cstheme="majorHAnsi"/>
          <w:sz w:val="16"/>
        </w:rPr>
      </w:pPr>
      <w:r w:rsidRPr="00946C95">
        <w:rPr>
          <w:rFonts w:asciiTheme="majorHAnsi" w:hAnsiTheme="majorHAnsi" w:cstheme="majorHAnsi"/>
        </w:rPr>
        <w:t xml:space="preserve">1] Limits – infinite combination of </w:t>
      </w:r>
      <w:proofErr w:type="spellStart"/>
      <w:r w:rsidRPr="00946C95">
        <w:rPr>
          <w:rFonts w:asciiTheme="majorHAnsi" w:hAnsiTheme="majorHAnsi" w:cstheme="majorHAnsi"/>
        </w:rPr>
        <w:t>affs</w:t>
      </w:r>
      <w:proofErr w:type="spellEnd"/>
      <w:r w:rsidRPr="00946C95">
        <w:rPr>
          <w:rFonts w:asciiTheme="majorHAnsi" w:hAnsiTheme="majorHAnsi" w:cstheme="majorHAnsi"/>
        </w:rPr>
        <w:t xml:space="preserve"> from China to Nigeria to India. Explodes </w:t>
      </w:r>
      <w:proofErr w:type="spellStart"/>
      <w:r w:rsidRPr="00946C95">
        <w:rPr>
          <w:rFonts w:asciiTheme="majorHAnsi" w:hAnsiTheme="majorHAnsi" w:cstheme="majorHAnsi"/>
        </w:rPr>
        <w:t>aff</w:t>
      </w:r>
      <w:proofErr w:type="spellEnd"/>
      <w:r w:rsidRPr="00946C95">
        <w:rPr>
          <w:rFonts w:asciiTheme="majorHAnsi" w:hAnsiTheme="majorHAnsi" w:cstheme="majorHAnsi"/>
        </w:rPr>
        <w:t xml:space="preserve"> ground – you cherry-pick </w:t>
      </w:r>
      <w:proofErr w:type="spellStart"/>
      <w:r w:rsidRPr="00946C95">
        <w:rPr>
          <w:rFonts w:asciiTheme="majorHAnsi" w:hAnsiTheme="majorHAnsi" w:cstheme="majorHAnsi"/>
        </w:rPr>
        <w:t>affs</w:t>
      </w:r>
      <w:proofErr w:type="spellEnd"/>
      <w:r w:rsidRPr="00946C95">
        <w:rPr>
          <w:rFonts w:asciiTheme="majorHAnsi" w:hAnsiTheme="majorHAnsi" w:cstheme="majorHAnsi"/>
        </w:rPr>
        <w:t xml:space="preserve"> with no neg ground and I must prep all </w:t>
      </w:r>
      <w:proofErr w:type="spellStart"/>
      <w:r w:rsidRPr="00946C95">
        <w:rPr>
          <w:rFonts w:asciiTheme="majorHAnsi" w:hAnsiTheme="majorHAnsi" w:cstheme="majorHAnsi"/>
        </w:rPr>
        <w:t>affs</w:t>
      </w:r>
      <w:proofErr w:type="spellEnd"/>
      <w:r w:rsidRPr="00946C95">
        <w:rPr>
          <w:rFonts w:asciiTheme="majorHAnsi" w:hAnsiTheme="majorHAnsi" w:cstheme="majorHAnsi"/>
        </w:rPr>
        <w:t xml:space="preserve"> while they prep one which pigeonholes me to generics.</w:t>
      </w:r>
    </w:p>
    <w:p w14:paraId="515F0582"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2] TVA – read this </w:t>
      </w:r>
      <w:proofErr w:type="spellStart"/>
      <w:r w:rsidRPr="00946C95">
        <w:rPr>
          <w:rFonts w:asciiTheme="majorHAnsi" w:hAnsiTheme="majorHAnsi" w:cstheme="majorHAnsi"/>
        </w:rPr>
        <w:t>aff</w:t>
      </w:r>
      <w:proofErr w:type="spellEnd"/>
      <w:r w:rsidRPr="00946C95">
        <w:rPr>
          <w:rFonts w:asciiTheme="majorHAnsi" w:hAnsiTheme="majorHAnsi" w:cstheme="majorHAnsi"/>
        </w:rPr>
        <w:t xml:space="preserve"> as an advantage – we still get discussion.</w:t>
      </w:r>
    </w:p>
    <w:p w14:paraId="0AF36824"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CI – a) </w:t>
      </w:r>
      <w:proofErr w:type="spellStart"/>
      <w:r w:rsidRPr="00946C95">
        <w:rPr>
          <w:rFonts w:asciiTheme="majorHAnsi" w:hAnsiTheme="majorHAnsi" w:cstheme="majorHAnsi"/>
        </w:rPr>
        <w:t>brightlines</w:t>
      </w:r>
      <w:proofErr w:type="spellEnd"/>
      <w:r w:rsidRPr="00946C95">
        <w:rPr>
          <w:rFonts w:asciiTheme="majorHAnsi" w:hAnsiTheme="majorHAnsi" w:cstheme="majorHAnsi"/>
        </w:rPr>
        <w:t xml:space="preserve"> are arbitrary and self-serving which doesn’t set good norms b) it collapses since weighing between </w:t>
      </w:r>
      <w:proofErr w:type="spellStart"/>
      <w:r w:rsidRPr="00946C95">
        <w:rPr>
          <w:rFonts w:asciiTheme="majorHAnsi" w:hAnsiTheme="majorHAnsi" w:cstheme="majorHAnsi"/>
        </w:rPr>
        <w:t>brightlines</w:t>
      </w:r>
      <w:proofErr w:type="spellEnd"/>
      <w:r w:rsidRPr="00946C95">
        <w:rPr>
          <w:rFonts w:asciiTheme="majorHAnsi" w:hAnsiTheme="majorHAnsi" w:cstheme="majorHAnsi"/>
        </w:rPr>
        <w:t xml:space="preserve"> rely on offense defense</w:t>
      </w:r>
    </w:p>
    <w:p w14:paraId="36EED1B8"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DTD – its key to deter future abuse </w:t>
      </w:r>
    </w:p>
    <w:p w14:paraId="02F052DE" w14:textId="77777777" w:rsidR="00946C95" w:rsidRPr="00946C95" w:rsidRDefault="00946C95" w:rsidP="00946C95">
      <w:pPr>
        <w:pStyle w:val="Heading4"/>
        <w:rPr>
          <w:rFonts w:asciiTheme="majorHAnsi" w:hAnsiTheme="majorHAnsi" w:cstheme="majorHAnsi"/>
        </w:rPr>
      </w:pPr>
      <w:r w:rsidRPr="00946C95">
        <w:rPr>
          <w:rFonts w:asciiTheme="majorHAnsi" w:hAnsiTheme="majorHAnsi" w:cstheme="majorHAnsi"/>
        </w:rPr>
        <w:t xml:space="preserve">No RVI’s- a) chilling effect – people will be too scared to read theory because RVI’s encourage baiting theory b) clash – people go all in on theory which decks substance engagement </w:t>
      </w:r>
    </w:p>
    <w:p w14:paraId="5DD53A14" w14:textId="77777777" w:rsidR="00273497" w:rsidRPr="00946C95" w:rsidRDefault="00273497" w:rsidP="00273497">
      <w:pPr>
        <w:rPr>
          <w:rFonts w:asciiTheme="majorHAnsi" w:hAnsiTheme="majorHAnsi" w:cstheme="majorHAnsi"/>
        </w:rPr>
      </w:pPr>
    </w:p>
    <w:p w14:paraId="739E51AC" w14:textId="12D5BA39" w:rsidR="00273497" w:rsidRPr="00946C95" w:rsidRDefault="00273497" w:rsidP="00273497">
      <w:pPr>
        <w:pStyle w:val="Heading2"/>
        <w:rPr>
          <w:rFonts w:asciiTheme="majorHAnsi" w:hAnsiTheme="majorHAnsi" w:cstheme="majorHAnsi"/>
        </w:rPr>
      </w:pPr>
      <w:r w:rsidRPr="00946C95">
        <w:rPr>
          <w:rFonts w:asciiTheme="majorHAnsi" w:hAnsiTheme="majorHAnsi" w:cstheme="majorHAnsi"/>
        </w:rPr>
        <w:lastRenderedPageBreak/>
        <w:t>2</w:t>
      </w:r>
    </w:p>
    <w:p w14:paraId="0BFC9256" w14:textId="77777777" w:rsidR="00C03B8E" w:rsidRDefault="00C03B8E" w:rsidP="00C03B8E">
      <w:pPr>
        <w:pStyle w:val="Heading4"/>
      </w:pPr>
      <w:proofErr w:type="spellStart"/>
      <w:r>
        <w:t>Interp</w:t>
      </w:r>
      <w:proofErr w:type="spellEnd"/>
      <w:r>
        <w:t xml:space="preserve"> – The affirmative must specify “workers” within a delimited text in the 1AC. </w:t>
      </w:r>
    </w:p>
    <w:p w14:paraId="738695ED" w14:textId="479536AA" w:rsidR="00C03B8E" w:rsidRPr="005C1F5B" w:rsidRDefault="00C03B8E" w:rsidP="00C03B8E">
      <w:pPr>
        <w:pStyle w:val="Heading4"/>
        <w:rPr>
          <w:rFonts w:cs="Calibri"/>
        </w:rPr>
      </w:pPr>
      <w:r>
        <w:rPr>
          <w:rFonts w:cs="Calibri"/>
        </w:rPr>
        <w:t xml:space="preserve">“Workers”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xml:space="preserve">– normal means shows no consensus </w:t>
      </w:r>
    </w:p>
    <w:p w14:paraId="0D329724" w14:textId="77777777" w:rsidR="00C03B8E" w:rsidRDefault="00C03B8E" w:rsidP="00C03B8E">
      <w:r w:rsidRPr="001A4BA8">
        <w:rPr>
          <w:rStyle w:val="Style13ptBold"/>
        </w:rPr>
        <w:t>Work Smart No Date</w:t>
      </w:r>
      <w:r>
        <w:t xml:space="preserve"> [Work Smart (job advice app; </w:t>
      </w:r>
      <w:r w:rsidRPr="000A6D90">
        <w:t>new service backed by the Trades Union Congress (TUC) and Britain's trade unions. With over 5 million members working in all sectors of our economy, their support gives us the experience and the connections to help everyone get a better working life</w:t>
      </w:r>
      <w:r>
        <w:t>). “</w:t>
      </w:r>
      <w:r w:rsidRPr="00684943">
        <w:rPr>
          <w:rStyle w:val="Emphasis"/>
          <w:highlight w:val="green"/>
        </w:rPr>
        <w:t>Am I a worker</w:t>
      </w:r>
      <w:r w:rsidRPr="00684943">
        <w:rPr>
          <w:rStyle w:val="Emphasis"/>
        </w:rPr>
        <w:t xml:space="preserve">, an </w:t>
      </w:r>
      <w:r w:rsidRPr="00684943">
        <w:rPr>
          <w:rStyle w:val="Emphasis"/>
          <w:highlight w:val="green"/>
        </w:rPr>
        <w:t>employee or self-employed</w:t>
      </w:r>
      <w:r w:rsidRPr="000A6D90">
        <w:t>?</w:t>
      </w:r>
      <w:r>
        <w:t xml:space="preserve">”. No Date. Accessed 11/7/21. </w:t>
      </w:r>
      <w:hyperlink r:id="rId12" w:history="1">
        <w:r w:rsidRPr="00301B44">
          <w:rPr>
            <w:rStyle w:val="Hyperlink"/>
          </w:rPr>
          <w:t>https://worksmart.org.uk/work-rights/pay-and-contracts/contract-terminology/am-i-worker-employee-or-self-employed</w:t>
        </w:r>
      </w:hyperlink>
      <w:r>
        <w:t xml:space="preserve"> //Xu]</w:t>
      </w:r>
    </w:p>
    <w:p w14:paraId="68DD053C" w14:textId="77777777" w:rsidR="00C03B8E" w:rsidRDefault="00C03B8E" w:rsidP="00C03B8E">
      <w:pPr>
        <w:rPr>
          <w:sz w:val="16"/>
        </w:rPr>
      </w:pPr>
      <w:r w:rsidRPr="00684943">
        <w:rPr>
          <w:sz w:val="16"/>
        </w:rPr>
        <w:t xml:space="preserve">This depends on the contractual relationship you have with your employer. </w:t>
      </w:r>
      <w:r w:rsidRPr="00684943">
        <w:rPr>
          <w:rStyle w:val="Emphasis"/>
          <w:highlight w:val="green"/>
        </w:rPr>
        <w:t xml:space="preserve">The distinction is important because many </w:t>
      </w:r>
      <w:r w:rsidRPr="00684943">
        <w:rPr>
          <w:rStyle w:val="Emphasis"/>
        </w:rPr>
        <w:t xml:space="preserve">important </w:t>
      </w:r>
      <w:r w:rsidRPr="00684943">
        <w:rPr>
          <w:rStyle w:val="Emphasis"/>
          <w:highlight w:val="green"/>
        </w:rPr>
        <w:t>rights</w:t>
      </w:r>
      <w:r w:rsidRPr="00684943">
        <w:rPr>
          <w:rStyle w:val="Emphasis"/>
        </w:rPr>
        <w:t xml:space="preserve"> – such as the right to claim unfair dismissal or maternity leave – </w:t>
      </w:r>
      <w:r w:rsidRPr="00684943">
        <w:rPr>
          <w:rStyle w:val="Emphasis"/>
          <w:highlight w:val="green"/>
        </w:rPr>
        <w:t>depend on</w:t>
      </w:r>
      <w:r w:rsidRPr="00684943">
        <w:rPr>
          <w:rStyle w:val="Emphasis"/>
        </w:rPr>
        <w:t xml:space="preserve"> </w:t>
      </w:r>
      <w:r w:rsidRPr="00684943">
        <w:rPr>
          <w:rStyle w:val="Emphasis"/>
          <w:highlight w:val="green"/>
        </w:rPr>
        <w:t>being an employee</w:t>
      </w:r>
      <w:r w:rsidRPr="00684943">
        <w:rPr>
          <w:rStyle w:val="Emphasis"/>
        </w:rPr>
        <w:t>. For other rights, such as the right to be paid the National Minimum Wage, you must be a worker.</w:t>
      </w:r>
      <w:r>
        <w:rPr>
          <w:rStyle w:val="Emphasis"/>
        </w:rPr>
        <w:t xml:space="preserve"> </w:t>
      </w:r>
      <w:r w:rsidRPr="00684943">
        <w:rPr>
          <w:sz w:val="16"/>
        </w:rPr>
        <w:t xml:space="preserve">All employees are workers, but not all workers are employees. The third category – the genuinely self-employed – have very few employment rights. </w:t>
      </w:r>
      <w:r w:rsidRPr="00684943">
        <w:rPr>
          <w:rStyle w:val="Emphasis"/>
        </w:rPr>
        <w:t xml:space="preserve">Every year </w:t>
      </w:r>
      <w:r w:rsidRPr="00684943">
        <w:rPr>
          <w:rStyle w:val="Emphasis"/>
          <w:highlight w:val="green"/>
        </w:rPr>
        <w:t>court cases hang on the distinction</w:t>
      </w:r>
      <w:r w:rsidRPr="00684943">
        <w:rPr>
          <w:rStyle w:val="Emphasis"/>
        </w:rPr>
        <w:t xml:space="preserve"> between the three categories </w:t>
      </w:r>
      <w:r w:rsidRPr="00684943">
        <w:rPr>
          <w:rStyle w:val="Emphasis"/>
          <w:highlight w:val="green"/>
        </w:rPr>
        <w:t>and</w:t>
      </w:r>
      <w:r w:rsidRPr="00684943">
        <w:rPr>
          <w:rStyle w:val="Emphasis"/>
        </w:rPr>
        <w:t xml:space="preserve"> unfortunately </w:t>
      </w:r>
      <w:r w:rsidRPr="00684943">
        <w:rPr>
          <w:rStyle w:val="Emphasis"/>
          <w:highlight w:val="green"/>
        </w:rPr>
        <w:t>there is no clear definition</w:t>
      </w:r>
      <w:r w:rsidRPr="00684943">
        <w:rPr>
          <w:rStyle w:val="Emphasis"/>
        </w:rPr>
        <w:t>.</w:t>
      </w:r>
      <w:r w:rsidRPr="00684943">
        <w:rPr>
          <w:sz w:val="16"/>
        </w:rPr>
        <w:t xml:space="preserve"> However, there is a rough rule of thumb: If your employer has to provide work for you personally, which you can't turn down, on a regular basis, says when and where the work is to be done, supplies the tools or other equipment, pays tax and National Insurance on your behalf, and can subject you to a disciplinary procedure if you don’t follow the rules or if your performance is ‘unsatisfactory’, then you are probably an employee, and have what is known as a 'contract of employment'. If you are contracted to do work personally but you are not an employee, then unless you are genuinely running your own business, freely supplying goods or services to your own customers, then you are likely to be a 'worker'. You are therefore entitled, for example, to the National Minimum Wage, holiday pay and other working time rights. If you are genuinely running your own business, meaning that you are free to decide when you work, can choose to substitute someone else to do your work instead of you, can carry out work in the manner you best see fit, make your own sickness and holiday arrangements, and pay your own tax and National Insurance, you could be a self-employed person, contracted to provide a service to the employer. Hence your contract is known as a 'contract for services'. </w:t>
      </w:r>
      <w:r w:rsidRPr="00684943">
        <w:rPr>
          <w:rStyle w:val="Emphasis"/>
          <w:highlight w:val="green"/>
        </w:rPr>
        <w:t>Many</w:t>
      </w:r>
      <w:r w:rsidRPr="00684943">
        <w:rPr>
          <w:rStyle w:val="Emphasis"/>
        </w:rPr>
        <w:t xml:space="preserve"> people are happy to be self-employed and some </w:t>
      </w:r>
      <w:r w:rsidRPr="00684943">
        <w:rPr>
          <w:rStyle w:val="Emphasis"/>
          <w:highlight w:val="green"/>
        </w:rPr>
        <w:t>occupations, such as journalism</w:t>
      </w:r>
      <w:r w:rsidRPr="00684943">
        <w:rPr>
          <w:rStyle w:val="Emphasis"/>
        </w:rPr>
        <w:t xml:space="preserve">, are likely to </w:t>
      </w:r>
      <w:r w:rsidRPr="00684943">
        <w:rPr>
          <w:rStyle w:val="Emphasis"/>
          <w:highlight w:val="green"/>
        </w:rPr>
        <w:t>have</w:t>
      </w:r>
      <w:r w:rsidRPr="00684943">
        <w:rPr>
          <w:rStyle w:val="Emphasis"/>
        </w:rPr>
        <w:t xml:space="preserve"> a high proportion of </w:t>
      </w:r>
      <w:r w:rsidRPr="00684943">
        <w:rPr>
          <w:rStyle w:val="Emphasis"/>
          <w:highlight w:val="green"/>
        </w:rPr>
        <w:t>self-employed workers</w:t>
      </w:r>
      <w:r w:rsidRPr="00684943">
        <w:rPr>
          <w:rStyle w:val="Emphasis"/>
        </w:rPr>
        <w:t xml:space="preserve">. </w:t>
      </w:r>
      <w:r w:rsidRPr="00684943">
        <w:rPr>
          <w:rStyle w:val="Emphasis"/>
          <w:highlight w:val="green"/>
        </w:rPr>
        <w:t>However</w:t>
      </w:r>
      <w:r w:rsidRPr="00684943">
        <w:rPr>
          <w:rStyle w:val="Emphasis"/>
        </w:rPr>
        <w:t xml:space="preserve">, </w:t>
      </w:r>
      <w:r w:rsidRPr="00684943">
        <w:rPr>
          <w:rStyle w:val="Emphasis"/>
          <w:highlight w:val="green"/>
        </w:rPr>
        <w:t>some</w:t>
      </w:r>
      <w:r w:rsidRPr="00684943">
        <w:rPr>
          <w:rStyle w:val="Emphasis"/>
        </w:rPr>
        <w:t xml:space="preserve"> unscrupulous </w:t>
      </w:r>
      <w:r w:rsidRPr="00684943">
        <w:rPr>
          <w:rStyle w:val="Emphasis"/>
          <w:highlight w:val="green"/>
        </w:rPr>
        <w:t>employers</w:t>
      </w:r>
      <w:r w:rsidRPr="00684943">
        <w:rPr>
          <w:rStyle w:val="Emphasis"/>
        </w:rPr>
        <w:t xml:space="preserve"> deliberately </w:t>
      </w:r>
      <w:proofErr w:type="spellStart"/>
      <w:r w:rsidRPr="00684943">
        <w:rPr>
          <w:rStyle w:val="Emphasis"/>
          <w:highlight w:val="green"/>
        </w:rPr>
        <w:t>miscategorise</w:t>
      </w:r>
      <w:proofErr w:type="spellEnd"/>
      <w:r w:rsidRPr="00684943">
        <w:rPr>
          <w:rStyle w:val="Emphasis"/>
          <w:highlight w:val="green"/>
        </w:rPr>
        <w:t xml:space="preserve"> individuals</w:t>
      </w:r>
      <w:r w:rsidRPr="00684943">
        <w:rPr>
          <w:rStyle w:val="Emphasis"/>
        </w:rPr>
        <w:t xml:space="preserve"> as self-employed </w:t>
      </w:r>
      <w:r w:rsidRPr="00684943">
        <w:rPr>
          <w:rStyle w:val="Emphasis"/>
          <w:highlight w:val="green"/>
        </w:rPr>
        <w:t>to avoid tax,</w:t>
      </w:r>
      <w:r w:rsidRPr="00684943">
        <w:rPr>
          <w:rStyle w:val="Emphasis"/>
        </w:rPr>
        <w:t xml:space="preserve"> National Insurance </w:t>
      </w:r>
      <w:proofErr w:type="gramStart"/>
      <w:r w:rsidRPr="00684943">
        <w:rPr>
          <w:rStyle w:val="Emphasis"/>
        </w:rPr>
        <w:t>Contributions</w:t>
      </w:r>
      <w:proofErr w:type="gramEnd"/>
      <w:r w:rsidRPr="00684943">
        <w:rPr>
          <w:rStyle w:val="Emphasis"/>
        </w:rPr>
        <w:t xml:space="preserve"> and employment obligations, such as the National Minimum Wage or holiday pay.</w:t>
      </w:r>
      <w:r>
        <w:rPr>
          <w:rStyle w:val="Emphasis"/>
        </w:rPr>
        <w:t xml:space="preserve"> </w:t>
      </w:r>
      <w:r w:rsidRPr="00684943">
        <w:rPr>
          <w:sz w:val="16"/>
        </w:rPr>
        <w:t xml:space="preserve">Important case law, especially the landmark Supreme Court judgement of </w:t>
      </w:r>
      <w:proofErr w:type="spellStart"/>
      <w:r w:rsidRPr="00684943">
        <w:rPr>
          <w:sz w:val="16"/>
        </w:rPr>
        <w:t>Autoclenz</w:t>
      </w:r>
      <w:proofErr w:type="spellEnd"/>
      <w:r w:rsidRPr="00684943">
        <w:rPr>
          <w:sz w:val="16"/>
        </w:rPr>
        <w:t xml:space="preserve"> Limited v Belcher [2011] UKSC 41, makes it clear that just because signed contract documentation makes it look as if someone is self-employed, that is by no means the end of the story. Employment tribunals must </w:t>
      </w:r>
      <w:proofErr w:type="gramStart"/>
      <w:r w:rsidRPr="00684943">
        <w:rPr>
          <w:sz w:val="16"/>
        </w:rPr>
        <w:t>take into account</w:t>
      </w:r>
      <w:proofErr w:type="gramEnd"/>
      <w:r w:rsidRPr="00684943">
        <w:rPr>
          <w:sz w:val="16"/>
        </w:rPr>
        <w:t xml:space="preserve"> the inequality of bargaining power between employer and employee, and must look at the whole context, not just the contract documents, to make sure the written contract document genuinely reflects what the parties intended the employment relationship to be. </w:t>
      </w:r>
      <w:r w:rsidRPr="00684943">
        <w:rPr>
          <w:rStyle w:val="Emphasis"/>
          <w:highlight w:val="green"/>
        </w:rPr>
        <w:t>Working out who is</w:t>
      </w:r>
      <w:r w:rsidRPr="00684943">
        <w:rPr>
          <w:rStyle w:val="Emphasis"/>
        </w:rPr>
        <w:t xml:space="preserve"> an employee and </w:t>
      </w:r>
      <w:r w:rsidRPr="00684943">
        <w:rPr>
          <w:rStyle w:val="Emphasis"/>
          <w:highlight w:val="green"/>
        </w:rPr>
        <w:t>who</w:t>
      </w:r>
      <w:r w:rsidRPr="00684943">
        <w:rPr>
          <w:rStyle w:val="Emphasis"/>
        </w:rPr>
        <w:t xml:space="preserve"> is self-employed </w:t>
      </w:r>
      <w:r w:rsidRPr="00684943">
        <w:rPr>
          <w:rStyle w:val="Emphasis"/>
          <w:highlight w:val="green"/>
        </w:rPr>
        <w:t>is contentious and</w:t>
      </w:r>
      <w:r w:rsidRPr="00684943">
        <w:rPr>
          <w:rStyle w:val="Emphasis"/>
        </w:rPr>
        <w:t xml:space="preserve"> often </w:t>
      </w:r>
      <w:r w:rsidRPr="00684943">
        <w:rPr>
          <w:rStyle w:val="Emphasis"/>
          <w:highlight w:val="green"/>
        </w:rPr>
        <w:t>unclear</w:t>
      </w:r>
      <w:r w:rsidRPr="00684943">
        <w:rPr>
          <w:rStyle w:val="Emphasis"/>
        </w:rPr>
        <w:t xml:space="preserve">. </w:t>
      </w:r>
      <w:r w:rsidRPr="00684943">
        <w:rPr>
          <w:sz w:val="16"/>
        </w:rPr>
        <w:t xml:space="preserve">If you are unsure, you should seek advice from Citizens Advice. Contact your union if you are a </w:t>
      </w:r>
      <w:proofErr w:type="gramStart"/>
      <w:r w:rsidRPr="00684943">
        <w:rPr>
          <w:sz w:val="16"/>
        </w:rPr>
        <w:t>member, or</w:t>
      </w:r>
      <w:proofErr w:type="gramEnd"/>
      <w:r w:rsidRPr="00684943">
        <w:rPr>
          <w:sz w:val="16"/>
        </w:rPr>
        <w:t xml:space="preserve"> use one of the resources on </w:t>
      </w:r>
      <w:proofErr w:type="spellStart"/>
      <w:r w:rsidRPr="00684943">
        <w:rPr>
          <w:sz w:val="16"/>
        </w:rPr>
        <w:t>workSMART's</w:t>
      </w:r>
      <w:proofErr w:type="spellEnd"/>
      <w:r w:rsidRPr="00684943">
        <w:rPr>
          <w:sz w:val="16"/>
        </w:rPr>
        <w:t xml:space="preserve"> free help page.</w:t>
      </w:r>
    </w:p>
    <w:p w14:paraId="0F04BDA2" w14:textId="77777777" w:rsidR="00C03B8E" w:rsidRDefault="00C03B8E" w:rsidP="00C03B8E">
      <w:pPr>
        <w:pStyle w:val="Heading4"/>
      </w:pPr>
      <w:r w:rsidRPr="00831D2B">
        <w:rPr>
          <w:rFonts w:cs="Calibri"/>
        </w:rPr>
        <w:lastRenderedPageBreak/>
        <w:t>Violation – you don’t.</w:t>
      </w:r>
    </w:p>
    <w:p w14:paraId="43EB9BC2" w14:textId="77777777" w:rsidR="00C03B8E" w:rsidRPr="00831D2B" w:rsidRDefault="00C03B8E" w:rsidP="00C03B8E">
      <w:pPr>
        <w:pStyle w:val="Heading4"/>
        <w:spacing w:line="240" w:lineRule="auto"/>
        <w:rPr>
          <w:rFonts w:cs="Calibri"/>
        </w:rPr>
      </w:pPr>
      <w:r>
        <w:rPr>
          <w:rFonts w:cs="Calibri"/>
        </w:rPr>
        <w:t xml:space="preserve">Prefer – </w:t>
      </w:r>
    </w:p>
    <w:p w14:paraId="40C34C40" w14:textId="77777777" w:rsidR="00C03B8E" w:rsidRPr="002B6529" w:rsidRDefault="00C03B8E" w:rsidP="00C03B8E">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Big Tech DA’s, Unions DA’s, basic case turns, and core process counter plans that have different definitions and 1NC pre-round prep.</w:t>
      </w:r>
    </w:p>
    <w:p w14:paraId="1133743A" w14:textId="77777777" w:rsidR="00C03B8E" w:rsidRPr="00C90E57" w:rsidRDefault="00C03B8E" w:rsidP="00C03B8E"/>
    <w:p w14:paraId="2C55DD39" w14:textId="77777777" w:rsidR="00273497" w:rsidRPr="00946C95" w:rsidRDefault="00273497" w:rsidP="00273497">
      <w:pPr>
        <w:rPr>
          <w:rFonts w:asciiTheme="majorHAnsi" w:hAnsiTheme="majorHAnsi" w:cstheme="majorHAnsi"/>
        </w:rPr>
      </w:pPr>
    </w:p>
    <w:p w14:paraId="1CA821AA" w14:textId="66B57B47" w:rsidR="00273497" w:rsidRPr="00946C95" w:rsidRDefault="00273497" w:rsidP="00273497">
      <w:pPr>
        <w:pStyle w:val="Heading2"/>
        <w:rPr>
          <w:rFonts w:asciiTheme="majorHAnsi" w:hAnsiTheme="majorHAnsi" w:cstheme="majorHAnsi"/>
        </w:rPr>
      </w:pPr>
      <w:r w:rsidRPr="00946C95">
        <w:rPr>
          <w:rFonts w:asciiTheme="majorHAnsi" w:hAnsiTheme="majorHAnsi" w:cstheme="majorHAnsi"/>
        </w:rPr>
        <w:lastRenderedPageBreak/>
        <w:t>3</w:t>
      </w:r>
    </w:p>
    <w:p w14:paraId="50283021"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All Capitalism is </w:t>
      </w:r>
      <w:r w:rsidRPr="00946C95">
        <w:rPr>
          <w:rFonts w:asciiTheme="majorHAnsi" w:hAnsiTheme="majorHAnsi" w:cstheme="majorHAnsi"/>
          <w:u w:val="single"/>
        </w:rPr>
        <w:t>Racial Capitalism</w:t>
      </w:r>
      <w:r w:rsidRPr="00946C95">
        <w:rPr>
          <w:rFonts w:asciiTheme="majorHAnsi" w:hAnsiTheme="majorHAnsi" w:cstheme="majorHAnsi"/>
        </w:rPr>
        <w:t xml:space="preserve"> – the modern system of labor cannot sustain itself without </w:t>
      </w:r>
      <w:r w:rsidRPr="00946C95">
        <w:rPr>
          <w:rFonts w:asciiTheme="majorHAnsi" w:hAnsiTheme="majorHAnsi" w:cstheme="majorHAnsi"/>
          <w:u w:val="single"/>
        </w:rPr>
        <w:t>disposable populations</w:t>
      </w:r>
      <w:r w:rsidRPr="00946C95">
        <w:rPr>
          <w:rFonts w:asciiTheme="majorHAnsi" w:hAnsiTheme="majorHAnsi" w:cstheme="majorHAnsi"/>
        </w:rPr>
        <w:t>.</w:t>
      </w:r>
    </w:p>
    <w:p w14:paraId="30CB5036" w14:textId="77777777" w:rsidR="00273497" w:rsidRPr="00946C95" w:rsidRDefault="00273497" w:rsidP="00273497">
      <w:pPr>
        <w:rPr>
          <w:rFonts w:asciiTheme="majorHAnsi" w:hAnsiTheme="majorHAnsi" w:cstheme="majorHAnsi"/>
        </w:rPr>
      </w:pPr>
      <w:r w:rsidRPr="00946C95">
        <w:rPr>
          <w:rStyle w:val="Style13ptBold"/>
          <w:rFonts w:asciiTheme="majorHAnsi" w:hAnsiTheme="majorHAnsi" w:cstheme="majorHAnsi"/>
        </w:rPr>
        <w:t>Burden-</w:t>
      </w:r>
      <w:proofErr w:type="spellStart"/>
      <w:r w:rsidRPr="00946C95">
        <w:rPr>
          <w:rStyle w:val="Style13ptBold"/>
          <w:rFonts w:asciiTheme="majorHAnsi" w:hAnsiTheme="majorHAnsi" w:cstheme="majorHAnsi"/>
        </w:rPr>
        <w:t>Stelly</w:t>
      </w:r>
      <w:proofErr w:type="spellEnd"/>
      <w:r w:rsidRPr="00946C95">
        <w:rPr>
          <w:rStyle w:val="Style13ptBold"/>
          <w:rFonts w:asciiTheme="majorHAnsi" w:hAnsiTheme="majorHAnsi" w:cstheme="majorHAnsi"/>
        </w:rPr>
        <w:t xml:space="preserve"> 20</w:t>
      </w:r>
      <w:r w:rsidRPr="00946C95">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946C95">
        <w:rPr>
          <w:rFonts w:asciiTheme="majorHAnsi" w:hAnsiTheme="majorHAnsi" w:cstheme="majorHAnsi"/>
        </w:rPr>
        <w:t>Stelly</w:t>
      </w:r>
      <w:proofErr w:type="spellEnd"/>
      <w:r w:rsidRPr="00946C95">
        <w:rPr>
          <w:rFonts w:asciiTheme="majorHAnsi" w:hAnsiTheme="majorHAnsi" w:cstheme="majorHAnsi"/>
        </w:rPr>
        <w:t xml:space="preserve"> (Visiting Scholar in the Race and Capitalism Project at the University of Chicago. She is currently an </w:t>
      </w:r>
      <w:proofErr w:type="gramStart"/>
      <w:r w:rsidRPr="00946C95">
        <w:rPr>
          <w:rFonts w:asciiTheme="majorHAnsi" w:hAnsiTheme="majorHAnsi" w:cstheme="majorHAnsi"/>
        </w:rPr>
        <w:t>African-American</w:t>
      </w:r>
      <w:proofErr w:type="gramEnd"/>
      <w:r w:rsidRPr="00946C95">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13" w:history="1">
        <w:r w:rsidRPr="00946C95">
          <w:rPr>
            <w:rStyle w:val="Hyperlink"/>
            <w:rFonts w:asciiTheme="majorHAnsi" w:hAnsiTheme="majorHAnsi" w:cstheme="majorHAnsi"/>
          </w:rPr>
          <w:t>https://monthlyreview.org/2020/07/01/modern-u-s-racial-capitalism/</w:t>
        </w:r>
      </w:hyperlink>
      <w:r w:rsidRPr="00946C95">
        <w:rPr>
          <w:rFonts w:asciiTheme="majorHAnsi" w:hAnsiTheme="majorHAnsi" w:cstheme="majorHAnsi"/>
        </w:rPr>
        <w:t xml:space="preserve"> //Xu]</w:t>
      </w:r>
    </w:p>
    <w:p w14:paraId="02D0E284" w14:textId="77777777" w:rsidR="00273497" w:rsidRPr="00946C95" w:rsidRDefault="00273497" w:rsidP="00273497">
      <w:pPr>
        <w:rPr>
          <w:rFonts w:asciiTheme="majorHAnsi" w:hAnsiTheme="majorHAnsi" w:cstheme="majorHAnsi"/>
          <w:sz w:val="14"/>
        </w:rPr>
      </w:pPr>
      <w:r w:rsidRPr="00946C95">
        <w:rPr>
          <w:rStyle w:val="Emphasis"/>
          <w:rFonts w:asciiTheme="majorHAnsi" w:hAnsiTheme="majorHAnsi" w:cstheme="majorHAnsi"/>
        </w:rPr>
        <w:t xml:space="preserve">Drawing on the intellectual production of twentieth-century Black </w:t>
      </w:r>
      <w:proofErr w:type="spellStart"/>
      <w:r w:rsidRPr="00946C95">
        <w:rPr>
          <w:rStyle w:val="Emphasis"/>
          <w:rFonts w:asciiTheme="majorHAnsi" w:hAnsiTheme="majorHAnsi" w:cstheme="majorHAnsi"/>
        </w:rPr>
        <w:t>anticapitalists</w:t>
      </w:r>
      <w:proofErr w:type="spellEnd"/>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I theorize</w:t>
      </w:r>
      <w:r w:rsidRPr="00946C95">
        <w:rPr>
          <w:rStyle w:val="Emphasis"/>
          <w:rFonts w:asciiTheme="majorHAnsi" w:hAnsiTheme="majorHAnsi" w:cstheme="majorHAnsi"/>
        </w:rPr>
        <w:t xml:space="preserve"> modern U.S. </w:t>
      </w:r>
      <w:r w:rsidRPr="00946C95">
        <w:rPr>
          <w:rStyle w:val="Emphasis"/>
          <w:rFonts w:asciiTheme="majorHAnsi" w:hAnsiTheme="majorHAnsi" w:cstheme="majorHAnsi"/>
          <w:highlight w:val="green"/>
        </w:rPr>
        <w:t>racial capitalism as</w:t>
      </w:r>
      <w:r w:rsidRPr="00946C95">
        <w:rPr>
          <w:rStyle w:val="Emphasis"/>
          <w:rFonts w:asciiTheme="majorHAnsi" w:hAnsiTheme="majorHAnsi" w:cstheme="majorHAnsi"/>
        </w:rPr>
        <w:t xml:space="preserve"> a racially </w:t>
      </w:r>
      <w:r w:rsidRPr="00946C95">
        <w:rPr>
          <w:rStyle w:val="Emphasis"/>
          <w:rFonts w:asciiTheme="majorHAnsi" w:hAnsiTheme="majorHAnsi" w:cstheme="majorHAnsi"/>
          <w:highlight w:val="green"/>
        </w:rPr>
        <w:t>hierarchi</w:t>
      </w:r>
      <w:r w:rsidRPr="00946C95">
        <w:rPr>
          <w:rStyle w:val="Emphasis"/>
          <w:rFonts w:asciiTheme="majorHAnsi" w:hAnsiTheme="majorHAnsi" w:cstheme="majorHAnsi"/>
        </w:rPr>
        <w:t xml:space="preserve">cal political economy </w:t>
      </w:r>
      <w:r w:rsidRPr="00946C95">
        <w:rPr>
          <w:rStyle w:val="Emphasis"/>
          <w:rFonts w:asciiTheme="majorHAnsi" w:hAnsiTheme="majorHAnsi" w:cstheme="majorHAnsi"/>
          <w:highlight w:val="green"/>
        </w:rPr>
        <w:t>constituting</w:t>
      </w:r>
      <w:r w:rsidRPr="00946C95">
        <w:rPr>
          <w:rStyle w:val="Emphasis"/>
          <w:rFonts w:asciiTheme="majorHAnsi" w:hAnsiTheme="majorHAnsi" w:cstheme="majorHAnsi"/>
        </w:rPr>
        <w:t xml:space="preserve"> war and </w:t>
      </w:r>
      <w:r w:rsidRPr="00946C95">
        <w:rPr>
          <w:rStyle w:val="Emphasis"/>
          <w:rFonts w:asciiTheme="majorHAnsi" w:hAnsiTheme="majorHAnsi" w:cstheme="majorHAnsi"/>
          <w:highlight w:val="green"/>
        </w:rPr>
        <w:t>militarism</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imperialist accumulation</w:t>
      </w:r>
      <w:r w:rsidRPr="00946C95">
        <w:rPr>
          <w:rStyle w:val="Emphasis"/>
          <w:rFonts w:asciiTheme="majorHAnsi" w:hAnsiTheme="majorHAnsi" w:cstheme="majorHAnsi"/>
        </w:rPr>
        <w:t xml:space="preserve">, expropriation by domination, </w:t>
      </w:r>
      <w:r w:rsidRPr="00946C95">
        <w:rPr>
          <w:rStyle w:val="Emphasis"/>
          <w:rFonts w:asciiTheme="majorHAnsi" w:hAnsiTheme="majorHAnsi" w:cstheme="majorHAnsi"/>
          <w:highlight w:val="green"/>
        </w:rPr>
        <w:t>and</w:t>
      </w:r>
      <w:r w:rsidRPr="00946C95">
        <w:rPr>
          <w:rStyle w:val="Emphasis"/>
          <w:rFonts w:asciiTheme="majorHAnsi" w:hAnsiTheme="majorHAnsi" w:cstheme="majorHAnsi"/>
        </w:rPr>
        <w:t xml:space="preserve"> labor super</w:t>
      </w:r>
      <w:r w:rsidRPr="00946C95">
        <w:rPr>
          <w:rStyle w:val="Emphasis"/>
          <w:rFonts w:asciiTheme="majorHAnsi" w:hAnsiTheme="majorHAnsi" w:cstheme="majorHAnsi"/>
          <w:highlight w:val="green"/>
        </w:rPr>
        <w:t>exploitation</w:t>
      </w:r>
      <w:r w:rsidRPr="00946C95">
        <w:rPr>
          <w:rStyle w:val="Emphasis"/>
          <w:rFonts w:asciiTheme="majorHAnsi" w:hAnsiTheme="majorHAnsi" w:cstheme="majorHAnsi"/>
        </w:rPr>
        <w:t>.</w:t>
      </w:r>
      <w:r w:rsidRPr="00946C95">
        <w:rPr>
          <w:rFonts w:asciiTheme="majorHAnsi" w:hAnsiTheme="majorHAnsi" w:cstheme="majorHAnsi"/>
          <w:sz w:val="14"/>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946C95">
        <w:rPr>
          <w:rStyle w:val="Emphasis"/>
          <w:rFonts w:asciiTheme="majorHAnsi" w:hAnsiTheme="majorHAnsi" w:cstheme="majorHAnsi"/>
        </w:rPr>
        <w:t xml:space="preserve">Stated differently, </w:t>
      </w:r>
      <w:r w:rsidRPr="00946C95">
        <w:rPr>
          <w:rStyle w:val="Emphasis"/>
          <w:rFonts w:asciiTheme="majorHAnsi" w:hAnsiTheme="majorHAnsi" w:cstheme="majorHAnsi"/>
          <w:highlight w:val="green"/>
        </w:rPr>
        <w:t>Blackness is a</w:t>
      </w:r>
      <w:r w:rsidRPr="00946C95">
        <w:rPr>
          <w:rStyle w:val="Emphasis"/>
          <w:rFonts w:asciiTheme="majorHAnsi" w:hAnsiTheme="majorHAnsi" w:cstheme="majorHAnsi"/>
        </w:rPr>
        <w:t xml:space="preserve"> capacious </w:t>
      </w:r>
      <w:r w:rsidRPr="00946C95">
        <w:rPr>
          <w:rStyle w:val="Emphasis"/>
          <w:rFonts w:asciiTheme="majorHAnsi" w:hAnsiTheme="majorHAnsi" w:cstheme="majorHAnsi"/>
          <w:highlight w:val="green"/>
        </w:rPr>
        <w:t xml:space="preserve">category of </w:t>
      </w:r>
      <w:r w:rsidRPr="00946C95">
        <w:rPr>
          <w:rStyle w:val="Emphasis"/>
          <w:rFonts w:asciiTheme="majorHAnsi" w:hAnsiTheme="majorHAnsi" w:cstheme="majorHAnsi"/>
        </w:rPr>
        <w:t xml:space="preserve">surplus </w:t>
      </w:r>
      <w:r w:rsidRPr="00946C95">
        <w:rPr>
          <w:rStyle w:val="Emphasis"/>
          <w:rFonts w:asciiTheme="majorHAnsi" w:hAnsiTheme="majorHAnsi" w:cstheme="majorHAnsi"/>
          <w:highlight w:val="green"/>
        </w:rPr>
        <w:t>value</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extraction</w:t>
      </w:r>
      <w:r w:rsidRPr="00946C95">
        <w:rPr>
          <w:rStyle w:val="Emphasis"/>
          <w:rFonts w:asciiTheme="majorHAnsi" w:hAnsiTheme="majorHAnsi" w:cstheme="majorHAnsi"/>
        </w:rPr>
        <w:t xml:space="preserve"> essential to an array of political-economic functions, </w:t>
      </w:r>
      <w:r w:rsidRPr="00946C95">
        <w:rPr>
          <w:rStyle w:val="Emphasis"/>
          <w:rFonts w:asciiTheme="majorHAnsi" w:hAnsiTheme="majorHAnsi" w:cstheme="majorHAnsi"/>
          <w:highlight w:val="green"/>
        </w:rPr>
        <w:t>including</w:t>
      </w:r>
      <w:r w:rsidRPr="00946C95">
        <w:rPr>
          <w:rStyle w:val="Emphasis"/>
          <w:rFonts w:asciiTheme="majorHAnsi" w:hAnsiTheme="majorHAnsi" w:cstheme="majorHAnsi"/>
        </w:rPr>
        <w:t xml:space="preserve"> accumulation, </w:t>
      </w:r>
      <w:proofErr w:type="spellStart"/>
      <w:r w:rsidRPr="00946C95">
        <w:rPr>
          <w:rStyle w:val="Emphasis"/>
          <w:rFonts w:asciiTheme="majorHAnsi" w:hAnsiTheme="majorHAnsi" w:cstheme="majorHAnsi"/>
        </w:rPr>
        <w:t>disaccumulation</w:t>
      </w:r>
      <w:proofErr w:type="spellEnd"/>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debt</w:t>
      </w:r>
      <w:r w:rsidRPr="00946C95">
        <w:rPr>
          <w:rStyle w:val="Emphasis"/>
          <w:rFonts w:asciiTheme="majorHAnsi" w:hAnsiTheme="majorHAnsi" w:cstheme="majorHAnsi"/>
        </w:rPr>
        <w:t xml:space="preserve">, planned obsolescence, </w:t>
      </w:r>
      <w:r w:rsidRPr="00946C95">
        <w:rPr>
          <w:rStyle w:val="Emphasis"/>
          <w:rFonts w:asciiTheme="majorHAnsi" w:hAnsiTheme="majorHAnsi" w:cstheme="majorHAnsi"/>
          <w:highlight w:val="green"/>
        </w:rPr>
        <w:t>and</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absorption</w:t>
      </w:r>
      <w:r w:rsidRPr="00946C95">
        <w:rPr>
          <w:rStyle w:val="Emphasis"/>
          <w:rFonts w:asciiTheme="majorHAnsi" w:hAnsiTheme="majorHAnsi" w:cstheme="majorHAnsi"/>
        </w:rPr>
        <w:t xml:space="preserve"> of the burdens of economic crises.</w:t>
      </w:r>
      <w:r w:rsidRPr="00946C95">
        <w:rPr>
          <w:rFonts w:asciiTheme="majorHAnsi" w:hAnsiTheme="majorHAnsi" w:cstheme="majorHAnsi"/>
          <w:sz w:val="14"/>
        </w:rPr>
        <w:t xml:space="preserve">16 </w:t>
      </w:r>
      <w:r w:rsidRPr="00946C95">
        <w:rPr>
          <w:rFonts w:asciiTheme="majorHAnsi" w:hAnsiTheme="majorHAnsi" w:cstheme="majorHAnsi"/>
          <w:sz w:val="8"/>
          <w:szCs w:val="8"/>
        </w:rPr>
        <w:t xml:space="preserve">At the same time, Blackness is the quintessential condition of disposability, expendability, and </w:t>
      </w:r>
      <w:proofErr w:type="spellStart"/>
      <w:r w:rsidRPr="00946C95">
        <w:rPr>
          <w:rFonts w:asciiTheme="majorHAnsi" w:hAnsiTheme="majorHAnsi" w:cstheme="majorHAnsi"/>
          <w:sz w:val="8"/>
          <w:szCs w:val="8"/>
        </w:rPr>
        <w:t>devalorization</w:t>
      </w:r>
      <w:proofErr w:type="spellEnd"/>
      <w:r w:rsidRPr="00946C95">
        <w:rPr>
          <w:rFonts w:asciiTheme="majorHAnsi" w:hAnsiTheme="majorHAnsi" w:cstheme="majorHAnsi"/>
          <w:sz w:val="8"/>
          <w:szCs w:val="8"/>
        </w:rPr>
        <w:t xml:space="preserve">. [Footnote 14]: Another feature of modern U.S. racial capitalism is property by dispossession. In Theft Is Property! Dispossession and Critical Theory, Robert Nichols draws on the experience of Indigenous peoples in the United States, Canada, and New Zealand to theorize how the “system of landed property” was fundamentally predicated on violent dispossession. 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46C95">
        <w:rPr>
          <w:rFonts w:asciiTheme="majorHAnsi" w:hAnsiTheme="majorHAnsi" w:cstheme="majorHAnsi"/>
          <w:sz w:val="8"/>
          <w:szCs w:val="8"/>
        </w:rPr>
        <w:t>recursivity</w:t>
      </w:r>
      <w:proofErr w:type="spellEnd"/>
      <w:r w:rsidRPr="00946C95">
        <w:rPr>
          <w:rFonts w:asciiTheme="majorHAnsi" w:hAnsiTheme="majorHAnsi" w:cstheme="majorHAnsi"/>
          <w:sz w:val="8"/>
          <w:szCs w:val="8"/>
        </w:rPr>
        <w:t xml:space="preserve">. Recursive dispossession is effectively a form of property-generating theft.” As such, </w:t>
      </w:r>
      <w:proofErr w:type="gramStart"/>
      <w:r w:rsidRPr="00946C95">
        <w:rPr>
          <w:rFonts w:asciiTheme="majorHAnsi" w:hAnsiTheme="majorHAnsi" w:cstheme="majorHAnsi"/>
          <w:sz w:val="8"/>
          <w:szCs w:val="8"/>
        </w:rPr>
        <w:t>theft</w:t>
      </w:r>
      <w:proofErr w:type="gramEnd"/>
      <w:r w:rsidRPr="00946C95">
        <w:rPr>
          <w:rFonts w:asciiTheme="majorHAnsi" w:hAnsiTheme="majorHAnsi" w:cstheme="majorHAnsi"/>
          <w:sz w:val="8"/>
          <w:szCs w:val="8"/>
        </w:rPr>
        <w:t xml:space="preserve"> and dispossession, through property regimes, are an ongoing feature of the Indigenous reality of modern U.S. racial capitalism. 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46C95">
        <w:rPr>
          <w:rFonts w:asciiTheme="majorHAnsi" w:hAnsiTheme="majorHAnsi" w:cstheme="majorHAnsi"/>
          <w:sz w:val="8"/>
          <w:szCs w:val="8"/>
        </w:rPr>
        <w:t>ever widening</w:t>
      </w:r>
      <w:proofErr w:type="gramEnd"/>
      <w:r w:rsidRPr="00946C95">
        <w:rPr>
          <w:rFonts w:asciiTheme="majorHAnsi" w:hAnsiTheme="majorHAnsi" w:cstheme="majorHAnsi"/>
          <w:sz w:val="8"/>
          <w:szCs w:val="8"/>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 thus sustained by military expenditure, the maintenance of an extremely low standard of living in “dependent” countries, and the domestic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46C95">
        <w:rPr>
          <w:rFonts w:asciiTheme="majorHAnsi" w:hAnsiTheme="majorHAnsi" w:cstheme="majorHAnsi"/>
          <w:sz w:val="8"/>
          <w:szCs w:val="8"/>
        </w:rPr>
        <w:t>anticapitalist</w:t>
      </w:r>
      <w:proofErr w:type="spellEnd"/>
      <w:r w:rsidRPr="00946C95">
        <w:rPr>
          <w:rFonts w:asciiTheme="majorHAnsi" w:hAnsiTheme="majorHAnsi" w:cstheme="majorHAnsi"/>
          <w:sz w:val="8"/>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46C95">
        <w:rPr>
          <w:rFonts w:asciiTheme="majorHAnsi" w:hAnsiTheme="majorHAnsi" w:cstheme="majorHAnsi"/>
          <w:sz w:val="8"/>
          <w:szCs w:val="8"/>
        </w:rPr>
        <w:t>antisexism</w:t>
      </w:r>
      <w:proofErr w:type="spellEnd"/>
      <w:r w:rsidRPr="00946C95">
        <w:rPr>
          <w:rFonts w:asciiTheme="majorHAnsi" w:hAnsiTheme="majorHAnsi" w:cstheme="majorHAnsi"/>
          <w:sz w:val="8"/>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46C95">
        <w:rPr>
          <w:rFonts w:asciiTheme="majorHAnsi" w:hAnsiTheme="majorHAnsi" w:cstheme="majorHAnsi"/>
          <w:sz w:val="8"/>
          <w:szCs w:val="8"/>
        </w:rPr>
        <w:t>all the more</w:t>
      </w:r>
      <w:proofErr w:type="gramEnd"/>
      <w:r w:rsidRPr="00946C95">
        <w:rPr>
          <w:rFonts w:asciiTheme="majorHAnsi" w:hAnsiTheme="majorHAnsi" w:cstheme="majorHAnsi"/>
          <w:sz w:val="8"/>
          <w:szCs w:val="8"/>
        </w:rPr>
        <w:t xml:space="preserv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w:t>
      </w:r>
      <w:proofErr w:type="spellStart"/>
      <w:r w:rsidRPr="00946C95">
        <w:rPr>
          <w:rFonts w:asciiTheme="majorHAnsi" w:hAnsiTheme="majorHAnsi" w:cstheme="majorHAnsi"/>
          <w:sz w:val="8"/>
          <w:szCs w:val="8"/>
        </w:rPr>
        <w:t>its</w:t>
      </w:r>
      <w:proofErr w:type="spellEnd"/>
      <w:r w:rsidRPr="00946C95">
        <w:rPr>
          <w:rFonts w:asciiTheme="majorHAnsi" w:hAnsiTheme="majorHAnsi" w:cstheme="majorHAnsi"/>
          <w:sz w:val="8"/>
          <w:szCs w:val="8"/>
        </w:rPr>
        <w:t xml:space="preserve">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46C95">
        <w:rPr>
          <w:rFonts w:asciiTheme="majorHAnsi" w:hAnsiTheme="majorHAnsi" w:cstheme="majorHAnsi"/>
          <w:sz w:val="8"/>
          <w:szCs w:val="8"/>
        </w:rPr>
        <w:t>Pirenne</w:t>
      </w:r>
      <w:proofErr w:type="spellEnd"/>
      <w:r w:rsidRPr="00946C95">
        <w:rPr>
          <w:rFonts w:asciiTheme="majorHAnsi" w:hAnsiTheme="majorHAnsi" w:cstheme="majorHAnsi"/>
          <w:sz w:val="8"/>
          <w:szCs w:val="8"/>
        </w:rPr>
        <w:t xml:space="preserve">, David </w:t>
      </w:r>
      <w:proofErr w:type="spellStart"/>
      <w:r w:rsidRPr="00946C95">
        <w:rPr>
          <w:rFonts w:asciiTheme="majorHAnsi" w:hAnsiTheme="majorHAnsi" w:cstheme="majorHAnsi"/>
          <w:sz w:val="8"/>
          <w:szCs w:val="8"/>
        </w:rPr>
        <w:t>Brion</w:t>
      </w:r>
      <w:proofErr w:type="spellEnd"/>
      <w:r w:rsidRPr="00946C95">
        <w:rPr>
          <w:rFonts w:asciiTheme="majorHAnsi" w:hAnsiTheme="majorHAnsi" w:cstheme="majorHAnsi"/>
          <w:sz w:val="8"/>
          <w:szCs w:val="8"/>
        </w:rPr>
        <w:t xml:space="preserve"> Davis, and Eli Heckscher to understand European history, socialist theory, and the European working class, the work of Black Marxists like James Ford, Walter Rodney, </w:t>
      </w:r>
      <w:proofErr w:type="spellStart"/>
      <w:r w:rsidRPr="00946C95">
        <w:rPr>
          <w:rFonts w:asciiTheme="majorHAnsi" w:hAnsiTheme="majorHAnsi" w:cstheme="majorHAnsi"/>
          <w:sz w:val="8"/>
          <w:szCs w:val="8"/>
        </w:rPr>
        <w:t>Amílcar</w:t>
      </w:r>
      <w:proofErr w:type="spellEnd"/>
      <w:r w:rsidRPr="00946C95">
        <w:rPr>
          <w:rFonts w:asciiTheme="majorHAnsi" w:hAnsiTheme="majorHAnsi" w:cstheme="majorHAnsi"/>
          <w:sz w:val="8"/>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946C95">
        <w:rPr>
          <w:rFonts w:asciiTheme="majorHAnsi" w:hAnsiTheme="majorHAnsi" w:cstheme="majorHAnsi"/>
          <w:sz w:val="8"/>
          <w:szCs w:val="8"/>
        </w:rPr>
        <w:t>anticapitalists</w:t>
      </w:r>
      <w:proofErr w:type="spellEnd"/>
      <w:r w:rsidRPr="00946C95">
        <w:rPr>
          <w:rFonts w:asciiTheme="majorHAnsi" w:hAnsiTheme="majorHAnsi" w:cstheme="majorHAnsi"/>
          <w:sz w:val="8"/>
          <w:szCs w:val="8"/>
        </w:rPr>
        <w:t xml:space="preserve"> to explicate the defining features of modern U.S. racial capitalism—war and militarism, imperialist accumulation, expropriation by domination, labor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46C95">
        <w:rPr>
          <w:rFonts w:asciiTheme="majorHAnsi" w:hAnsiTheme="majorHAnsi" w:cstheme="majorHAnsi"/>
          <w:sz w:val="8"/>
          <w:szCs w:val="8"/>
        </w:rPr>
        <w:t>Bois’s</w:t>
      </w:r>
      <w:proofErr w:type="spellEnd"/>
      <w:r w:rsidRPr="00946C95">
        <w:rPr>
          <w:rFonts w:asciiTheme="majorHAnsi" w:hAnsiTheme="majorHAnsi" w:cstheme="majorHAnsi"/>
          <w:sz w:val="8"/>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946C95">
        <w:rPr>
          <w:rFonts w:asciiTheme="majorHAnsi" w:hAnsiTheme="majorHAnsi" w:cstheme="majorHAnsi"/>
          <w:sz w:val="8"/>
          <w:szCs w:val="8"/>
        </w:rPr>
        <w:t>Bois’s</w:t>
      </w:r>
      <w:proofErr w:type="spellEnd"/>
      <w:r w:rsidRPr="00946C95">
        <w:rPr>
          <w:rFonts w:asciiTheme="majorHAnsi" w:hAnsiTheme="majorHAnsi" w:cstheme="majorHAnsi"/>
          <w:sz w:val="8"/>
          <w:szCs w:val="8"/>
        </w:rPr>
        <w:t xml:space="preserve"> own words, Hubert Harrison, the father of Harlem radicalism, makes the direct link: But since every industrial nation is seeking the same outlet for its products, clashes are inevitable and in these </w:t>
      </w:r>
      <w:proofErr w:type="gramStart"/>
      <w:r w:rsidRPr="00946C95">
        <w:rPr>
          <w:rFonts w:asciiTheme="majorHAnsi" w:hAnsiTheme="majorHAnsi" w:cstheme="majorHAnsi"/>
          <w:sz w:val="8"/>
          <w:szCs w:val="8"/>
        </w:rPr>
        <w:t>clashes</w:t>
      </w:r>
      <w:proofErr w:type="gramEnd"/>
      <w:r w:rsidRPr="00946C95">
        <w:rPr>
          <w:rFonts w:asciiTheme="majorHAnsi" w:hAnsiTheme="majorHAnsi" w:cstheme="majorHAnsi"/>
          <w:sz w:val="8"/>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46C95">
        <w:rPr>
          <w:rFonts w:asciiTheme="majorHAnsi" w:hAnsiTheme="majorHAnsi" w:cstheme="majorHAnsi"/>
          <w:sz w:val="8"/>
          <w:szCs w:val="8"/>
        </w:rPr>
        <w:t>Egyptians</w:t>
      </w:r>
      <w:proofErr w:type="gramEnd"/>
      <w:r w:rsidRPr="00946C95">
        <w:rPr>
          <w:rFonts w:asciiTheme="majorHAnsi" w:hAnsiTheme="majorHAnsi" w:cstheme="majorHAnsi"/>
          <w:sz w:val="8"/>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46C95">
        <w:rPr>
          <w:rFonts w:asciiTheme="majorHAnsi" w:hAnsiTheme="majorHAnsi" w:cstheme="majorHAnsi"/>
          <w:sz w:val="8"/>
          <w:szCs w:val="8"/>
        </w:rPr>
        <w:t>Bois</w:t>
      </w:r>
      <w:proofErr w:type="spellEnd"/>
      <w:r w:rsidRPr="00946C95">
        <w:rPr>
          <w:rFonts w:asciiTheme="majorHAnsi" w:hAnsiTheme="majorHAnsi" w:cstheme="majorHAnsi"/>
          <w:sz w:val="8"/>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46C95">
        <w:rPr>
          <w:rFonts w:asciiTheme="majorHAnsi" w:hAnsiTheme="majorHAnsi" w:cstheme="majorHAnsi"/>
          <w:sz w:val="8"/>
          <w:szCs w:val="8"/>
        </w:rPr>
        <w:t>Bois</w:t>
      </w:r>
      <w:proofErr w:type="spellEnd"/>
      <w:r w:rsidRPr="00946C95">
        <w:rPr>
          <w:rFonts w:asciiTheme="majorHAnsi" w:hAnsiTheme="majorHAnsi" w:cstheme="majorHAnsi"/>
          <w:sz w:val="8"/>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46C95">
        <w:rPr>
          <w:rFonts w:asciiTheme="majorHAnsi" w:hAnsiTheme="majorHAnsi" w:cstheme="majorHAnsi"/>
          <w:sz w:val="8"/>
          <w:szCs w:val="8"/>
        </w:rPr>
        <w:t>Bois</w:t>
      </w:r>
      <w:proofErr w:type="spellEnd"/>
      <w:r w:rsidRPr="00946C95">
        <w:rPr>
          <w:rFonts w:asciiTheme="majorHAnsi" w:hAnsiTheme="majorHAnsi" w:cstheme="majorHAnsi"/>
          <w:sz w:val="8"/>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Imperialist accumulation denotes the rapacious </w:t>
      </w:r>
      <w:r w:rsidRPr="00946C95">
        <w:rPr>
          <w:rStyle w:val="Emphasis"/>
          <w:rFonts w:asciiTheme="majorHAnsi" w:hAnsiTheme="majorHAnsi" w:cstheme="majorHAnsi"/>
          <w:highlight w:val="green"/>
        </w:rPr>
        <w:t xml:space="preserve">conscription of </w:t>
      </w:r>
      <w:r w:rsidRPr="00946C95">
        <w:rPr>
          <w:rStyle w:val="Emphasis"/>
          <w:rFonts w:asciiTheme="majorHAnsi" w:hAnsiTheme="majorHAnsi" w:cstheme="majorHAnsi"/>
        </w:rPr>
        <w:t xml:space="preserve">resources and </w:t>
      </w:r>
      <w:r w:rsidRPr="00946C95">
        <w:rPr>
          <w:rStyle w:val="Emphasis"/>
          <w:rFonts w:asciiTheme="majorHAnsi" w:hAnsiTheme="majorHAnsi" w:cstheme="majorHAnsi"/>
          <w:highlight w:val="green"/>
        </w:rPr>
        <w:t>labor</w:t>
      </w:r>
      <w:r w:rsidRPr="00946C95">
        <w:rPr>
          <w:rStyle w:val="StyleUnderline"/>
          <w:rFonts w:asciiTheme="majorHAnsi" w:hAnsiTheme="majorHAnsi" w:cstheme="majorHAnsi"/>
          <w:highlight w:val="green"/>
        </w:rPr>
        <w:t xml:space="preserve"> </w:t>
      </w:r>
      <w:r w:rsidRPr="00946C95">
        <w:rPr>
          <w:rStyle w:val="StyleUnderline"/>
          <w:rFonts w:asciiTheme="majorHAnsi" w:hAnsiTheme="majorHAnsi" w:cstheme="majorHAnsi"/>
        </w:rPr>
        <w:t xml:space="preserve">for the purpose of </w:t>
      </w:r>
      <w:proofErr w:type="spellStart"/>
      <w:r w:rsidRPr="00946C95">
        <w:rPr>
          <w:rStyle w:val="StyleUnderline"/>
          <w:rFonts w:asciiTheme="majorHAnsi" w:hAnsiTheme="majorHAnsi" w:cstheme="majorHAnsi"/>
        </w:rPr>
        <w:t>superprofits</w:t>
      </w:r>
      <w:proofErr w:type="spellEnd"/>
      <w:r w:rsidRPr="00946C95">
        <w:rPr>
          <w:rStyle w:val="StyleUnderline"/>
          <w:rFonts w:asciiTheme="majorHAnsi" w:hAnsiTheme="majorHAnsi" w:cstheme="majorHAnsi"/>
        </w:rPr>
        <w:t xml:space="preserve"> through </w:t>
      </w:r>
      <w:r w:rsidRPr="00946C95">
        <w:rPr>
          <w:rStyle w:val="Emphasis"/>
          <w:rFonts w:asciiTheme="majorHAnsi" w:hAnsiTheme="majorHAnsi" w:cstheme="majorHAnsi"/>
        </w:rPr>
        <w:t>violent means</w:t>
      </w:r>
      <w:r w:rsidRPr="00946C95">
        <w:rPr>
          <w:rStyle w:val="StyleUnderline"/>
          <w:rFonts w:asciiTheme="majorHAnsi" w:hAnsiTheme="majorHAnsi" w:cstheme="majorHAnsi"/>
        </w:rPr>
        <w:t xml:space="preserve"> that </w:t>
      </w:r>
      <w:r w:rsidRPr="00946C95">
        <w:rPr>
          <w:rStyle w:val="StyleUnderline"/>
          <w:rFonts w:asciiTheme="majorHAnsi" w:hAnsiTheme="majorHAnsi" w:cstheme="majorHAnsi"/>
        </w:rPr>
        <w:lastRenderedPageBreak/>
        <w:t xml:space="preserve">are generally reserved for </w:t>
      </w:r>
      <w:r w:rsidRPr="00946C95">
        <w:rPr>
          <w:rStyle w:val="Emphasis"/>
          <w:rFonts w:asciiTheme="majorHAnsi" w:hAnsiTheme="majorHAnsi" w:cstheme="majorHAnsi"/>
          <w:highlight w:val="green"/>
        </w:rPr>
        <w:t>populations deemed racially inferior</w:t>
      </w:r>
      <w:r w:rsidRPr="00946C95">
        <w:rPr>
          <w:rFonts w:asciiTheme="majorHAnsi" w:hAnsiTheme="majorHAnsi" w:cstheme="majorHAnsi"/>
          <w:sz w:val="14"/>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946C95">
        <w:rPr>
          <w:rStyle w:val="StyleUnderline"/>
          <w:rFonts w:asciiTheme="majorHAnsi" w:hAnsiTheme="majorHAnsi" w:cstheme="majorHAnsi"/>
        </w:rPr>
        <w:t xml:space="preserve">the </w:t>
      </w:r>
      <w:r w:rsidRPr="00946C95">
        <w:rPr>
          <w:rStyle w:val="StyleUnderline"/>
          <w:rFonts w:asciiTheme="majorHAnsi" w:hAnsiTheme="majorHAnsi" w:cstheme="majorHAnsi"/>
          <w:highlight w:val="green"/>
        </w:rPr>
        <w:t xml:space="preserve">Black poor </w:t>
      </w:r>
      <w:r w:rsidRPr="00946C95">
        <w:rPr>
          <w:rStyle w:val="StyleUnderline"/>
          <w:rFonts w:asciiTheme="majorHAnsi" w:hAnsiTheme="majorHAnsi" w:cstheme="majorHAnsi"/>
        </w:rPr>
        <w:t xml:space="preserve">were </w:t>
      </w:r>
      <w:r w:rsidRPr="00946C95">
        <w:rPr>
          <w:rStyle w:val="StyleUnderline"/>
          <w:rFonts w:asciiTheme="majorHAnsi" w:hAnsiTheme="majorHAnsi" w:cstheme="majorHAnsi"/>
          <w:highlight w:val="green"/>
        </w:rPr>
        <w:t>dehumanized by</w:t>
      </w:r>
      <w:r w:rsidRPr="00946C95">
        <w:rPr>
          <w:rStyle w:val="StyleUnderline"/>
          <w:rFonts w:asciiTheme="majorHAnsi" w:hAnsiTheme="majorHAnsi" w:cstheme="majorHAnsi"/>
        </w:rPr>
        <w:t xml:space="preserve"> </w:t>
      </w:r>
      <w:r w:rsidRPr="00946C95">
        <w:rPr>
          <w:rStyle w:val="StyleUnderline"/>
          <w:rFonts w:asciiTheme="majorHAnsi" w:hAnsiTheme="majorHAnsi" w:cstheme="majorHAnsi"/>
          <w:highlight w:val="green"/>
        </w:rPr>
        <w:t>Wall Street</w:t>
      </w:r>
      <w:r w:rsidRPr="00946C95">
        <w:rPr>
          <w:rFonts w:asciiTheme="majorHAnsi" w:hAnsiTheme="majorHAnsi" w:cstheme="majorHAnsi"/>
          <w:sz w:val="14"/>
        </w:rPr>
        <w:t>, “</w:t>
      </w:r>
      <w:proofErr w:type="gramStart"/>
      <w:r w:rsidRPr="00946C95">
        <w:rPr>
          <w:rFonts w:asciiTheme="majorHAnsi" w:hAnsiTheme="majorHAnsi" w:cstheme="majorHAnsi"/>
          <w:sz w:val="14"/>
        </w:rPr>
        <w:t>white big</w:t>
      </w:r>
      <w:proofErr w:type="gramEnd"/>
      <w:r w:rsidRPr="00946C95">
        <w:rPr>
          <w:rFonts w:asciiTheme="majorHAnsi" w:hAnsiTheme="majorHAnsi" w:cstheme="majorHAnsi"/>
          <w:sz w:val="14"/>
        </w:rPr>
        <w:t xml:space="preserve"> business,” and the “rising Negro bourgeoisie” </w:t>
      </w:r>
      <w:r w:rsidRPr="00946C95">
        <w:rPr>
          <w:rStyle w:val="StyleUnderline"/>
          <w:rFonts w:asciiTheme="majorHAnsi" w:hAnsiTheme="majorHAnsi" w:cstheme="majorHAnsi"/>
        </w:rPr>
        <w:t xml:space="preserve">whose </w:t>
      </w:r>
      <w:r w:rsidRPr="00946C95">
        <w:rPr>
          <w:rStyle w:val="Emphasis"/>
          <w:rFonts w:asciiTheme="majorHAnsi" w:hAnsiTheme="majorHAnsi" w:cstheme="majorHAnsi"/>
        </w:rPr>
        <w:t xml:space="preserve">condition of possibility was the </w:t>
      </w:r>
      <w:r w:rsidRPr="00946C95">
        <w:rPr>
          <w:rStyle w:val="Emphasis"/>
          <w:rFonts w:asciiTheme="majorHAnsi" w:hAnsiTheme="majorHAnsi" w:cstheme="majorHAnsi"/>
          <w:highlight w:val="green"/>
        </w:rPr>
        <w:t>subjection of</w:t>
      </w:r>
      <w:r w:rsidRPr="00946C95">
        <w:rPr>
          <w:rStyle w:val="Emphasis"/>
          <w:rFonts w:asciiTheme="majorHAnsi" w:hAnsiTheme="majorHAnsi" w:cstheme="majorHAnsi"/>
        </w:rPr>
        <w:t xml:space="preserve"> the</w:t>
      </w:r>
      <w:r w:rsidRPr="00946C95">
        <w:rPr>
          <w:rStyle w:val="Emphasis"/>
          <w:rFonts w:asciiTheme="majorHAnsi" w:hAnsiTheme="majorHAnsi" w:cstheme="majorHAnsi"/>
          <w:highlight w:val="green"/>
        </w:rPr>
        <w:t xml:space="preserve"> Black working class</w:t>
      </w:r>
      <w:r w:rsidRPr="00946C95">
        <w:rPr>
          <w:rFonts w:asciiTheme="majorHAnsi" w:hAnsiTheme="majorHAnsi" w:cstheme="majorHAnsi"/>
          <w:sz w:val="14"/>
        </w:rPr>
        <w:t xml:space="preserve">. </w:t>
      </w:r>
      <w:r w:rsidRPr="00946C95">
        <w:rPr>
          <w:rStyle w:val="StyleUnderline"/>
          <w:rFonts w:asciiTheme="majorHAnsi" w:hAnsiTheme="majorHAnsi" w:cstheme="majorHAnsi"/>
        </w:rPr>
        <w:t>This oppression was exacerbated by rigid racial barriers</w:t>
      </w:r>
      <w:r w:rsidRPr="00946C95">
        <w:rPr>
          <w:rFonts w:asciiTheme="majorHAnsi" w:hAnsiTheme="majorHAnsi" w:cstheme="majorHAnsi"/>
          <w:sz w:val="14"/>
        </w:rPr>
        <w:t xml:space="preserve">, disenfranchisement, and lynching. Ford further argued that the West Indies, subjected to U.S. militarism and occupation on behalf of Wall Street, were largely transformed into a marketplace for U.S. goods. </w:t>
      </w:r>
      <w:r w:rsidRPr="00946C95">
        <w:rPr>
          <w:rStyle w:val="StyleUnderline"/>
          <w:rFonts w:asciiTheme="majorHAnsi" w:hAnsiTheme="majorHAnsi" w:cstheme="majorHAnsi"/>
        </w:rPr>
        <w:t xml:space="preserve">Moreover, throughout Africa, the U.S. South, and the Caribbean, Black workers </w:t>
      </w:r>
      <w:r w:rsidRPr="00946C95">
        <w:rPr>
          <w:rStyle w:val="Emphasis"/>
          <w:rFonts w:asciiTheme="majorHAnsi" w:hAnsiTheme="majorHAnsi" w:cstheme="majorHAnsi"/>
        </w:rPr>
        <w:t>were impressed in</w:t>
      </w:r>
      <w:r w:rsidRPr="00946C95">
        <w:rPr>
          <w:rStyle w:val="Emphasis"/>
          <w:rFonts w:asciiTheme="majorHAnsi" w:hAnsiTheme="majorHAnsi" w:cstheme="majorHAnsi"/>
          <w:highlight w:val="green"/>
        </w:rPr>
        <w:t>to</w:t>
      </w:r>
      <w:r w:rsidRPr="00946C95">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intolerable</w:t>
      </w:r>
      <w:r w:rsidRPr="00946C95">
        <w:rPr>
          <w:rStyle w:val="Emphasis"/>
          <w:rFonts w:asciiTheme="majorHAnsi" w:hAnsiTheme="majorHAnsi" w:cstheme="majorHAnsi"/>
        </w:rPr>
        <w:t xml:space="preserve"> working </w:t>
      </w:r>
      <w:r w:rsidRPr="00946C95">
        <w:rPr>
          <w:rStyle w:val="Emphasis"/>
          <w:rFonts w:asciiTheme="majorHAnsi" w:hAnsiTheme="majorHAnsi" w:cstheme="majorHAnsi"/>
          <w:highlight w:val="green"/>
        </w:rPr>
        <w:t>conditions</w:t>
      </w:r>
      <w:r w:rsidRPr="00946C95">
        <w:rPr>
          <w:rStyle w:val="StyleUnderline"/>
          <w:rFonts w:asciiTheme="majorHAnsi" w:hAnsiTheme="majorHAnsi" w:cstheme="majorHAnsi"/>
          <w:highlight w:val="green"/>
        </w:rPr>
        <w:t xml:space="preserve"> and routinized violence</w:t>
      </w:r>
      <w:r w:rsidRPr="00946C95">
        <w:rPr>
          <w:rFonts w:asciiTheme="majorHAnsi" w:hAnsiTheme="majorHAnsi" w:cstheme="majorHAnsi"/>
          <w:sz w:val="14"/>
        </w:rPr>
        <w:t xml:space="preserve">.41 </w:t>
      </w:r>
      <w:r w:rsidRPr="00946C95">
        <w:rPr>
          <w:rFonts w:asciiTheme="majorHAnsi" w:hAnsiTheme="majorHAnsi" w:cstheme="majorHAnsi"/>
          <w:sz w:val="8"/>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46C95">
        <w:rPr>
          <w:rFonts w:asciiTheme="majorHAnsi" w:hAnsiTheme="majorHAnsi" w:cstheme="majorHAnsi"/>
          <w:sz w:val="8"/>
          <w:szCs w:val="8"/>
        </w:rPr>
        <w:t>superprofits</w:t>
      </w:r>
      <w:proofErr w:type="spellEnd"/>
      <w:r w:rsidRPr="00946C95">
        <w:rPr>
          <w:rFonts w:asciiTheme="majorHAnsi" w:hAnsiTheme="majorHAnsi" w:cstheme="majorHAnsi"/>
          <w:sz w:val="8"/>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under modern U.S. racial capitalism. In 1936, the lifelong Black radical Louise Thompson explained that Black women’s </w:t>
      </w:r>
      <w:proofErr w:type="spellStart"/>
      <w:r w:rsidRPr="00946C95">
        <w:rPr>
          <w:rFonts w:asciiTheme="majorHAnsi" w:hAnsiTheme="majorHAnsi" w:cstheme="majorHAnsi"/>
          <w:sz w:val="8"/>
          <w:szCs w:val="8"/>
        </w:rPr>
        <w:t>superexploitation</w:t>
      </w:r>
      <w:proofErr w:type="spellEnd"/>
      <w:r w:rsidRPr="00946C95">
        <w:rPr>
          <w:rFonts w:asciiTheme="majorHAnsi" w:hAnsiTheme="majorHAnsi" w:cstheme="majorHAnsi"/>
          <w:sz w:val="8"/>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46C95">
        <w:rPr>
          <w:rFonts w:asciiTheme="majorHAnsi" w:hAnsiTheme="majorHAnsi" w:cstheme="majorHAnsi"/>
          <w:sz w:val="14"/>
        </w:rPr>
        <w:t xml:space="preserve"> </w:t>
      </w:r>
      <w:r w:rsidRPr="00946C95">
        <w:rPr>
          <w:rStyle w:val="Emphasis"/>
          <w:rFonts w:asciiTheme="majorHAnsi" w:hAnsiTheme="majorHAnsi" w:cstheme="majorHAnsi"/>
        </w:rPr>
        <w:t xml:space="preserve">This form of labor exploitation was </w:t>
      </w:r>
      <w:r w:rsidRPr="00946C95">
        <w:rPr>
          <w:rStyle w:val="Emphasis"/>
          <w:rFonts w:asciiTheme="majorHAnsi" w:hAnsiTheme="majorHAnsi" w:cstheme="majorHAnsi"/>
          <w:highlight w:val="green"/>
        </w:rPr>
        <w:t>unique to</w:t>
      </w:r>
      <w:r w:rsidRPr="00946C95">
        <w:rPr>
          <w:rStyle w:val="Emphasis"/>
          <w:rFonts w:asciiTheme="majorHAnsi" w:hAnsiTheme="majorHAnsi" w:cstheme="majorHAnsi"/>
        </w:rPr>
        <w:t xml:space="preserve"> the female sex because domestic work was conventional “women’s work,” and it was racialized insofar as the </w:t>
      </w:r>
      <w:r w:rsidRPr="00946C95">
        <w:rPr>
          <w:rStyle w:val="Emphasis"/>
          <w:rFonts w:asciiTheme="majorHAnsi" w:hAnsiTheme="majorHAnsi" w:cstheme="majorHAnsi"/>
          <w:highlight w:val="green"/>
        </w:rPr>
        <w:t>denigration of Black people</w:t>
      </w:r>
      <w:r w:rsidRPr="00946C95">
        <w:rPr>
          <w:rStyle w:val="Emphasis"/>
          <w:rFonts w:asciiTheme="majorHAnsi" w:hAnsiTheme="majorHAnsi" w:cstheme="majorHAnsi"/>
        </w:rPr>
        <w:t xml:space="preserve"> fitted this group of women </w:t>
      </w:r>
      <w:r w:rsidRPr="00946C95">
        <w:rPr>
          <w:rStyle w:val="Emphasis"/>
          <w:rFonts w:asciiTheme="majorHAnsi" w:hAnsiTheme="majorHAnsi" w:cstheme="majorHAnsi"/>
          <w:highlight w:val="green"/>
        </w:rPr>
        <w:t xml:space="preserve">for </w:t>
      </w:r>
      <w:proofErr w:type="gramStart"/>
      <w:r w:rsidRPr="00946C95">
        <w:rPr>
          <w:rStyle w:val="Emphasis"/>
          <w:rFonts w:asciiTheme="majorHAnsi" w:hAnsiTheme="majorHAnsi" w:cstheme="majorHAnsi"/>
          <w:highlight w:val="green"/>
        </w:rPr>
        <w:t>low-wage</w:t>
      </w:r>
      <w:proofErr w:type="gramEnd"/>
      <w:r w:rsidRPr="00946C95">
        <w:rPr>
          <w:rStyle w:val="Emphasis"/>
          <w:rFonts w:asciiTheme="majorHAnsi" w:hAnsiTheme="majorHAnsi" w:cstheme="majorHAnsi"/>
        </w:rPr>
        <w:t xml:space="preserve">, unprotected, </w:t>
      </w:r>
      <w:r w:rsidRPr="00946C95">
        <w:rPr>
          <w:rStyle w:val="Emphasis"/>
          <w:rFonts w:asciiTheme="majorHAnsi" w:hAnsiTheme="majorHAnsi" w:cstheme="majorHAnsi"/>
          <w:highlight w:val="green"/>
        </w:rPr>
        <w:t>and contingent labor</w:t>
      </w:r>
      <w:r w:rsidRPr="00946C95">
        <w:rPr>
          <w:rStyle w:val="Emphasis"/>
          <w:rFonts w:asciiTheme="majorHAnsi" w:hAnsiTheme="majorHAnsi" w:cstheme="majorHAnsi"/>
        </w:rPr>
        <w:t>.</w:t>
      </w:r>
      <w:r w:rsidRPr="00946C95">
        <w:rPr>
          <w:rFonts w:asciiTheme="majorHAnsi" w:hAnsiTheme="majorHAnsi" w:cstheme="majorHAnsi"/>
          <w:sz w:val="14"/>
        </w:rPr>
        <w:t>50</w:t>
      </w:r>
    </w:p>
    <w:p w14:paraId="5B47523F" w14:textId="77777777" w:rsidR="00273497" w:rsidRPr="00946C95" w:rsidRDefault="00273497" w:rsidP="00273497">
      <w:pPr>
        <w:rPr>
          <w:rFonts w:asciiTheme="majorHAnsi" w:hAnsiTheme="majorHAnsi" w:cstheme="majorHAnsi"/>
        </w:rPr>
      </w:pPr>
    </w:p>
    <w:p w14:paraId="37A3971F"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The utilization of strikes is a reformist </w:t>
      </w:r>
      <w:r w:rsidRPr="00946C95">
        <w:rPr>
          <w:rFonts w:asciiTheme="majorHAnsi" w:hAnsiTheme="majorHAnsi" w:cstheme="majorHAnsi"/>
          <w:u w:val="single"/>
        </w:rPr>
        <w:t>smokescreen</w:t>
      </w:r>
      <w:r w:rsidRPr="00946C95">
        <w:rPr>
          <w:rFonts w:asciiTheme="majorHAnsi" w:hAnsiTheme="majorHAnsi" w:cstheme="majorHAnsi"/>
        </w:rPr>
        <w:t xml:space="preserve"> that reinforces capitalist labor-relations.</w:t>
      </w:r>
    </w:p>
    <w:p w14:paraId="19E94666" w14:textId="77777777" w:rsidR="00273497" w:rsidRPr="00946C95" w:rsidRDefault="00273497" w:rsidP="00273497">
      <w:pPr>
        <w:rPr>
          <w:rFonts w:asciiTheme="majorHAnsi" w:hAnsiTheme="majorHAnsi" w:cstheme="majorHAnsi"/>
        </w:rPr>
      </w:pPr>
      <w:r w:rsidRPr="00946C95">
        <w:rPr>
          <w:rStyle w:val="Style13ptBold"/>
          <w:rFonts w:asciiTheme="majorHAnsi" w:hAnsiTheme="majorHAnsi" w:cstheme="majorHAnsi"/>
        </w:rPr>
        <w:t>IP 16</w:t>
      </w:r>
      <w:r w:rsidRPr="00946C95">
        <w:rPr>
          <w:rFonts w:asciiTheme="majorHAnsi" w:hAnsiTheme="majorHAnsi" w:cstheme="majorHAnsi"/>
        </w:rPr>
        <w:t xml:space="preserve"> [Note – the website </w:t>
      </w:r>
      <w:proofErr w:type="spellStart"/>
      <w:r w:rsidRPr="00946C95">
        <w:rPr>
          <w:rFonts w:asciiTheme="majorHAnsi" w:hAnsiTheme="majorHAnsi" w:cstheme="majorHAnsi"/>
        </w:rPr>
        <w:t>cntrl</w:t>
      </w:r>
      <w:proofErr w:type="spellEnd"/>
      <w:r w:rsidRPr="00946C95">
        <w:rPr>
          <w:rFonts w:asciiTheme="majorHAnsi" w:hAnsiTheme="majorHAnsi" w:cstheme="majorHAnsi"/>
        </w:rPr>
        <w:t xml:space="preserve"> </w:t>
      </w:r>
      <w:proofErr w:type="spellStart"/>
      <w:r w:rsidRPr="00946C95">
        <w:rPr>
          <w:rFonts w:asciiTheme="majorHAnsi" w:hAnsiTheme="majorHAnsi" w:cstheme="majorHAnsi"/>
        </w:rPr>
        <w:t>c+v</w:t>
      </w:r>
      <w:proofErr w:type="spellEnd"/>
      <w:r w:rsidRPr="00946C95">
        <w:rPr>
          <w:rFonts w:asciiTheme="majorHAnsi" w:hAnsiTheme="majorHAnsi" w:cstheme="majorHAnsi"/>
        </w:rPr>
        <w:t xml:space="preserve"> is weird so there might be a misspelled word (like “down” to “clown”) or a misplaced comma or period. I’m not sure how to fix it but please let me know if you do! Internationalist Perspective (left-communist publication defending Marxism as a living theory and critiquing left-communist theory). “Trade unions: pillars of capitalism - Internationalist Perspective”. </w:t>
      </w:r>
      <w:proofErr w:type="spellStart"/>
      <w:r w:rsidRPr="00946C95">
        <w:rPr>
          <w:rFonts w:asciiTheme="majorHAnsi" w:hAnsiTheme="majorHAnsi" w:cstheme="majorHAnsi"/>
        </w:rPr>
        <w:t>LibCom</w:t>
      </w:r>
      <w:proofErr w:type="spellEnd"/>
      <w:r w:rsidRPr="00946C95">
        <w:rPr>
          <w:rFonts w:asciiTheme="majorHAnsi" w:hAnsiTheme="majorHAnsi" w:cstheme="majorHAnsi"/>
        </w:rPr>
        <w:t xml:space="preserve">. 1/5/16. Accessed 11/12/21. </w:t>
      </w:r>
      <w:hyperlink r:id="rId14" w:history="1">
        <w:r w:rsidRPr="00946C95">
          <w:rPr>
            <w:rFonts w:asciiTheme="majorHAnsi" w:hAnsiTheme="majorHAnsi" w:cstheme="majorHAnsi"/>
          </w:rPr>
          <w:t>https://libcom.org/library/trade-unions-pillars-capitalism-internationalist-perspective</w:t>
        </w:r>
      </w:hyperlink>
      <w:r w:rsidRPr="00946C95">
        <w:rPr>
          <w:rFonts w:asciiTheme="majorHAnsi" w:hAnsiTheme="majorHAnsi" w:cstheme="majorHAnsi"/>
        </w:rPr>
        <w:t xml:space="preserve"> //Recut Xu from Majeed]</w:t>
      </w:r>
    </w:p>
    <w:p w14:paraId="253E6B22" w14:textId="77777777" w:rsidR="00273497" w:rsidRPr="00946C95" w:rsidRDefault="00273497" w:rsidP="00273497">
      <w:pPr>
        <w:rPr>
          <w:rFonts w:asciiTheme="majorHAnsi" w:hAnsiTheme="majorHAnsi" w:cstheme="majorHAnsi"/>
          <w:sz w:val="16"/>
        </w:rPr>
      </w:pPr>
      <w:r w:rsidRPr="00946C95">
        <w:rPr>
          <w:rStyle w:val="Emphasis"/>
          <w:rFonts w:asciiTheme="majorHAnsi" w:hAnsiTheme="majorHAnsi" w:cstheme="majorHAnsi"/>
        </w:rPr>
        <w:t xml:space="preserve">Most of us agree that the </w:t>
      </w:r>
      <w:r w:rsidRPr="00946C95">
        <w:rPr>
          <w:rStyle w:val="Emphasis"/>
          <w:rFonts w:asciiTheme="majorHAnsi" w:hAnsiTheme="majorHAnsi" w:cstheme="majorHAnsi"/>
          <w:highlight w:val="green"/>
        </w:rPr>
        <w:t>unions are</w:t>
      </w:r>
      <w:r w:rsidRPr="00946C95">
        <w:rPr>
          <w:rStyle w:val="Emphasis"/>
          <w:rFonts w:asciiTheme="majorHAnsi" w:hAnsiTheme="majorHAnsi" w:cstheme="majorHAnsi"/>
        </w:rPr>
        <w:t xml:space="preserve"> an integral part of </w:t>
      </w:r>
      <w:r w:rsidRPr="00946C95">
        <w:rPr>
          <w:rStyle w:val="Emphasis"/>
          <w:rFonts w:asciiTheme="majorHAnsi" w:hAnsiTheme="majorHAnsi" w:cstheme="majorHAnsi"/>
          <w:highlight w:val="green"/>
        </w:rPr>
        <w:t>the capitalist system</w:t>
      </w:r>
      <w:r w:rsidRPr="00946C95">
        <w:rPr>
          <w:rStyle w:val="Emphasis"/>
          <w:rFonts w:asciiTheme="majorHAnsi" w:hAnsiTheme="majorHAnsi" w:cstheme="majorHAnsi"/>
        </w:rPr>
        <w:t xml:space="preserve">. </w:t>
      </w:r>
      <w:r w:rsidRPr="00946C95">
        <w:rPr>
          <w:rFonts w:asciiTheme="majorHAnsi" w:hAnsiTheme="majorHAnsi" w:cstheme="majorHAnsi"/>
          <w:sz w:val="16"/>
        </w:rPr>
        <w:t>Not just the corrupt ones and those with a heavy bureaucratic apparatus but also those who profess a belief in "grass roots democracy" or even in "revolution". The arguments given for that position have been mostly empirical.</w:t>
      </w:r>
      <w:r w:rsidRPr="00946C95">
        <w:rPr>
          <w:rStyle w:val="Emphasis"/>
          <w:rFonts w:asciiTheme="majorHAnsi" w:hAnsiTheme="majorHAnsi" w:cstheme="majorHAnsi"/>
        </w:rPr>
        <w:t xml:space="preserve"> Indeed, time and time again, the unions have screwed the workers, </w:t>
      </w:r>
      <w:proofErr w:type="gramStart"/>
      <w:r w:rsidRPr="00946C95">
        <w:rPr>
          <w:rStyle w:val="Emphasis"/>
          <w:rFonts w:asciiTheme="majorHAnsi" w:hAnsiTheme="majorHAnsi" w:cstheme="majorHAnsi"/>
        </w:rPr>
        <w:t>contained</w:t>
      </w:r>
      <w:proofErr w:type="gramEnd"/>
      <w:r w:rsidRPr="00946C95">
        <w:rPr>
          <w:rStyle w:val="Emphasis"/>
          <w:rFonts w:asciiTheme="majorHAnsi" w:hAnsiTheme="majorHAnsi" w:cstheme="majorHAnsi"/>
        </w:rPr>
        <w:t xml:space="preserve"> and defanged their struggle, have spread capitalist ideology in the working class and acted as capital's police on the shop floor. </w:t>
      </w:r>
      <w:r w:rsidRPr="00946C95">
        <w:rPr>
          <w:rFonts w:asciiTheme="majorHAnsi" w:hAnsiTheme="majorHAnsi" w:cstheme="majorHAnsi"/>
          <w:sz w:val="16"/>
        </w:rPr>
        <w:t xml:space="preserve">But empirical arguments are not enough. Indeed, </w:t>
      </w:r>
      <w:proofErr w:type="gramStart"/>
      <w:r w:rsidRPr="00946C95">
        <w:rPr>
          <w:rFonts w:asciiTheme="majorHAnsi" w:hAnsiTheme="majorHAnsi" w:cstheme="majorHAnsi"/>
          <w:sz w:val="16"/>
        </w:rPr>
        <w:t>on the basis of</w:t>
      </w:r>
      <w:proofErr w:type="gramEnd"/>
      <w:r w:rsidRPr="00946C95">
        <w:rPr>
          <w:rFonts w:asciiTheme="majorHAnsi" w:hAnsiTheme="majorHAnsi" w:cstheme="majorHAnsi"/>
          <w:sz w:val="16"/>
        </w:rPr>
        <w:t xml:space="preserve"> past experience alone, one could very well conclude that global revolution is impossible, as Paul wrote. </w:t>
      </w:r>
      <w:r w:rsidRPr="00946C95">
        <w:rPr>
          <w:rStyle w:val="Emphasis"/>
          <w:rFonts w:asciiTheme="majorHAnsi" w:hAnsiTheme="majorHAnsi" w:cstheme="majorHAnsi"/>
        </w:rPr>
        <w:t xml:space="preserve">Some have argued that it's the </w:t>
      </w:r>
      <w:r w:rsidRPr="00946C95">
        <w:rPr>
          <w:rStyle w:val="Emphasis"/>
          <w:rFonts w:asciiTheme="majorHAnsi" w:hAnsiTheme="majorHAnsi" w:cstheme="majorHAnsi"/>
          <w:highlight w:val="green"/>
        </w:rPr>
        <w:t>union's</w:t>
      </w:r>
      <w:r w:rsidRPr="00946C95">
        <w:rPr>
          <w:rStyle w:val="Emphasis"/>
          <w:rFonts w:asciiTheme="majorHAnsi" w:hAnsiTheme="majorHAnsi" w:cstheme="majorHAnsi"/>
        </w:rPr>
        <w:t xml:space="preserve"> function within the capitalist economy - to </w:t>
      </w:r>
      <w:r w:rsidRPr="00946C95">
        <w:rPr>
          <w:rStyle w:val="Emphasis"/>
          <w:rFonts w:asciiTheme="majorHAnsi" w:hAnsiTheme="majorHAnsi" w:cstheme="majorHAnsi"/>
          <w:highlight w:val="green"/>
        </w:rPr>
        <w:t xml:space="preserve">manage the sale of labor </w:t>
      </w:r>
      <w:r w:rsidRPr="00946C95">
        <w:rPr>
          <w:rStyle w:val="Emphasis"/>
          <w:rFonts w:asciiTheme="majorHAnsi" w:hAnsiTheme="majorHAnsi" w:cstheme="majorHAnsi"/>
        </w:rPr>
        <w:t xml:space="preserve">power- which inevitably </w:t>
      </w:r>
      <w:r w:rsidRPr="00946C95">
        <w:rPr>
          <w:rStyle w:val="Emphasis"/>
          <w:rFonts w:asciiTheme="majorHAnsi" w:hAnsiTheme="majorHAnsi" w:cstheme="majorHAnsi"/>
          <w:highlight w:val="green"/>
        </w:rPr>
        <w:t xml:space="preserve">ties </w:t>
      </w:r>
      <w:r w:rsidRPr="00946C95">
        <w:rPr>
          <w:rStyle w:val="Emphasis"/>
          <w:rFonts w:asciiTheme="majorHAnsi" w:hAnsiTheme="majorHAnsi" w:cstheme="majorHAnsi"/>
        </w:rPr>
        <w:t xml:space="preserve">it </w:t>
      </w:r>
      <w:r w:rsidRPr="00946C95">
        <w:rPr>
          <w:rStyle w:val="Emphasis"/>
          <w:rFonts w:asciiTheme="majorHAnsi" w:hAnsiTheme="majorHAnsi" w:cstheme="majorHAnsi"/>
          <w:highlight w:val="green"/>
        </w:rPr>
        <w:t>to the system and</w:t>
      </w:r>
      <w:r w:rsidRPr="00946C95">
        <w:rPr>
          <w:rStyle w:val="Emphasis"/>
          <w:rFonts w:asciiTheme="majorHAnsi" w:hAnsiTheme="majorHAnsi" w:cstheme="majorHAnsi"/>
        </w:rPr>
        <w:t xml:space="preserve"> hence </w:t>
      </w:r>
      <w:r w:rsidRPr="00946C95">
        <w:rPr>
          <w:rStyle w:val="Emphasis"/>
          <w:rFonts w:asciiTheme="majorHAnsi" w:hAnsiTheme="majorHAnsi" w:cstheme="majorHAnsi"/>
          <w:highlight w:val="green"/>
        </w:rPr>
        <w:t>opposes</w:t>
      </w:r>
      <w:r w:rsidRPr="00946C95">
        <w:rPr>
          <w:rStyle w:val="Emphasis"/>
          <w:rFonts w:asciiTheme="majorHAnsi" w:hAnsiTheme="majorHAnsi" w:cstheme="majorHAnsi"/>
        </w:rPr>
        <w:t xml:space="preserve"> it to </w:t>
      </w:r>
      <w:r w:rsidRPr="00946C95">
        <w:rPr>
          <w:rStyle w:val="Emphasis"/>
          <w:rFonts w:asciiTheme="majorHAnsi" w:hAnsiTheme="majorHAnsi" w:cstheme="majorHAnsi"/>
          <w:highlight w:val="green"/>
        </w:rPr>
        <w:t xml:space="preserve">the class </w:t>
      </w:r>
      <w:r w:rsidRPr="00946C95">
        <w:rPr>
          <w:rStyle w:val="Emphasis"/>
          <w:rFonts w:asciiTheme="majorHAnsi" w:hAnsiTheme="majorHAnsi" w:cstheme="majorHAnsi"/>
        </w:rPr>
        <w:t xml:space="preserve">whose fundamental interests are </w:t>
      </w:r>
      <w:proofErr w:type="spellStart"/>
      <w:r w:rsidRPr="00946C95">
        <w:rPr>
          <w:rStyle w:val="Emphasis"/>
          <w:rFonts w:asciiTheme="majorHAnsi" w:hAnsiTheme="majorHAnsi" w:cstheme="majorHAnsi"/>
        </w:rPr>
        <w:t>irreconciliable</w:t>
      </w:r>
      <w:proofErr w:type="spellEnd"/>
      <w:r w:rsidRPr="00946C95">
        <w:rPr>
          <w:rStyle w:val="Emphasis"/>
          <w:rFonts w:asciiTheme="majorHAnsi" w:hAnsiTheme="majorHAnsi" w:cstheme="majorHAnsi"/>
        </w:rPr>
        <w:t xml:space="preserve"> with those of that system. </w:t>
      </w:r>
      <w:r w:rsidRPr="00946C95">
        <w:rPr>
          <w:rFonts w:asciiTheme="majorHAnsi" w:hAnsiTheme="majorHAnsi" w:cstheme="majorHAnsi"/>
          <w:sz w:val="8"/>
          <w:szCs w:val="8"/>
        </w:rPr>
        <w:t xml:space="preserve">That is true but it's not sufficient either. One could argue that </w:t>
      </w:r>
      <w:proofErr w:type="gramStart"/>
      <w:r w:rsidRPr="00946C95">
        <w:rPr>
          <w:rFonts w:asciiTheme="majorHAnsi" w:hAnsiTheme="majorHAnsi" w:cstheme="majorHAnsi"/>
          <w:sz w:val="8"/>
          <w:szCs w:val="8"/>
        </w:rPr>
        <w:t>as long as</w:t>
      </w:r>
      <w:proofErr w:type="gramEnd"/>
      <w:r w:rsidRPr="00946C95">
        <w:rPr>
          <w:rFonts w:asciiTheme="majorHAnsi" w:hAnsiTheme="majorHAnsi" w:cstheme="majorHAnsi"/>
          <w:sz w:val="8"/>
          <w:szCs w:val="8"/>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w:t>
      </w:r>
      <w:r w:rsidRPr="00946C95">
        <w:rPr>
          <w:rFonts w:asciiTheme="majorHAnsi" w:hAnsiTheme="majorHAnsi" w:cstheme="majorHAnsi"/>
          <w:sz w:val="8"/>
          <w:szCs w:val="8"/>
        </w:rPr>
        <w:lastRenderedPageBreak/>
        <w:t xml:space="preserve">Party of Great Britain], that despite the empirical evidence and despite the integration of the unions in the structure of the capitalist economy, the existing unions are </w:t>
      </w:r>
      <w:proofErr w:type="gramStart"/>
      <w:r w:rsidRPr="00946C95">
        <w:rPr>
          <w:rFonts w:asciiTheme="majorHAnsi" w:hAnsiTheme="majorHAnsi" w:cstheme="majorHAnsi"/>
          <w:sz w:val="8"/>
          <w:szCs w:val="8"/>
        </w:rPr>
        <w:t>bad</w:t>
      </w:r>
      <w:proofErr w:type="gramEnd"/>
      <w:r w:rsidRPr="00946C95">
        <w:rPr>
          <w:rFonts w:asciiTheme="majorHAnsi" w:hAnsiTheme="majorHAnsi" w:cstheme="majorHAnsi"/>
          <w:sz w:val="8"/>
          <w:szCs w:val="8"/>
        </w:rPr>
        <w:t xml:space="preserve"> but unionism is good. Moreover, despite the widespread disillusion, many workers still see the unions as their (imperfect)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and sometimes the most combative workers are active in them. And sometimes capitalists fight the unions and try to get rid of them. When they attack a union and the workers </w:t>
      </w:r>
      <w:proofErr w:type="gramStart"/>
      <w:r w:rsidRPr="00946C95">
        <w:rPr>
          <w:rFonts w:asciiTheme="majorHAnsi" w:hAnsiTheme="majorHAnsi" w:cstheme="majorHAnsi"/>
          <w:sz w:val="8"/>
          <w:szCs w:val="8"/>
        </w:rPr>
        <w:t>rise up</w:t>
      </w:r>
      <w:proofErr w:type="gramEnd"/>
      <w:r w:rsidRPr="00946C95">
        <w:rPr>
          <w:rFonts w:asciiTheme="majorHAnsi" w:hAnsiTheme="majorHAnsi" w:cstheme="majorHAnsi"/>
          <w:sz w:val="8"/>
          <w:szCs w:val="8"/>
        </w:rPr>
        <w:t xml:space="preserve"> to defend "their" </w:t>
      </w:r>
      <w:proofErr w:type="spellStart"/>
      <w:r w:rsidRPr="00946C95">
        <w:rPr>
          <w:rFonts w:asciiTheme="majorHAnsi" w:hAnsiTheme="majorHAnsi" w:cstheme="majorHAnsi"/>
          <w:sz w:val="8"/>
          <w:szCs w:val="8"/>
        </w:rPr>
        <w:t>organisation</w:t>
      </w:r>
      <w:proofErr w:type="spellEnd"/>
      <w:r w:rsidRPr="00946C95">
        <w:rPr>
          <w:rFonts w:asciiTheme="majorHAnsi" w:hAnsiTheme="majorHAnsi" w:cstheme="majorHAnsi"/>
          <w:sz w:val="8"/>
          <w:szCs w:val="8"/>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946C95">
        <w:rPr>
          <w:rFonts w:asciiTheme="majorHAnsi" w:hAnsiTheme="majorHAnsi" w:cstheme="majorHAnsi"/>
          <w:sz w:val="8"/>
          <w:szCs w:val="8"/>
        </w:rPr>
        <w:t>organisation</w:t>
      </w:r>
      <w:proofErr w:type="spellEnd"/>
      <w:r w:rsidRPr="00946C95">
        <w:rPr>
          <w:rFonts w:asciiTheme="majorHAnsi" w:hAnsiTheme="majorHAnsi" w:cstheme="majorHAnsi"/>
          <w:sz w:val="8"/>
          <w:szCs w:val="8"/>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946C95">
        <w:rPr>
          <w:rFonts w:asciiTheme="majorHAnsi" w:hAnsiTheme="majorHAnsi" w:cstheme="majorHAnsi"/>
          <w:sz w:val="8"/>
          <w:szCs w:val="8"/>
        </w:rPr>
        <w:t>organised</w:t>
      </w:r>
      <w:proofErr w:type="spellEnd"/>
      <w:r w:rsidRPr="00946C95">
        <w:rPr>
          <w:rFonts w:asciiTheme="majorHAnsi" w:hAnsiTheme="majorHAnsi" w:cstheme="majorHAnsi"/>
          <w:sz w:val="8"/>
          <w:szCs w:val="8"/>
        </w:rPr>
        <w:t xml:space="preserve"> by the unions? To answer those and many other questions pertaining to the practical aspects of class struggle and the defense of workers' immediate interests, the question why unions are not just counter- revolutionary but against the working class in their daily practice, must be answered first. The answer is not that obvious. After all, it is a logical reaction of workers, who are utterly powerless as individuals towards their employers who seek to exploit them as much as possible, to band together in permanent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to defend the price of their labor power. The first unions were clearly created by the working class even though many did bear the corporatist imprints of the guilds (professional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from the pre-capitalist era). Their existence as permanent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w:t>
      </w:r>
      <w:proofErr w:type="gramStart"/>
      <w:r w:rsidRPr="00946C95">
        <w:rPr>
          <w:rFonts w:asciiTheme="majorHAnsi" w:hAnsiTheme="majorHAnsi" w:cstheme="majorHAnsi"/>
          <w:sz w:val="8"/>
          <w:szCs w:val="8"/>
        </w:rPr>
        <w:t>was</w:t>
      </w:r>
      <w:proofErr w:type="gramEnd"/>
      <w:r w:rsidRPr="00946C95">
        <w:rPr>
          <w:rFonts w:asciiTheme="majorHAnsi" w:hAnsiTheme="majorHAnsi" w:cstheme="majorHAnsi"/>
          <w:sz w:val="8"/>
          <w:szCs w:val="8"/>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946C95">
        <w:rPr>
          <w:rFonts w:asciiTheme="majorHAnsi" w:hAnsiTheme="majorHAnsi" w:cstheme="majorHAnsi"/>
          <w:sz w:val="8"/>
          <w:szCs w:val="8"/>
        </w:rPr>
        <w:t>etc</w:t>
      </w:r>
      <w:proofErr w:type="spellEnd"/>
      <w:r w:rsidRPr="00946C95">
        <w:rPr>
          <w:rFonts w:asciiTheme="majorHAnsi" w:hAnsiTheme="majorHAnsi" w:cstheme="majorHAnsi"/>
          <w:sz w:val="8"/>
          <w:szCs w:val="8"/>
        </w:rPr>
        <w:t xml:space="preserve">). Likewise, the growth of unions into bigger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operating on a national scale, reflected the need of workers to increase their power by extending their class solidarity. </w:t>
      </w:r>
      <w:proofErr w:type="gramStart"/>
      <w:r w:rsidRPr="00946C95">
        <w:rPr>
          <w:rFonts w:asciiTheme="majorHAnsi" w:hAnsiTheme="majorHAnsi" w:cstheme="majorHAnsi"/>
          <w:sz w:val="8"/>
          <w:szCs w:val="8"/>
        </w:rPr>
        <w:t>So</w:t>
      </w:r>
      <w:proofErr w:type="gramEnd"/>
      <w:r w:rsidRPr="00946C95">
        <w:rPr>
          <w:rFonts w:asciiTheme="majorHAnsi" w:hAnsiTheme="majorHAnsi" w:cstheme="majorHAnsi"/>
          <w:sz w:val="8"/>
          <w:szCs w:val="8"/>
        </w:rPr>
        <w:t xml:space="preserve"> the growth of the unions reflected and stimulated class consciousness. Capitalists feared and loathed them and fought them bitterly. Yet very soon, the permanency of these large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posed a problem. The class struggle goes through ups and clowns which reflect the contradictory tendencies to which the workers, as an exploited class, are subjected. The conditions of exploitation push the workers to fight collectively and thereby to assert itself as a class with interests separate and opposed to those of capital; but those same conditions also create competition among workers, </w:t>
      </w:r>
      <w:proofErr w:type="spellStart"/>
      <w:r w:rsidRPr="00946C95">
        <w:rPr>
          <w:rFonts w:asciiTheme="majorHAnsi" w:hAnsiTheme="majorHAnsi" w:cstheme="majorHAnsi"/>
          <w:sz w:val="8"/>
          <w:szCs w:val="8"/>
        </w:rPr>
        <w:t>atomisation</w:t>
      </w:r>
      <w:proofErr w:type="spellEnd"/>
      <w:r w:rsidRPr="00946C95">
        <w:rPr>
          <w:rFonts w:asciiTheme="majorHAnsi" w:hAnsiTheme="majorHAnsi" w:cstheme="majorHAnsi"/>
          <w:sz w:val="8"/>
          <w:szCs w:val="8"/>
        </w:rPr>
        <w:t xml:space="preserve">, alienation, passivity, receptiveness to the ideology of the dominant class. Those two tendencies do not neutralize each other but give the class struggle a very non-linear character, with sudden advances and retreats, moments of rising class consciousness and stretches of 'social peace', as one or the other of those tendencies dominate. During those periods of no collective struggle, when </w:t>
      </w:r>
      <w:proofErr w:type="spellStart"/>
      <w:r w:rsidRPr="00946C95">
        <w:rPr>
          <w:rFonts w:asciiTheme="majorHAnsi" w:hAnsiTheme="majorHAnsi" w:cstheme="majorHAnsi"/>
          <w:sz w:val="8"/>
          <w:szCs w:val="8"/>
        </w:rPr>
        <w:t>atomisation</w:t>
      </w:r>
      <w:proofErr w:type="spellEnd"/>
      <w:r w:rsidRPr="00946C95">
        <w:rPr>
          <w:rFonts w:asciiTheme="majorHAnsi" w:hAnsiTheme="majorHAnsi" w:cstheme="majorHAnsi"/>
          <w:sz w:val="8"/>
          <w:szCs w:val="8"/>
        </w:rPr>
        <w:t xml:space="preserve"> and alienation prevail, these big permanent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cannot express what isn't there, a class collectively fighting. It does not mean they immediately become </w:t>
      </w:r>
      <w:proofErr w:type="gramStart"/>
      <w:r w:rsidRPr="00946C95">
        <w:rPr>
          <w:rFonts w:asciiTheme="majorHAnsi" w:hAnsiTheme="majorHAnsi" w:cstheme="majorHAnsi"/>
          <w:sz w:val="8"/>
          <w:szCs w:val="8"/>
        </w:rPr>
        <w:t>bourgeois</w:t>
      </w:r>
      <w:proofErr w:type="gramEnd"/>
      <w:r w:rsidRPr="00946C95">
        <w:rPr>
          <w:rFonts w:asciiTheme="majorHAnsi" w:hAnsiTheme="majorHAnsi" w:cstheme="majorHAnsi"/>
          <w:sz w:val="8"/>
          <w:szCs w:val="8"/>
        </w:rPr>
        <w:t xml:space="preserve"> but they inevitably acquire an autonomy from the class they are supposed to represent. As autonomous institutions they inevitably develop hierarchical, authoritarian attitudes and relations and come to have interests which are distinct from those of the </w:t>
      </w:r>
      <w:proofErr w:type="gramStart"/>
      <w:r w:rsidRPr="00946C95">
        <w:rPr>
          <w:rFonts w:asciiTheme="majorHAnsi" w:hAnsiTheme="majorHAnsi" w:cstheme="majorHAnsi"/>
          <w:sz w:val="8"/>
          <w:szCs w:val="8"/>
        </w:rPr>
        <w:t>class as a whole</w:t>
      </w:r>
      <w:proofErr w:type="gramEnd"/>
      <w:r w:rsidRPr="00946C95">
        <w:rPr>
          <w:rFonts w:asciiTheme="majorHAnsi" w:hAnsiTheme="majorHAnsi" w:cstheme="majorHAnsi"/>
          <w:sz w:val="8"/>
          <w:szCs w:val="8"/>
        </w:rPr>
        <w:t xml:space="preserve">. </w:t>
      </w:r>
      <w:proofErr w:type="gramStart"/>
      <w:r w:rsidRPr="00946C95">
        <w:rPr>
          <w:rFonts w:asciiTheme="majorHAnsi" w:hAnsiTheme="majorHAnsi" w:cstheme="majorHAnsi"/>
          <w:sz w:val="8"/>
          <w:szCs w:val="8"/>
        </w:rPr>
        <w:t>Thus</w:t>
      </w:r>
      <w:proofErr w:type="gramEnd"/>
      <w:r w:rsidRPr="00946C95">
        <w:rPr>
          <w:rFonts w:asciiTheme="majorHAnsi" w:hAnsiTheme="majorHAnsi" w:cstheme="majorHAnsi"/>
          <w:sz w:val="8"/>
          <w:szCs w:val="8"/>
        </w:rPr>
        <w:t xml:space="preserve"> the source of conflict of interests between the working class and the unions is already potentially present in the permanence of unions as social institutions. 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946C95">
        <w:rPr>
          <w:rFonts w:asciiTheme="majorHAnsi" w:hAnsiTheme="majorHAnsi" w:cstheme="majorHAnsi"/>
          <w:sz w:val="8"/>
          <w:szCs w:val="8"/>
        </w:rPr>
        <w:t>as long as</w:t>
      </w:r>
      <w:proofErr w:type="gramEnd"/>
      <w:r w:rsidRPr="00946C95">
        <w:rPr>
          <w:rFonts w:asciiTheme="majorHAnsi" w:hAnsiTheme="majorHAnsi" w:cstheme="majorHAnsi"/>
          <w:sz w:val="8"/>
          <w:szCs w:val="8"/>
        </w:rPr>
        <w:t xml:space="preserve"> possible and keeping the wages as measly as possible. It </w:t>
      </w:r>
      <w:proofErr w:type="gramStart"/>
      <w:r w:rsidRPr="00946C95">
        <w:rPr>
          <w:rFonts w:asciiTheme="majorHAnsi" w:hAnsiTheme="majorHAnsi" w:cstheme="majorHAnsi"/>
          <w:sz w:val="8"/>
          <w:szCs w:val="8"/>
        </w:rPr>
        <w:t>look</w:t>
      </w:r>
      <w:proofErr w:type="gramEnd"/>
      <w:r w:rsidRPr="00946C95">
        <w:rPr>
          <w:rFonts w:asciiTheme="majorHAnsi" w:hAnsiTheme="majorHAnsi" w:cstheme="majorHAnsi"/>
          <w:sz w:val="8"/>
          <w:szCs w:val="8"/>
        </w:rPr>
        <w:t xml:space="preserve"> a long time for a specifically capitalist method of production (based on </w:t>
      </w:r>
      <w:proofErr w:type="spellStart"/>
      <w:r w:rsidRPr="00946C95">
        <w:rPr>
          <w:rFonts w:asciiTheme="majorHAnsi" w:hAnsiTheme="majorHAnsi" w:cstheme="majorHAnsi"/>
          <w:sz w:val="8"/>
          <w:szCs w:val="8"/>
        </w:rPr>
        <w:t>machinism</w:t>
      </w:r>
      <w:proofErr w:type="spellEnd"/>
      <w:r w:rsidRPr="00946C95">
        <w:rPr>
          <w:rFonts w:asciiTheme="majorHAnsi" w:hAnsiTheme="majorHAnsi" w:cstheme="majorHAnsi"/>
          <w:sz w:val="8"/>
          <w:szCs w:val="8"/>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946C95">
        <w:rPr>
          <w:rFonts w:asciiTheme="majorHAnsi" w:hAnsiTheme="majorHAnsi" w:cstheme="majorHAnsi"/>
          <w:sz w:val="8"/>
          <w:szCs w:val="8"/>
        </w:rPr>
        <w:t>media</w:t>
      </w:r>
      <w:proofErr w:type="gramEnd"/>
      <w:r w:rsidRPr="00946C95">
        <w:rPr>
          <w:rFonts w:asciiTheme="majorHAnsi" w:hAnsiTheme="majorHAnsi" w:cstheme="majorHAnsi"/>
          <w:sz w:val="8"/>
          <w:szCs w:val="8"/>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of the fledging working class too could maintain a relative autonomy. Unions were not the only permanent workers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that flourished in that space: there were workers' cooperatives, mutual aid societies, political mass parties, cultural </w:t>
      </w:r>
      <w:proofErr w:type="spellStart"/>
      <w:r w:rsidRPr="00946C95">
        <w:rPr>
          <w:rFonts w:asciiTheme="majorHAnsi" w:hAnsiTheme="majorHAnsi" w:cstheme="majorHAnsi"/>
          <w:sz w:val="8"/>
          <w:szCs w:val="8"/>
        </w:rPr>
        <w:t>organisations</w:t>
      </w:r>
      <w:proofErr w:type="spellEnd"/>
      <w:r w:rsidRPr="00946C95">
        <w:rPr>
          <w:rFonts w:asciiTheme="majorHAnsi" w:hAnsiTheme="majorHAnsi" w:cstheme="majorHAnsi"/>
          <w:sz w:val="8"/>
          <w:szCs w:val="8"/>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means to organically integrate them; the unions were still by and large standing outside the state. As the real domination of capital progressed and the complexity, technification and interwovenness of the capitalist economy developed, the state gradually fused with the economy and its tentacles spread over civil society. It's striking how this transformation of the economy and the integration of the unions into the structure of capitalist society went hand in hand, </w:t>
      </w:r>
      <w:proofErr w:type="gramStart"/>
      <w:r w:rsidRPr="00946C95">
        <w:rPr>
          <w:rFonts w:asciiTheme="majorHAnsi" w:hAnsiTheme="majorHAnsi" w:cstheme="majorHAnsi"/>
          <w:sz w:val="8"/>
          <w:szCs w:val="8"/>
        </w:rPr>
        <w:t>in particular towards</w:t>
      </w:r>
      <w:proofErr w:type="gramEnd"/>
      <w:r w:rsidRPr="00946C95">
        <w:rPr>
          <w:rFonts w:asciiTheme="majorHAnsi" w:hAnsiTheme="majorHAnsi" w:cstheme="majorHAnsi"/>
          <w:sz w:val="8"/>
          <w:szCs w:val="8"/>
        </w:rPr>
        <w:t xml:space="preserve"> the end of the 19th and the beginning of the 20th century. 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946C95">
        <w:rPr>
          <w:rFonts w:asciiTheme="majorHAnsi" w:hAnsiTheme="majorHAnsi" w:cstheme="majorHAnsi"/>
          <w:sz w:val="8"/>
          <w:szCs w:val="8"/>
        </w:rPr>
        <w:t>slaughtered</w:t>
      </w:r>
      <w:proofErr w:type="gramEnd"/>
      <w:r w:rsidRPr="00946C95">
        <w:rPr>
          <w:rFonts w:asciiTheme="majorHAnsi" w:hAnsiTheme="majorHAnsi" w:cstheme="majorHAnsi"/>
          <w:sz w:val="8"/>
          <w:szCs w:val="8"/>
        </w:rPr>
        <w:t xml:space="preserve"> and it happened with the active collaboration of the unions. This epochal event </w:t>
      </w:r>
      <w:proofErr w:type="spellStart"/>
      <w:r w:rsidRPr="00946C95">
        <w:rPr>
          <w:rFonts w:asciiTheme="majorHAnsi" w:hAnsiTheme="majorHAnsi" w:cstheme="majorHAnsi"/>
          <w:sz w:val="8"/>
          <w:szCs w:val="8"/>
        </w:rPr>
        <w:t>signalled</w:t>
      </w:r>
      <w:proofErr w:type="spellEnd"/>
      <w:r w:rsidRPr="00946C95">
        <w:rPr>
          <w:rFonts w:asciiTheme="majorHAnsi" w:hAnsiTheme="majorHAnsi" w:cstheme="majorHAnsi"/>
          <w:sz w:val="8"/>
          <w:szCs w:val="8"/>
        </w:rPr>
        <w:t xml:space="preserve"> a new paradigm in which both crisis and war meant something different than before: they became both catastrophic and global in nature as well as essential to the continuation of capitalist accumulation. Today more than ever, there cannot exist any large permanent institution outside of the fabric of capital. That is true not just for unions but also for churches, political parties, cultural institutions and so on.</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 xml:space="preserve">The market </w:t>
      </w:r>
      <w:r w:rsidRPr="00946C95">
        <w:rPr>
          <w:rStyle w:val="Emphasis"/>
          <w:rFonts w:asciiTheme="majorHAnsi" w:hAnsiTheme="majorHAnsi" w:cstheme="majorHAnsi"/>
        </w:rPr>
        <w:t xml:space="preserve">either </w:t>
      </w:r>
      <w:r w:rsidRPr="00946C95">
        <w:rPr>
          <w:rStyle w:val="Emphasis"/>
          <w:rFonts w:asciiTheme="majorHAnsi" w:hAnsiTheme="majorHAnsi" w:cstheme="majorHAnsi"/>
          <w:highlight w:val="green"/>
        </w:rPr>
        <w:t>absorbs them</w:t>
      </w:r>
      <w:r w:rsidRPr="00946C95">
        <w:rPr>
          <w:rStyle w:val="Emphasis"/>
          <w:rFonts w:asciiTheme="majorHAnsi" w:hAnsiTheme="majorHAnsi" w:cstheme="majorHAnsi"/>
        </w:rPr>
        <w:t xml:space="preserve">, accords them a specialized function within its overall operating structure, a niche </w:t>
      </w:r>
      <w:r w:rsidRPr="00946C95">
        <w:rPr>
          <w:rStyle w:val="Emphasis"/>
          <w:rFonts w:asciiTheme="majorHAnsi" w:hAnsiTheme="majorHAnsi" w:cstheme="majorHAnsi"/>
          <w:highlight w:val="green"/>
        </w:rPr>
        <w:t>according to</w:t>
      </w:r>
      <w:r w:rsidRPr="00946C95">
        <w:rPr>
          <w:rStyle w:val="Emphasis"/>
          <w:rFonts w:asciiTheme="majorHAnsi" w:hAnsiTheme="majorHAnsi" w:cstheme="majorHAnsi"/>
        </w:rPr>
        <w:t xml:space="preserve"> what they can do for </w:t>
      </w:r>
      <w:r w:rsidRPr="00946C95">
        <w:rPr>
          <w:rStyle w:val="Emphasis"/>
          <w:rFonts w:asciiTheme="majorHAnsi" w:hAnsiTheme="majorHAnsi" w:cstheme="majorHAnsi"/>
          <w:highlight w:val="green"/>
        </w:rPr>
        <w:t xml:space="preserve">the </w:t>
      </w:r>
      <w:proofErr w:type="spellStart"/>
      <w:r w:rsidRPr="00946C95">
        <w:rPr>
          <w:rStyle w:val="Emphasis"/>
          <w:rFonts w:asciiTheme="majorHAnsi" w:hAnsiTheme="majorHAnsi" w:cstheme="majorHAnsi"/>
          <w:highlight w:val="green"/>
        </w:rPr>
        <w:t>valorisation</w:t>
      </w:r>
      <w:proofErr w:type="spellEnd"/>
      <w:r w:rsidRPr="00946C95">
        <w:rPr>
          <w:rStyle w:val="Emphasis"/>
          <w:rFonts w:asciiTheme="majorHAnsi" w:hAnsiTheme="majorHAnsi" w:cstheme="majorHAnsi"/>
          <w:highlight w:val="green"/>
        </w:rPr>
        <w:t xml:space="preserve"> of capital, or marginalizes them</w:t>
      </w:r>
      <w:r w:rsidRPr="00946C95">
        <w:rPr>
          <w:rStyle w:val="Emphasis"/>
          <w:rFonts w:asciiTheme="majorHAnsi" w:hAnsiTheme="majorHAnsi" w:cstheme="majorHAnsi"/>
        </w:rPr>
        <w:t xml:space="preserve">, makes them disappear. When </w:t>
      </w:r>
      <w:r w:rsidRPr="00946C95">
        <w:rPr>
          <w:rStyle w:val="Emphasis"/>
          <w:rFonts w:asciiTheme="majorHAnsi" w:hAnsiTheme="majorHAnsi" w:cstheme="majorHAnsi"/>
          <w:highlight w:val="green"/>
        </w:rPr>
        <w:t>the</w:t>
      </w:r>
      <w:r w:rsidRPr="00946C95">
        <w:rPr>
          <w:rStyle w:val="Emphasis"/>
          <w:rFonts w:asciiTheme="majorHAnsi" w:hAnsiTheme="majorHAnsi" w:cstheme="majorHAnsi"/>
        </w:rPr>
        <w:t xml:space="preserve"> class </w:t>
      </w:r>
      <w:r w:rsidRPr="00946C95">
        <w:rPr>
          <w:rStyle w:val="Emphasis"/>
          <w:rFonts w:asciiTheme="majorHAnsi" w:hAnsiTheme="majorHAnsi" w:cstheme="majorHAnsi"/>
          <w:highlight w:val="green"/>
        </w:rPr>
        <w:t xml:space="preserve">struggle heats </w:t>
      </w:r>
      <w:proofErr w:type="gramStart"/>
      <w:r w:rsidRPr="00946C95">
        <w:rPr>
          <w:rStyle w:val="Emphasis"/>
          <w:rFonts w:asciiTheme="majorHAnsi" w:hAnsiTheme="majorHAnsi" w:cstheme="majorHAnsi"/>
          <w:highlight w:val="green"/>
        </w:rPr>
        <w:t>up</w:t>
      </w:r>
      <w:r w:rsidRPr="00946C95">
        <w:rPr>
          <w:rStyle w:val="Emphasis"/>
          <w:rFonts w:asciiTheme="majorHAnsi" w:hAnsiTheme="majorHAnsi" w:cstheme="majorHAnsi"/>
        </w:rPr>
        <w:t xml:space="preserve"> ,</w:t>
      </w:r>
      <w:proofErr w:type="gramEnd"/>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the market shifts</w:t>
      </w:r>
      <w:r w:rsidRPr="00946C95">
        <w:rPr>
          <w:rStyle w:val="Emphasis"/>
          <w:rFonts w:asciiTheme="majorHAnsi" w:hAnsiTheme="majorHAnsi" w:cstheme="majorHAnsi"/>
        </w:rPr>
        <w:t xml:space="preserve">, </w:t>
      </w:r>
      <w:r w:rsidRPr="00946C95">
        <w:rPr>
          <w:rFonts w:asciiTheme="majorHAnsi" w:hAnsiTheme="majorHAnsi" w:cstheme="majorHAnsi"/>
          <w:sz w:val="16"/>
        </w:rPr>
        <w:t xml:space="preserve">a demand is created for a company of management of 'human resources' that has a more radical market image, which is quickly filled, either by a new union or by a </w:t>
      </w:r>
      <w:proofErr w:type="spellStart"/>
      <w:r w:rsidRPr="00946C95">
        <w:rPr>
          <w:rFonts w:asciiTheme="majorHAnsi" w:hAnsiTheme="majorHAnsi" w:cstheme="majorHAnsi"/>
          <w:sz w:val="16"/>
        </w:rPr>
        <w:t>radicalisation</w:t>
      </w:r>
      <w:proofErr w:type="spellEnd"/>
      <w:r w:rsidRPr="00946C95">
        <w:rPr>
          <w:rFonts w:asciiTheme="majorHAnsi" w:hAnsiTheme="majorHAnsi" w:cstheme="majorHAnsi"/>
          <w:sz w:val="16"/>
        </w:rPr>
        <w:t xml:space="preserve"> of the existing ones.</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Neither represents a gain for the</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working class</w:t>
      </w:r>
      <w:r w:rsidRPr="00946C95">
        <w:rPr>
          <w:rStyle w:val="Emphasis"/>
          <w:rFonts w:asciiTheme="majorHAnsi" w:hAnsiTheme="majorHAnsi" w:cstheme="majorHAnsi"/>
        </w:rPr>
        <w:t xml:space="preserve">. </w:t>
      </w:r>
      <w:r w:rsidRPr="00946C95">
        <w:rPr>
          <w:rFonts w:asciiTheme="majorHAnsi" w:hAnsiTheme="majorHAnsi" w:cstheme="majorHAnsi"/>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946C95">
        <w:rPr>
          <w:rStyle w:val="Emphasis"/>
          <w:rFonts w:asciiTheme="majorHAnsi" w:hAnsiTheme="majorHAnsi" w:cstheme="majorHAnsi"/>
        </w:rPr>
        <w:t xml:space="preserve"> the working class will have to take on the entire capitalist machinery, including the unions. </w:t>
      </w:r>
      <w:r w:rsidRPr="00946C95">
        <w:rPr>
          <w:rFonts w:asciiTheme="majorHAnsi" w:hAnsiTheme="majorHAnsi" w:cstheme="majorHAnsi"/>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946C95">
        <w:rPr>
          <w:rFonts w:asciiTheme="majorHAnsi" w:hAnsiTheme="majorHAnsi" w:cstheme="majorHAnsi"/>
          <w:sz w:val="16"/>
        </w:rPr>
        <w:t>labor day</w:t>
      </w:r>
      <w:proofErr w:type="gramEnd"/>
      <w:r w:rsidRPr="00946C95">
        <w:rPr>
          <w:rFonts w:asciiTheme="majorHAnsi" w:hAnsiTheme="majorHAnsi" w:cstheme="majorHAnsi"/>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946C95">
        <w:rPr>
          <w:rFonts w:asciiTheme="majorHAnsi" w:hAnsiTheme="majorHAnsi" w:cstheme="majorHAnsi"/>
          <w:sz w:val="16"/>
        </w:rPr>
        <w:t>specialisation</w:t>
      </w:r>
      <w:proofErr w:type="spellEnd"/>
      <w:r w:rsidRPr="00946C95">
        <w:rPr>
          <w:rFonts w:asciiTheme="majorHAnsi" w:hAnsiTheme="majorHAnsi" w:cstheme="majorHAnsi"/>
          <w:sz w:val="16"/>
        </w:rPr>
        <w:t xml:space="preserve"> and thus interdependency, became more vulnerable to interruptions, to class struggle. That was a powerful incentive, especially in the post-</w:t>
      </w:r>
      <w:proofErr w:type="gramStart"/>
      <w:r w:rsidRPr="00946C95">
        <w:rPr>
          <w:rFonts w:asciiTheme="majorHAnsi" w:hAnsiTheme="majorHAnsi" w:cstheme="majorHAnsi"/>
          <w:sz w:val="16"/>
        </w:rPr>
        <w:t>world war</w:t>
      </w:r>
      <w:proofErr w:type="gramEnd"/>
      <w:r w:rsidRPr="00946C95">
        <w:rPr>
          <w:rFonts w:asciiTheme="majorHAnsi" w:hAnsiTheme="majorHAnsi" w:cstheme="majorHAnsi"/>
          <w:sz w:val="16"/>
        </w:rPr>
        <w:t xml:space="preserve"> two period, to grant better wages and to give the unions a bigger say in the management of the economy. The unions have their own </w:t>
      </w:r>
      <w:proofErr w:type="gramStart"/>
      <w:r w:rsidRPr="00946C95">
        <w:rPr>
          <w:rFonts w:asciiTheme="majorHAnsi" w:hAnsiTheme="majorHAnsi" w:cstheme="majorHAnsi"/>
          <w:sz w:val="16"/>
        </w:rPr>
        <w:t>particular interests</w:t>
      </w:r>
      <w:proofErr w:type="gramEnd"/>
      <w:r w:rsidRPr="00946C95">
        <w:rPr>
          <w:rFonts w:asciiTheme="majorHAnsi" w:hAnsiTheme="majorHAnsi" w:cstheme="majorHAnsi"/>
          <w:sz w:val="16"/>
        </w:rPr>
        <w:t xml:space="preserve">. As companies that manage the sale and the smooth exploitation of variable capital, they compete among themselves and have a market image to defend, both in regard to the workers the y </w:t>
      </w:r>
      <w:proofErr w:type="gramStart"/>
      <w:r w:rsidRPr="00946C95">
        <w:rPr>
          <w:rFonts w:asciiTheme="majorHAnsi" w:hAnsiTheme="majorHAnsi" w:cstheme="majorHAnsi"/>
          <w:sz w:val="16"/>
        </w:rPr>
        <w:t>seek</w:t>
      </w:r>
      <w:proofErr w:type="gramEnd"/>
      <w:r w:rsidRPr="00946C95">
        <w:rPr>
          <w:rFonts w:asciiTheme="majorHAnsi" w:hAnsiTheme="majorHAnsi" w:cstheme="majorHAnsi"/>
          <w:sz w:val="16"/>
        </w:rPr>
        <w:t xml:space="preserve"> to represent and in regard to the enterprises with whom they seek to negotiate. Their credibility is their most </w:t>
      </w:r>
      <w:proofErr w:type="gramStart"/>
      <w:r w:rsidRPr="00946C95">
        <w:rPr>
          <w:rFonts w:asciiTheme="majorHAnsi" w:hAnsiTheme="majorHAnsi" w:cstheme="majorHAnsi"/>
          <w:sz w:val="16"/>
        </w:rPr>
        <w:t>valuable asset</w:t>
      </w:r>
      <w:proofErr w:type="gramEnd"/>
      <w:r w:rsidRPr="00946C95">
        <w:rPr>
          <w:rFonts w:asciiTheme="majorHAnsi" w:hAnsiTheme="majorHAnsi" w:cstheme="majorHAnsi"/>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946C95">
        <w:rPr>
          <w:rFonts w:asciiTheme="majorHAnsi" w:hAnsiTheme="majorHAnsi" w:cstheme="majorHAnsi"/>
          <w:sz w:val="16"/>
        </w:rPr>
        <w:t>have to</w:t>
      </w:r>
      <w:proofErr w:type="gramEnd"/>
      <w:r w:rsidRPr="00946C95">
        <w:rPr>
          <w:rFonts w:asciiTheme="majorHAnsi" w:hAnsiTheme="majorHAnsi" w:cstheme="majorHAnsi"/>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946C95">
        <w:rPr>
          <w:rStyle w:val="Emphasis"/>
          <w:rFonts w:asciiTheme="majorHAnsi" w:hAnsiTheme="majorHAnsi" w:cstheme="majorHAnsi"/>
        </w:rPr>
        <w:t xml:space="preserve"> The </w:t>
      </w:r>
      <w:r w:rsidRPr="00946C95">
        <w:rPr>
          <w:rStyle w:val="Emphasis"/>
          <w:rFonts w:asciiTheme="majorHAnsi" w:hAnsiTheme="majorHAnsi" w:cstheme="majorHAnsi"/>
          <w:highlight w:val="green"/>
        </w:rPr>
        <w:t>'post-Fordism' in which it resulted, with</w:t>
      </w:r>
      <w:r w:rsidRPr="00946C95">
        <w:rPr>
          <w:rStyle w:val="Emphasis"/>
          <w:rFonts w:asciiTheme="majorHAnsi" w:hAnsiTheme="majorHAnsi" w:cstheme="majorHAnsi"/>
        </w:rPr>
        <w:t xml:space="preserve"> its increased </w:t>
      </w:r>
      <w:r w:rsidRPr="00946C95">
        <w:rPr>
          <w:rStyle w:val="Emphasis"/>
          <w:rFonts w:asciiTheme="majorHAnsi" w:hAnsiTheme="majorHAnsi" w:cstheme="majorHAnsi"/>
          <w:highlight w:val="green"/>
        </w:rPr>
        <w:t>automation</w:t>
      </w:r>
      <w:r w:rsidRPr="00946C95">
        <w:rPr>
          <w:rStyle w:val="Emphasis"/>
          <w:rFonts w:asciiTheme="majorHAnsi" w:hAnsiTheme="majorHAnsi" w:cstheme="majorHAnsi"/>
        </w:rPr>
        <w:t xml:space="preserve">, the computerization of labor, the </w:t>
      </w:r>
      <w:proofErr w:type="spellStart"/>
      <w:r w:rsidRPr="00946C95">
        <w:rPr>
          <w:rStyle w:val="Emphasis"/>
          <w:rFonts w:asciiTheme="majorHAnsi" w:hAnsiTheme="majorHAnsi" w:cstheme="majorHAnsi"/>
          <w:highlight w:val="green"/>
        </w:rPr>
        <w:t>decentralisation</w:t>
      </w:r>
      <w:proofErr w:type="spellEnd"/>
      <w:r w:rsidRPr="00946C95">
        <w:rPr>
          <w:rStyle w:val="Emphasis"/>
          <w:rFonts w:asciiTheme="majorHAnsi" w:hAnsiTheme="majorHAnsi" w:cstheme="majorHAnsi"/>
        </w:rPr>
        <w:t xml:space="preserve"> of production, the explosion of </w:t>
      </w:r>
      <w:r w:rsidRPr="00946C95">
        <w:rPr>
          <w:rStyle w:val="Emphasis"/>
          <w:rFonts w:asciiTheme="majorHAnsi" w:hAnsiTheme="majorHAnsi" w:cstheme="majorHAnsi"/>
          <w:highlight w:val="green"/>
        </w:rPr>
        <w:t>outsourcing</w:t>
      </w:r>
      <w:r w:rsidRPr="00946C95">
        <w:rPr>
          <w:rStyle w:val="Emphasis"/>
          <w:rFonts w:asciiTheme="majorHAnsi" w:hAnsiTheme="majorHAnsi" w:cstheme="majorHAnsi"/>
        </w:rPr>
        <w:t xml:space="preserve">, subcontracting and temp work, the increased mobility of capital (vastly expanding the use layoffs and closings, and the threat thereof, as social weapons) </w:t>
      </w:r>
      <w:r w:rsidRPr="00946C95">
        <w:rPr>
          <w:rStyle w:val="Emphasis"/>
          <w:rFonts w:asciiTheme="majorHAnsi" w:hAnsiTheme="majorHAnsi" w:cstheme="majorHAnsi"/>
          <w:highlight w:val="green"/>
        </w:rPr>
        <w:t>decreased</w:t>
      </w:r>
      <w:r w:rsidRPr="00946C95">
        <w:rPr>
          <w:rStyle w:val="Emphasis"/>
          <w:rFonts w:asciiTheme="majorHAnsi" w:hAnsiTheme="majorHAnsi" w:cstheme="majorHAnsi"/>
        </w:rPr>
        <w:t xml:space="preserve"> the </w:t>
      </w:r>
      <w:r w:rsidRPr="00946C95">
        <w:rPr>
          <w:rStyle w:val="Emphasis"/>
          <w:rFonts w:asciiTheme="majorHAnsi" w:hAnsiTheme="majorHAnsi" w:cstheme="majorHAnsi"/>
          <w:highlight w:val="green"/>
        </w:rPr>
        <w:t xml:space="preserve">vulnerability </w:t>
      </w:r>
      <w:r w:rsidRPr="00946C95">
        <w:rPr>
          <w:rStyle w:val="Emphasis"/>
          <w:rFonts w:asciiTheme="majorHAnsi" w:hAnsiTheme="majorHAnsi" w:cstheme="majorHAnsi"/>
        </w:rPr>
        <w:t xml:space="preserve">of production </w:t>
      </w:r>
      <w:r w:rsidRPr="00946C95">
        <w:rPr>
          <w:rStyle w:val="Emphasis"/>
          <w:rFonts w:asciiTheme="majorHAnsi" w:hAnsiTheme="majorHAnsi" w:cstheme="majorHAnsi"/>
          <w:highlight w:val="green"/>
        </w:rPr>
        <w:t>to industrial action</w:t>
      </w:r>
      <w:r w:rsidRPr="00946C95">
        <w:rPr>
          <w:rStyle w:val="Emphasis"/>
          <w:rFonts w:asciiTheme="majorHAnsi" w:hAnsiTheme="majorHAnsi" w:cstheme="majorHAnsi"/>
        </w:rPr>
        <w:t xml:space="preserve"> considerably. By decreasing that vulnerability, capital also decreased its dependence on the unions. </w:t>
      </w:r>
      <w:r w:rsidRPr="00946C95">
        <w:rPr>
          <w:rFonts w:asciiTheme="majorHAnsi" w:hAnsiTheme="majorHAnsi" w:cstheme="majorHAnsi"/>
          <w:sz w:val="16"/>
        </w:rPr>
        <w:t xml:space="preserve">This allowed for more anti-unionism among </w:t>
      </w:r>
      <w:proofErr w:type="gramStart"/>
      <w:r w:rsidRPr="00946C95">
        <w:rPr>
          <w:rFonts w:asciiTheme="majorHAnsi" w:hAnsiTheme="majorHAnsi" w:cstheme="majorHAnsi"/>
          <w:sz w:val="16"/>
        </w:rPr>
        <w:t>capitalists, and</w:t>
      </w:r>
      <w:proofErr w:type="gramEnd"/>
      <w:r w:rsidRPr="00946C95">
        <w:rPr>
          <w:rFonts w:asciiTheme="majorHAnsi" w:hAnsiTheme="majorHAnsi" w:cstheme="majorHAnsi"/>
          <w:sz w:val="16"/>
        </w:rPr>
        <w:t xml:space="preserve"> led to a marked increase of 'union-busting'. But this also helped the unions to shore up. their credibility in the eyes of the workers somewhat, because the enemy of your enemy can seem to be your friend.</w:t>
      </w:r>
      <w:r w:rsidRPr="00946C95">
        <w:rPr>
          <w:rStyle w:val="Emphasis"/>
          <w:rFonts w:asciiTheme="majorHAnsi" w:hAnsiTheme="majorHAnsi" w:cstheme="majorHAnsi"/>
        </w:rPr>
        <w:t xml:space="preserve"> </w:t>
      </w:r>
      <w:r w:rsidRPr="00946C95">
        <w:rPr>
          <w:rFonts w:asciiTheme="majorHAnsi" w:hAnsiTheme="majorHAnsi" w:cstheme="majorHAnsi"/>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946C95">
        <w:rPr>
          <w:rStyle w:val="Emphasis"/>
          <w:rFonts w:asciiTheme="majorHAnsi" w:hAnsiTheme="majorHAnsi" w:cstheme="majorHAnsi"/>
        </w:rPr>
        <w:t xml:space="preserve"> of which they are a part, was going, their </w:t>
      </w:r>
      <w:r w:rsidRPr="00946C95">
        <w:rPr>
          <w:rStyle w:val="Emphasis"/>
          <w:rFonts w:asciiTheme="majorHAnsi" w:hAnsiTheme="majorHAnsi" w:cstheme="majorHAnsi"/>
          <w:highlight w:val="green"/>
        </w:rPr>
        <w:t>resistance</w:t>
      </w:r>
      <w:r w:rsidRPr="00946C95">
        <w:rPr>
          <w:rStyle w:val="Emphasis"/>
          <w:rFonts w:asciiTheme="majorHAnsi" w:hAnsiTheme="majorHAnsi" w:cstheme="majorHAnsi"/>
        </w:rPr>
        <w:t xml:space="preserve"> was </w:t>
      </w:r>
      <w:r w:rsidRPr="00946C95">
        <w:rPr>
          <w:rStyle w:val="Emphasis"/>
          <w:rFonts w:asciiTheme="majorHAnsi" w:hAnsiTheme="majorHAnsi" w:cstheme="majorHAnsi"/>
          <w:highlight w:val="green"/>
        </w:rPr>
        <w:t>doomed to be ineffective</w:t>
      </w:r>
      <w:r w:rsidRPr="00946C95">
        <w:rPr>
          <w:rStyle w:val="Emphasis"/>
          <w:rFonts w:asciiTheme="majorHAnsi" w:hAnsiTheme="majorHAnsi" w:cstheme="majorHAnsi"/>
        </w:rPr>
        <w:t xml:space="preserve">. </w:t>
      </w:r>
      <w:r w:rsidRPr="00946C95">
        <w:rPr>
          <w:rFonts w:asciiTheme="majorHAnsi" w:hAnsiTheme="majorHAnsi" w:cstheme="majorHAnsi"/>
          <w:sz w:val="16"/>
        </w:rPr>
        <w:t>The alternative of the unions to this trend is conservative, to resist changes in capitalism.</w:t>
      </w:r>
      <w:r w:rsidRPr="00946C95">
        <w:rPr>
          <w:rStyle w:val="Emphasis"/>
          <w:rFonts w:asciiTheme="majorHAnsi" w:hAnsiTheme="majorHAnsi" w:cstheme="majorHAnsi"/>
        </w:rPr>
        <w:t xml:space="preserve"> As this is impossible, they end up almost invariably </w:t>
      </w:r>
      <w:r w:rsidRPr="00946C95">
        <w:rPr>
          <w:rStyle w:val="Emphasis"/>
          <w:rFonts w:asciiTheme="majorHAnsi" w:hAnsiTheme="majorHAnsi" w:cstheme="majorHAnsi"/>
          <w:highlight w:val="green"/>
        </w:rPr>
        <w:t xml:space="preserve">defending 'capitalism lite', </w:t>
      </w:r>
      <w:r w:rsidRPr="00946C95">
        <w:rPr>
          <w:rStyle w:val="Emphasis"/>
          <w:rFonts w:asciiTheme="majorHAnsi" w:hAnsiTheme="majorHAnsi" w:cstheme="majorHAnsi"/>
        </w:rPr>
        <w:t xml:space="preserve">layouts, but </w:t>
      </w:r>
      <w:r w:rsidRPr="00946C95">
        <w:rPr>
          <w:rStyle w:val="Emphasis"/>
          <w:rFonts w:asciiTheme="majorHAnsi" w:hAnsiTheme="majorHAnsi" w:cstheme="majorHAnsi"/>
          <w:highlight w:val="green"/>
        </w:rPr>
        <w:t>less layoffs</w:t>
      </w:r>
      <w:r w:rsidRPr="00946C95">
        <w:rPr>
          <w:rStyle w:val="Emphasis"/>
          <w:rFonts w:asciiTheme="majorHAnsi" w:hAnsiTheme="majorHAnsi" w:cstheme="majorHAnsi"/>
        </w:rPr>
        <w:t xml:space="preserve"> than the bosses are demanding, </w:t>
      </w:r>
      <w:r w:rsidRPr="00946C95">
        <w:rPr>
          <w:rStyle w:val="Emphasis"/>
          <w:rFonts w:asciiTheme="majorHAnsi" w:hAnsiTheme="majorHAnsi" w:cstheme="majorHAnsi"/>
          <w:highlight w:val="green"/>
        </w:rPr>
        <w:t>wage cuts</w:t>
      </w:r>
      <w:r w:rsidRPr="00946C95">
        <w:rPr>
          <w:rStyle w:val="Emphasis"/>
          <w:rFonts w:asciiTheme="majorHAnsi" w:hAnsiTheme="majorHAnsi" w:cstheme="majorHAnsi"/>
        </w:rPr>
        <w:t xml:space="preserve">, but </w:t>
      </w:r>
      <w:r w:rsidRPr="00946C95">
        <w:rPr>
          <w:rStyle w:val="Emphasis"/>
          <w:rFonts w:asciiTheme="majorHAnsi" w:hAnsiTheme="majorHAnsi" w:cstheme="majorHAnsi"/>
          <w:highlight w:val="green"/>
        </w:rPr>
        <w:t>with a percent</w:t>
      </w:r>
      <w:r w:rsidRPr="00946C95">
        <w:rPr>
          <w:rStyle w:val="Emphasis"/>
          <w:rFonts w:asciiTheme="majorHAnsi" w:hAnsiTheme="majorHAnsi" w:cstheme="majorHAnsi"/>
        </w:rPr>
        <w:t xml:space="preserve">age and a half </w:t>
      </w:r>
      <w:r w:rsidRPr="00946C95">
        <w:rPr>
          <w:rStyle w:val="Emphasis"/>
          <w:rFonts w:asciiTheme="majorHAnsi" w:hAnsiTheme="majorHAnsi" w:cstheme="majorHAnsi"/>
          <w:highlight w:val="green"/>
        </w:rPr>
        <w:t>shaved off</w:t>
      </w:r>
      <w:r w:rsidRPr="00946C95">
        <w:rPr>
          <w:rStyle w:val="Emphasis"/>
          <w:rFonts w:asciiTheme="majorHAnsi" w:hAnsiTheme="majorHAnsi" w:cstheme="majorHAnsi"/>
        </w:rPr>
        <w:t xml:space="preserve">. </w:t>
      </w:r>
      <w:proofErr w:type="gramStart"/>
      <w:r w:rsidRPr="00946C95">
        <w:rPr>
          <w:rFonts w:asciiTheme="majorHAnsi" w:hAnsiTheme="majorHAnsi" w:cstheme="majorHAnsi"/>
          <w:sz w:val="16"/>
        </w:rPr>
        <w:t>But,</w:t>
      </w:r>
      <w:proofErr w:type="gramEnd"/>
      <w:r w:rsidRPr="00946C95">
        <w:rPr>
          <w:rFonts w:asciiTheme="majorHAnsi" w:hAnsiTheme="majorHAnsi" w:cstheme="majorHAnsi"/>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w:t>
      </w:r>
      <w:r w:rsidRPr="00946C95">
        <w:rPr>
          <w:rFonts w:asciiTheme="majorHAnsi" w:hAnsiTheme="majorHAnsi" w:cstheme="majorHAnsi"/>
          <w:sz w:val="16"/>
        </w:rPr>
        <w:lastRenderedPageBreak/>
        <w:t>of capital, but politically it is very useful to capital because it makes them work tirelessly to spread the nationalist poison into the working class.</w:t>
      </w:r>
    </w:p>
    <w:p w14:paraId="2F2CBAAF" w14:textId="77777777" w:rsidR="00273497" w:rsidRPr="00946C95" w:rsidRDefault="00273497" w:rsidP="00273497">
      <w:pPr>
        <w:keepNext/>
        <w:keepLines/>
        <w:spacing w:before="40" w:after="0"/>
        <w:outlineLvl w:val="3"/>
        <w:rPr>
          <w:rFonts w:asciiTheme="majorHAnsi" w:eastAsiaTheme="majorEastAsia" w:hAnsiTheme="majorHAnsi" w:cstheme="majorHAnsi"/>
          <w:b/>
          <w:iCs/>
          <w:sz w:val="26"/>
        </w:rPr>
      </w:pPr>
      <w:r w:rsidRPr="00946C95">
        <w:rPr>
          <w:rFonts w:asciiTheme="majorHAnsi" w:eastAsiaTheme="majorEastAsia" w:hAnsiTheme="majorHAnsi" w:cstheme="majorHAnsi"/>
          <w:b/>
          <w:iCs/>
          <w:sz w:val="26"/>
        </w:rPr>
        <w:t xml:space="preserve">Resource competition and wealth extraction under Racial Capitalism produces fascism, endless </w:t>
      </w:r>
      <w:proofErr w:type="gramStart"/>
      <w:r w:rsidRPr="00946C95">
        <w:rPr>
          <w:rFonts w:asciiTheme="majorHAnsi" w:eastAsiaTheme="majorEastAsia" w:hAnsiTheme="majorHAnsi" w:cstheme="majorHAnsi"/>
          <w:b/>
          <w:iCs/>
          <w:sz w:val="26"/>
        </w:rPr>
        <w:t>war</w:t>
      </w:r>
      <w:proofErr w:type="gramEnd"/>
      <w:r w:rsidRPr="00946C95">
        <w:rPr>
          <w:rFonts w:asciiTheme="majorHAnsi" w:eastAsiaTheme="majorEastAsia" w:hAnsiTheme="majorHAnsi" w:cstheme="majorHAnsi"/>
          <w:b/>
          <w:iCs/>
          <w:sz w:val="26"/>
        </w:rPr>
        <w:t xml:space="preserve"> and environmental destruction</w:t>
      </w:r>
    </w:p>
    <w:p w14:paraId="62028C29" w14:textId="77777777" w:rsidR="00273497" w:rsidRPr="00946C95" w:rsidRDefault="00273497" w:rsidP="00273497">
      <w:pPr>
        <w:rPr>
          <w:rFonts w:asciiTheme="majorHAnsi" w:hAnsiTheme="majorHAnsi" w:cstheme="majorHAnsi"/>
        </w:rPr>
      </w:pPr>
      <w:r w:rsidRPr="00946C95">
        <w:rPr>
          <w:rStyle w:val="Style13ptBold"/>
          <w:rFonts w:asciiTheme="majorHAnsi" w:hAnsiTheme="majorHAnsi" w:cstheme="majorHAnsi"/>
        </w:rPr>
        <w:t>Robinson 14</w:t>
      </w:r>
      <w:r w:rsidRPr="00946C95">
        <w:rPr>
          <w:rFonts w:asciiTheme="majorHAnsi" w:hAnsiTheme="majorHAnsi" w:cstheme="majorHAnsi"/>
          <w:b/>
        </w:rPr>
        <w:t xml:space="preserve"> </w:t>
      </w:r>
      <w:r w:rsidRPr="00946C95">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16C7F0C4" w14:textId="3F97C219" w:rsidR="00273497" w:rsidRPr="00946C95" w:rsidRDefault="00273497" w:rsidP="00273497">
      <w:pPr>
        <w:rPr>
          <w:rFonts w:asciiTheme="majorHAnsi" w:hAnsiTheme="majorHAnsi" w:cstheme="majorHAnsi"/>
          <w:u w:val="single"/>
        </w:rPr>
      </w:pPr>
      <w:r w:rsidRPr="00946C95">
        <w:rPr>
          <w:rFonts w:asciiTheme="majorHAnsi" w:hAnsiTheme="majorHAnsi" w:cstheme="majorHAnsi"/>
          <w:sz w:val="10"/>
        </w:rPr>
        <w:t xml:space="preserve">Cyclical, Structural, and Systemic </w:t>
      </w:r>
      <w:proofErr w:type="gramStart"/>
      <w:r w:rsidRPr="00946C95">
        <w:rPr>
          <w:rFonts w:asciiTheme="majorHAnsi" w:hAnsiTheme="majorHAnsi" w:cstheme="majorHAnsi"/>
          <w:sz w:val="10"/>
        </w:rPr>
        <w:t>Crises  Most</w:t>
      </w:r>
      <w:proofErr w:type="gramEnd"/>
      <w:r w:rsidRPr="00946C95">
        <w:rPr>
          <w:rFonts w:asciiTheme="majorHAnsi" w:hAnsiTheme="majorHAnsi" w:cstheme="majorHAnsi"/>
          <w:sz w:val="10"/>
        </w:rPr>
        <w:t xml:space="preserve"> commentators on the contemporary crisis refer to the “Great Recession” of 2008 and its aftermath. Yet </w:t>
      </w:r>
      <w:r w:rsidRPr="00946C95">
        <w:rPr>
          <w:rStyle w:val="Emphasis"/>
          <w:rFonts w:asciiTheme="majorHAnsi" w:hAnsiTheme="majorHAnsi" w:cstheme="majorHAnsi"/>
          <w:highlight w:val="green"/>
        </w:rPr>
        <w:t>the</w:t>
      </w:r>
      <w:r w:rsidRPr="00946C95">
        <w:rPr>
          <w:rFonts w:asciiTheme="majorHAnsi" w:hAnsiTheme="majorHAnsi" w:cstheme="majorHAnsi"/>
          <w:sz w:val="10"/>
        </w:rPr>
        <w:t xml:space="preserve"> </w:t>
      </w:r>
      <w:r w:rsidRPr="00946C95">
        <w:rPr>
          <w:rFonts w:asciiTheme="majorHAnsi" w:hAnsiTheme="majorHAnsi" w:cstheme="majorHAnsi"/>
          <w:u w:val="single"/>
        </w:rPr>
        <w:t xml:space="preserve">causal </w:t>
      </w:r>
      <w:r w:rsidRPr="00946C95">
        <w:rPr>
          <w:rStyle w:val="Emphasis"/>
          <w:rFonts w:asciiTheme="majorHAnsi" w:hAnsiTheme="majorHAnsi" w:cstheme="majorHAnsi"/>
          <w:highlight w:val="green"/>
        </w:rPr>
        <w:t>origins of global crisis are</w:t>
      </w:r>
      <w:r w:rsidRPr="00946C95">
        <w:rPr>
          <w:rFonts w:asciiTheme="majorHAnsi" w:hAnsiTheme="majorHAnsi" w:cstheme="majorHAnsi"/>
          <w:u w:val="single"/>
        </w:rPr>
        <w:t xml:space="preserve"> to be </w:t>
      </w:r>
      <w:r w:rsidRPr="00946C95">
        <w:rPr>
          <w:rStyle w:val="Emphasis"/>
          <w:rFonts w:asciiTheme="majorHAnsi" w:hAnsiTheme="majorHAnsi" w:cstheme="majorHAnsi"/>
          <w:highlight w:val="green"/>
        </w:rPr>
        <w:t xml:space="preserve">found in over-accumulation </w:t>
      </w:r>
      <w:proofErr w:type="gramStart"/>
      <w:r w:rsidRPr="00946C95">
        <w:rPr>
          <w:rStyle w:val="Emphasis"/>
          <w:rFonts w:asciiTheme="majorHAnsi" w:hAnsiTheme="majorHAnsi" w:cstheme="majorHAnsi"/>
          <w:highlight w:val="green"/>
        </w:rPr>
        <w:t>and</w:t>
      </w:r>
      <w:r w:rsidRPr="00946C95">
        <w:rPr>
          <w:rFonts w:asciiTheme="majorHAnsi" w:hAnsiTheme="majorHAnsi" w:cstheme="majorHAnsi"/>
          <w:sz w:val="10"/>
        </w:rPr>
        <w:t xml:space="preserve"> also</w:t>
      </w:r>
      <w:proofErr w:type="gramEnd"/>
      <w:r w:rsidRPr="00946C95">
        <w:rPr>
          <w:rFonts w:asciiTheme="majorHAnsi" w:hAnsiTheme="majorHAnsi" w:cstheme="majorHAnsi"/>
          <w:sz w:val="10"/>
        </w:rPr>
        <w:t xml:space="preserve"> </w:t>
      </w:r>
      <w:r w:rsidRPr="00946C95">
        <w:rPr>
          <w:rFonts w:asciiTheme="majorHAnsi" w:hAnsiTheme="majorHAnsi" w:cstheme="majorHAnsi"/>
          <w:u w:val="single"/>
        </w:rPr>
        <w:t xml:space="preserve">in </w:t>
      </w:r>
      <w:r w:rsidRPr="00946C95">
        <w:rPr>
          <w:rStyle w:val="Emphasis"/>
          <w:rFonts w:asciiTheme="majorHAnsi" w:hAnsiTheme="majorHAnsi" w:cstheme="majorHAnsi"/>
          <w:highlight w:val="green"/>
        </w:rPr>
        <w:t>contradictions of state power</w:t>
      </w:r>
      <w:r w:rsidRPr="00946C95">
        <w:rPr>
          <w:rFonts w:asciiTheme="majorHAnsi" w:hAnsiTheme="majorHAnsi" w:cstheme="majorHAnsi"/>
          <w:sz w:val="10"/>
        </w:rPr>
        <w:t xml:space="preserve">, or in what Marxists call the internal contradictions of the capitalist system. Moreover, </w:t>
      </w:r>
      <w:r w:rsidRPr="00946C95">
        <w:rPr>
          <w:rFonts w:asciiTheme="majorHAnsi" w:hAnsiTheme="majorHAnsi" w:cstheme="majorHAnsi"/>
          <w:u w:val="single"/>
        </w:rPr>
        <w:t xml:space="preserve">because the system is now global, </w:t>
      </w:r>
      <w:r w:rsidRPr="00946C95">
        <w:rPr>
          <w:rStyle w:val="Emphasis"/>
          <w:rFonts w:asciiTheme="majorHAnsi" w:hAnsiTheme="majorHAnsi" w:cstheme="majorHAnsi"/>
          <w:highlight w:val="green"/>
        </w:rPr>
        <w:t>crisis in</w:t>
      </w:r>
      <w:r w:rsidRPr="00946C95">
        <w:rPr>
          <w:rFonts w:asciiTheme="majorHAnsi" w:hAnsiTheme="majorHAnsi" w:cstheme="majorHAnsi"/>
          <w:u w:val="single"/>
        </w:rPr>
        <w:t xml:space="preserve"> any </w:t>
      </w:r>
      <w:r w:rsidRPr="00946C95">
        <w:rPr>
          <w:rStyle w:val="Emphasis"/>
          <w:rFonts w:asciiTheme="majorHAnsi" w:hAnsiTheme="majorHAnsi" w:cstheme="majorHAnsi"/>
          <w:highlight w:val="green"/>
        </w:rPr>
        <w:t>one place</w:t>
      </w:r>
      <w:r w:rsidRPr="00946C95">
        <w:rPr>
          <w:rFonts w:asciiTheme="majorHAnsi" w:hAnsiTheme="majorHAnsi" w:cstheme="majorHAnsi"/>
          <w:u w:val="single"/>
        </w:rPr>
        <w:t xml:space="preserve"> tends to </w:t>
      </w:r>
      <w:r w:rsidRPr="00946C95">
        <w:rPr>
          <w:rStyle w:val="Emphasis"/>
          <w:rFonts w:asciiTheme="majorHAnsi" w:hAnsiTheme="majorHAnsi" w:cstheme="majorHAnsi"/>
          <w:highlight w:val="green"/>
        </w:rPr>
        <w:t xml:space="preserve">represent crisis for the </w:t>
      </w:r>
      <w:proofErr w:type="gramStart"/>
      <w:r w:rsidRPr="00946C95">
        <w:rPr>
          <w:rStyle w:val="Emphasis"/>
          <w:rFonts w:asciiTheme="majorHAnsi" w:hAnsiTheme="majorHAnsi" w:cstheme="majorHAnsi"/>
          <w:highlight w:val="green"/>
        </w:rPr>
        <w:t>system</w:t>
      </w:r>
      <w:r w:rsidRPr="00946C95">
        <w:rPr>
          <w:rFonts w:asciiTheme="majorHAnsi" w:hAnsiTheme="majorHAnsi" w:cstheme="majorHAnsi"/>
          <w:u w:val="single"/>
        </w:rPr>
        <w:t xml:space="preserve"> as a whole</w:t>
      </w:r>
      <w:proofErr w:type="gramEnd"/>
      <w:r w:rsidRPr="00946C95">
        <w:rPr>
          <w:rFonts w:asciiTheme="majorHAnsi" w:hAnsiTheme="majorHAnsi" w:cstheme="majorHAnsi"/>
          <w:u w:val="single"/>
        </w:rPr>
        <w:t>.</w:t>
      </w:r>
      <w:r w:rsidRPr="00946C95">
        <w:rPr>
          <w:rFonts w:asciiTheme="majorHAnsi" w:hAnsiTheme="majorHAnsi" w:cstheme="majorHAnsi"/>
          <w:sz w:val="10"/>
        </w:rPr>
        <w:t xml:space="preserve"> The system cannot expand because the </w:t>
      </w:r>
      <w:proofErr w:type="spellStart"/>
      <w:r w:rsidRPr="00946C95">
        <w:rPr>
          <w:rFonts w:asciiTheme="majorHAnsi" w:hAnsiTheme="majorHAnsi" w:cstheme="majorHAnsi"/>
          <w:sz w:val="10"/>
        </w:rPr>
        <w:t>marginalisation</w:t>
      </w:r>
      <w:proofErr w:type="spellEnd"/>
      <w:r w:rsidRPr="00946C95">
        <w:rPr>
          <w:rFonts w:asciiTheme="majorHAnsi" w:hAnsiTheme="majorHAnsi" w:cstheme="majorHAnsi"/>
          <w:sz w:val="10"/>
        </w:rPr>
        <w:t xml:space="preserve"> of a significant portion of humanity from direct productive participation, the downward pressure on wages and popular consumption worldwide, and the </w:t>
      </w:r>
      <w:proofErr w:type="spellStart"/>
      <w:r w:rsidRPr="00946C95">
        <w:rPr>
          <w:rFonts w:asciiTheme="majorHAnsi" w:hAnsiTheme="majorHAnsi" w:cstheme="majorHAnsi"/>
          <w:sz w:val="10"/>
        </w:rPr>
        <w:t>polarisation</w:t>
      </w:r>
      <w:proofErr w:type="spellEnd"/>
      <w:r w:rsidRPr="00946C95">
        <w:rPr>
          <w:rFonts w:asciiTheme="majorHAnsi" w:hAnsiTheme="majorHAnsi" w:cstheme="majorHAnsi"/>
          <w:sz w:val="10"/>
        </w:rPr>
        <w:t xml:space="preserve"> of income, has reduced the ability of the world market to absorb world output. At the same time, </w:t>
      </w:r>
      <w:r w:rsidRPr="00946C95">
        <w:rPr>
          <w:rFonts w:asciiTheme="majorHAnsi" w:hAnsiTheme="majorHAnsi" w:cstheme="majorHAnsi"/>
          <w:u w:val="single"/>
        </w:rPr>
        <w:t xml:space="preserve">given the </w:t>
      </w:r>
      <w:proofErr w:type="gramStart"/>
      <w:r w:rsidRPr="00946C95">
        <w:rPr>
          <w:rFonts w:asciiTheme="majorHAnsi" w:hAnsiTheme="majorHAnsi" w:cstheme="majorHAnsi"/>
          <w:u w:val="single"/>
        </w:rPr>
        <w:t>particular configuration</w:t>
      </w:r>
      <w:proofErr w:type="gramEnd"/>
      <w:r w:rsidRPr="00946C95">
        <w:rPr>
          <w:rFonts w:asciiTheme="majorHAnsi" w:hAnsiTheme="majorHAnsi" w:cstheme="majorHAnsi"/>
          <w:u w:val="single"/>
        </w:rPr>
        <w:t xml:space="preserve"> of social and class forces and the correlation of these forces worldwide, national states are hard-pressed to regulate transnational circuits of accumulation and offset</w:t>
      </w:r>
      <w:r w:rsidRPr="00946C95">
        <w:rPr>
          <w:rFonts w:asciiTheme="majorHAnsi" w:hAnsiTheme="majorHAnsi" w:cstheme="majorHAnsi"/>
          <w:sz w:val="10"/>
        </w:rPr>
        <w:t xml:space="preserve"> the </w:t>
      </w:r>
      <w:r w:rsidRPr="00946C95">
        <w:rPr>
          <w:rFonts w:asciiTheme="majorHAnsi" w:hAnsiTheme="majorHAnsi" w:cstheme="majorHAnsi"/>
          <w:u w:val="single"/>
        </w:rPr>
        <w:t>explosive contradictions</w:t>
      </w:r>
      <w:r w:rsidRPr="00946C95">
        <w:rPr>
          <w:rFonts w:asciiTheme="majorHAnsi" w:hAnsiTheme="majorHAnsi" w:cstheme="majorHAnsi"/>
          <w:sz w:val="10"/>
        </w:rPr>
        <w:t xml:space="preserve"> built into the system.  Is this crisis cyclical, structural, or systemic? </w:t>
      </w:r>
      <w:r w:rsidRPr="00946C95">
        <w:rPr>
          <w:rFonts w:asciiTheme="majorHAnsi" w:hAnsiTheme="majorHAnsi" w:cstheme="majorHAnsi"/>
          <w:u w:val="single"/>
        </w:rPr>
        <w:t>Cyclical crises are recurrent to capitalism about once every 10 years and involve recessions that act as self-correcting mechanisms</w:t>
      </w:r>
      <w:r w:rsidRPr="00946C95">
        <w:rPr>
          <w:rFonts w:asciiTheme="majorHAnsi" w:hAnsiTheme="majorHAnsi" w:cstheme="majorHAnsi"/>
          <w:sz w:val="10"/>
        </w:rPr>
        <w:t xml:space="preserve"> without any major restructuring of the system. The recessions of the early 1980s, the early 1990s, and of 2001 were cyclical crises. In contrast, the 2008 crisis signaled the slide into a structural crisis</w:t>
      </w:r>
      <w:r w:rsidRPr="00946C95">
        <w:rPr>
          <w:rFonts w:asciiTheme="majorHAnsi" w:hAnsiTheme="majorHAnsi" w:cstheme="majorHAnsi"/>
          <w:i/>
          <w:iCs/>
          <w:sz w:val="10"/>
        </w:rPr>
        <w:t xml:space="preserve">. Structural crises </w:t>
      </w:r>
      <w:r w:rsidRPr="00946C95">
        <w:rPr>
          <w:rFonts w:asciiTheme="majorHAnsi" w:hAnsiTheme="majorHAnsi" w:cstheme="majorHAnsi"/>
          <w:sz w:val="10"/>
        </w:rPr>
        <w:t xml:space="preserve">reflect deeper contra- dictions that can only be resolved by a major restructuring of the system. The structural crisis of the 1970s was resolved through capitalist </w:t>
      </w:r>
      <w:proofErr w:type="spellStart"/>
      <w:r w:rsidRPr="00946C95">
        <w:rPr>
          <w:rFonts w:asciiTheme="majorHAnsi" w:hAnsiTheme="majorHAnsi" w:cstheme="majorHAnsi"/>
          <w:sz w:val="10"/>
        </w:rPr>
        <w:t>globalisation</w:t>
      </w:r>
      <w:proofErr w:type="spellEnd"/>
      <w:r w:rsidRPr="00946C95">
        <w:rPr>
          <w:rFonts w:asciiTheme="majorHAnsi" w:hAnsiTheme="majorHAnsi" w:cstheme="majorHAnsi"/>
          <w:sz w:val="10"/>
        </w:rPr>
        <w:t xml:space="preserve">. Prior to that, the structural crisis of the 1930s was resolved through the creation of a new model of redistributive capitalism, and prior to that the </w:t>
      </w:r>
      <w:proofErr w:type="spellStart"/>
      <w:r w:rsidRPr="00946C95">
        <w:rPr>
          <w:rFonts w:asciiTheme="majorHAnsi" w:hAnsiTheme="majorHAnsi" w:cstheme="majorHAnsi"/>
          <w:sz w:val="10"/>
        </w:rPr>
        <w:t>struc</w:t>
      </w:r>
      <w:proofErr w:type="spellEnd"/>
      <w:r w:rsidRPr="00946C95">
        <w:rPr>
          <w:rFonts w:asciiTheme="majorHAnsi" w:hAnsiTheme="majorHAnsi" w:cstheme="majorHAnsi"/>
          <w:sz w:val="10"/>
        </w:rPr>
        <w:t xml:space="preserve">- </w:t>
      </w:r>
      <w:proofErr w:type="spellStart"/>
      <w:r w:rsidRPr="00946C95">
        <w:rPr>
          <w:rFonts w:asciiTheme="majorHAnsi" w:hAnsiTheme="majorHAnsi" w:cstheme="majorHAnsi"/>
          <w:sz w:val="10"/>
        </w:rPr>
        <w:t>tural</w:t>
      </w:r>
      <w:proofErr w:type="spellEnd"/>
      <w:r w:rsidRPr="00946C95">
        <w:rPr>
          <w:rFonts w:asciiTheme="majorHAnsi" w:hAnsiTheme="majorHAnsi" w:cstheme="majorHAnsi"/>
          <w:sz w:val="10"/>
        </w:rPr>
        <w:t xml:space="preserve"> crisis of the 1870s resulted in the development of </w:t>
      </w:r>
      <w:proofErr w:type="spellStart"/>
      <w:r w:rsidRPr="00946C95">
        <w:rPr>
          <w:rFonts w:asciiTheme="majorHAnsi" w:hAnsiTheme="majorHAnsi" w:cstheme="majorHAnsi"/>
          <w:sz w:val="10"/>
        </w:rPr>
        <w:t>corpo</w:t>
      </w:r>
      <w:proofErr w:type="spellEnd"/>
      <w:r w:rsidRPr="00946C95">
        <w:rPr>
          <w:rFonts w:asciiTheme="majorHAnsi" w:hAnsiTheme="majorHAnsi" w:cstheme="majorHAnsi"/>
          <w:sz w:val="10"/>
        </w:rPr>
        <w:t xml:space="preserve">- rate capitalism. </w:t>
      </w:r>
      <w:r w:rsidRPr="00946C95">
        <w:rPr>
          <w:rFonts w:asciiTheme="majorHAnsi" w:hAnsiTheme="majorHAnsi" w:cstheme="majorHAnsi"/>
          <w:u w:val="single"/>
        </w:rPr>
        <w:t xml:space="preserve">A systemic crisis involves the replacement of a system by an entirely new system or by an outright collapse. A structural crisis </w:t>
      </w:r>
      <w:proofErr w:type="gramStart"/>
      <w:r w:rsidRPr="00946C95">
        <w:rPr>
          <w:rFonts w:asciiTheme="majorHAnsi" w:hAnsiTheme="majorHAnsi" w:cstheme="majorHAnsi"/>
          <w:u w:val="single"/>
        </w:rPr>
        <w:t>opens up</w:t>
      </w:r>
      <w:proofErr w:type="gramEnd"/>
      <w:r w:rsidRPr="00946C95">
        <w:rPr>
          <w:rFonts w:asciiTheme="majorHAnsi" w:hAnsiTheme="majorHAnsi" w:cstheme="majorHAnsi"/>
          <w:u w:val="single"/>
        </w:rPr>
        <w:t xml:space="preserve"> the possibility for a systemic crisis.</w:t>
      </w:r>
      <w:r w:rsidRPr="00946C95">
        <w:rPr>
          <w:rFonts w:asciiTheme="majorHAnsi" w:hAnsiTheme="majorHAnsi" w:cstheme="majorHAnsi"/>
          <w:sz w:val="10"/>
        </w:rPr>
        <w:t xml:space="preserve"> But if it </w:t>
      </w:r>
      <w:proofErr w:type="gramStart"/>
      <w:r w:rsidRPr="00946C95">
        <w:rPr>
          <w:rFonts w:asciiTheme="majorHAnsi" w:hAnsiTheme="majorHAnsi" w:cstheme="majorHAnsi"/>
          <w:sz w:val="10"/>
        </w:rPr>
        <w:t>actually snowballs</w:t>
      </w:r>
      <w:proofErr w:type="gramEnd"/>
      <w:r w:rsidRPr="00946C95">
        <w:rPr>
          <w:rFonts w:asciiTheme="majorHAnsi" w:hAnsiTheme="majorHAnsi" w:cstheme="majorHAnsi"/>
          <w:sz w:val="10"/>
        </w:rPr>
        <w:t xml:space="preserve"> into a systemic crisis – in this case, if it gives way either to capitalism being superseded or to a breakdown of global </w:t>
      </w:r>
      <w:proofErr w:type="spellStart"/>
      <w:r w:rsidRPr="00946C95">
        <w:rPr>
          <w:rFonts w:asciiTheme="majorHAnsi" w:hAnsiTheme="majorHAnsi" w:cstheme="majorHAnsi"/>
          <w:sz w:val="10"/>
        </w:rPr>
        <w:t>civilisation</w:t>
      </w:r>
      <w:proofErr w:type="spellEnd"/>
      <w:r w:rsidRPr="00946C95">
        <w:rPr>
          <w:rFonts w:asciiTheme="majorHAnsi" w:hAnsiTheme="majorHAnsi" w:cstheme="majorHAnsi"/>
          <w:sz w:val="10"/>
        </w:rPr>
        <w:t xml:space="preserve"> – is not predetermined and depends entirely on the response of social and political forces to the crisis and on historical contingencies that are not easy to forecast. </w:t>
      </w:r>
      <w:r w:rsidRPr="00946C95">
        <w:rPr>
          <w:rFonts w:asciiTheme="majorHAnsi" w:hAnsiTheme="majorHAnsi" w:cstheme="majorHAnsi"/>
          <w:u w:val="single"/>
        </w:rPr>
        <w:t xml:space="preserve">This is an historic moment of extreme uncertainty, in which collective responses from distinct social and class forces to the crisis are in great flux. </w:t>
      </w:r>
      <w:r w:rsidRPr="00946C95">
        <w:rPr>
          <w:rFonts w:asciiTheme="majorHAnsi" w:hAnsiTheme="majorHAnsi" w:cstheme="majorHAnsi"/>
          <w:sz w:val="12"/>
          <w:u w:val="single"/>
        </w:rPr>
        <w:t xml:space="preserve"> </w:t>
      </w:r>
      <w:r w:rsidRPr="00946C95">
        <w:rPr>
          <w:rFonts w:asciiTheme="majorHAnsi" w:hAnsiTheme="majorHAnsi" w:cstheme="majorHAnsi"/>
          <w:sz w:val="10"/>
        </w:rPr>
        <w:t xml:space="preserve">Hence my concept of global crisis is broader than financial. </w:t>
      </w:r>
      <w:r w:rsidRPr="00946C95">
        <w:rPr>
          <w:rFonts w:asciiTheme="majorHAnsi" w:hAnsiTheme="majorHAnsi" w:cstheme="majorHAnsi"/>
          <w:u w:val="single"/>
        </w:rPr>
        <w:t xml:space="preserve">There are multiple and mutually constitutive dimensions – economic, social, political, cultural, </w:t>
      </w:r>
      <w:proofErr w:type="gramStart"/>
      <w:r w:rsidRPr="00946C95">
        <w:rPr>
          <w:rFonts w:asciiTheme="majorHAnsi" w:hAnsiTheme="majorHAnsi" w:cstheme="majorHAnsi"/>
          <w:u w:val="single"/>
        </w:rPr>
        <w:t>ideological</w:t>
      </w:r>
      <w:proofErr w:type="gramEnd"/>
      <w:r w:rsidRPr="00946C95">
        <w:rPr>
          <w:rFonts w:asciiTheme="majorHAnsi" w:hAnsiTheme="majorHAnsi" w:cstheme="majorHAnsi"/>
          <w:u w:val="single"/>
        </w:rPr>
        <w:t xml:space="preserve"> and ecological, not to mention the existential crisis of our consciousness</w:t>
      </w:r>
      <w:r w:rsidRPr="00946C95">
        <w:rPr>
          <w:rFonts w:asciiTheme="majorHAnsi" w:hAnsiTheme="majorHAnsi" w:cstheme="majorHAnsi"/>
          <w:sz w:val="10"/>
        </w:rPr>
        <w:t xml:space="preserve">, values and very being. There is a crisis of social </w:t>
      </w:r>
      <w:proofErr w:type="spellStart"/>
      <w:r w:rsidRPr="00946C95">
        <w:rPr>
          <w:rFonts w:asciiTheme="majorHAnsi" w:hAnsiTheme="majorHAnsi" w:cstheme="majorHAnsi"/>
          <w:sz w:val="10"/>
        </w:rPr>
        <w:t>polarisation</w:t>
      </w:r>
      <w:proofErr w:type="spellEnd"/>
      <w:r w:rsidRPr="00946C95">
        <w:rPr>
          <w:rFonts w:asciiTheme="majorHAnsi" w:hAnsiTheme="majorHAnsi" w:cstheme="majorHAnsi"/>
          <w:sz w:val="10"/>
        </w:rPr>
        <w:t xml:space="preserve">, that is, of </w:t>
      </w:r>
      <w:r w:rsidRPr="00946C95">
        <w:rPr>
          <w:rFonts w:asciiTheme="majorHAnsi" w:hAnsiTheme="majorHAnsi" w:cstheme="majorHAnsi"/>
          <w:i/>
          <w:iCs/>
          <w:sz w:val="10"/>
        </w:rPr>
        <w:t xml:space="preserve">social reproduction. </w:t>
      </w:r>
      <w:r w:rsidRPr="00946C95">
        <w:rPr>
          <w:rFonts w:asciiTheme="majorHAnsi" w:hAnsiTheme="majorHAnsi" w:cstheme="majorHAnsi"/>
          <w:u w:val="single"/>
        </w:rPr>
        <w:t>The system cannot meet the needs</w:t>
      </w:r>
      <w:r w:rsidRPr="00946C95">
        <w:rPr>
          <w:rFonts w:asciiTheme="majorHAnsi" w:hAnsiTheme="majorHAnsi" w:cstheme="majorHAnsi"/>
          <w:sz w:val="10"/>
        </w:rPr>
        <w:t xml:space="preserve"> or assure the survival </w:t>
      </w:r>
      <w:r w:rsidRPr="00946C95">
        <w:rPr>
          <w:rFonts w:asciiTheme="majorHAnsi" w:hAnsiTheme="majorHAnsi" w:cstheme="majorHAnsi"/>
          <w:u w:val="single"/>
        </w:rPr>
        <w:t>of millions of people</w:t>
      </w:r>
      <w:r w:rsidRPr="00946C95">
        <w:rPr>
          <w:rFonts w:asciiTheme="majorHAnsi" w:hAnsiTheme="majorHAnsi" w:cstheme="majorHAnsi"/>
          <w:sz w:val="10"/>
        </w:rPr>
        <w:t xml:space="preserve">, perhaps </w:t>
      </w:r>
      <w:proofErr w:type="gramStart"/>
      <w:r w:rsidRPr="00946C95">
        <w:rPr>
          <w:rFonts w:asciiTheme="majorHAnsi" w:hAnsiTheme="majorHAnsi" w:cstheme="majorHAnsi"/>
          <w:sz w:val="10"/>
        </w:rPr>
        <w:t>a majority of</w:t>
      </w:r>
      <w:proofErr w:type="gramEnd"/>
      <w:r w:rsidRPr="00946C95">
        <w:rPr>
          <w:rFonts w:asciiTheme="majorHAnsi" w:hAnsiTheme="majorHAnsi" w:cstheme="majorHAnsi"/>
          <w:sz w:val="10"/>
        </w:rPr>
        <w:t xml:space="preserve"> humanity. There are crises of state legitimacy and political authority, or of </w:t>
      </w:r>
      <w:r w:rsidRPr="00946C95">
        <w:rPr>
          <w:rFonts w:asciiTheme="majorHAnsi" w:hAnsiTheme="majorHAnsi" w:cstheme="majorHAnsi"/>
          <w:i/>
          <w:iCs/>
          <w:sz w:val="10"/>
        </w:rPr>
        <w:t xml:space="preserve">hegemony </w:t>
      </w:r>
      <w:r w:rsidRPr="00946C95">
        <w:rPr>
          <w:rFonts w:asciiTheme="majorHAnsi" w:hAnsiTheme="majorHAnsi" w:cstheme="majorHAnsi"/>
          <w:sz w:val="10"/>
        </w:rPr>
        <w:t xml:space="preserve">and </w:t>
      </w:r>
      <w:r w:rsidRPr="00946C95">
        <w:rPr>
          <w:rFonts w:asciiTheme="majorHAnsi" w:hAnsiTheme="majorHAnsi" w:cstheme="majorHAnsi"/>
          <w:i/>
          <w:iCs/>
          <w:sz w:val="10"/>
        </w:rPr>
        <w:t xml:space="preserve">domination. </w:t>
      </w:r>
      <w:r w:rsidRPr="00946C95">
        <w:rPr>
          <w:rFonts w:asciiTheme="majorHAnsi" w:hAnsiTheme="majorHAnsi" w:cstheme="majorHAnsi"/>
          <w:sz w:val="10"/>
        </w:rPr>
        <w:t xml:space="preserve">National states face spiraling crises of legitimacy as they fail to meet the social grievances of local working and popular classes experiencing downward mobility, unemployment, heightened </w:t>
      </w:r>
      <w:proofErr w:type="gramStart"/>
      <w:r w:rsidRPr="00946C95">
        <w:rPr>
          <w:rFonts w:asciiTheme="majorHAnsi" w:hAnsiTheme="majorHAnsi" w:cstheme="majorHAnsi"/>
          <w:sz w:val="10"/>
        </w:rPr>
        <w:t>insecurity</w:t>
      </w:r>
      <w:proofErr w:type="gramEnd"/>
      <w:r w:rsidRPr="00946C95">
        <w:rPr>
          <w:rFonts w:asciiTheme="majorHAnsi" w:hAnsiTheme="majorHAnsi" w:cstheme="majorHAnsi"/>
          <w:sz w:val="10"/>
        </w:rPr>
        <w:t xml:space="preserve"> and greater hardships. </w:t>
      </w:r>
      <w:r w:rsidRPr="00946C95">
        <w:rPr>
          <w:rFonts w:asciiTheme="majorHAnsi" w:hAnsiTheme="majorHAnsi" w:cstheme="majorHAnsi"/>
          <w:u w:val="single"/>
        </w:rPr>
        <w:t>The legitimacy of the system has increasingly been called into question by millions</w:t>
      </w:r>
      <w:r w:rsidRPr="00946C95">
        <w:rPr>
          <w:rFonts w:asciiTheme="majorHAnsi" w:hAnsiTheme="majorHAnsi" w:cstheme="majorHAnsi"/>
          <w:sz w:val="10"/>
        </w:rPr>
        <w:t xml:space="preserve">, </w:t>
      </w:r>
      <w:r w:rsidRPr="00946C95">
        <w:rPr>
          <w:rFonts w:asciiTheme="majorHAnsi" w:hAnsiTheme="majorHAnsi" w:cstheme="majorHAnsi"/>
          <w:u w:val="single"/>
        </w:rPr>
        <w:t>perhaps</w:t>
      </w:r>
      <w:r w:rsidRPr="00946C95">
        <w:rPr>
          <w:rFonts w:asciiTheme="majorHAnsi" w:hAnsiTheme="majorHAnsi" w:cstheme="majorHAnsi"/>
          <w:sz w:val="10"/>
        </w:rPr>
        <w:t xml:space="preserve"> even </w:t>
      </w:r>
      <w:r w:rsidRPr="00946C95">
        <w:rPr>
          <w:rFonts w:asciiTheme="majorHAnsi" w:hAnsiTheme="majorHAnsi" w:cstheme="majorHAnsi"/>
          <w:u w:val="single"/>
        </w:rPr>
        <w:t>billions</w:t>
      </w:r>
      <w:r w:rsidRPr="00946C95">
        <w:rPr>
          <w:rFonts w:asciiTheme="majorHAnsi" w:hAnsiTheme="majorHAnsi" w:cstheme="majorHAnsi"/>
          <w:sz w:val="10"/>
        </w:rPr>
        <w:t xml:space="preserve">, of people around the world, </w:t>
      </w:r>
      <w:r w:rsidRPr="00946C95">
        <w:rPr>
          <w:rFonts w:asciiTheme="majorHAnsi" w:hAnsiTheme="majorHAnsi" w:cstheme="majorHAnsi"/>
          <w:u w:val="single"/>
        </w:rPr>
        <w:t>and is facing expanded counter-hegemonic challenges.</w:t>
      </w:r>
      <w:r w:rsidRPr="00946C95">
        <w:rPr>
          <w:rFonts w:asciiTheme="majorHAnsi" w:hAnsiTheme="majorHAnsi" w:cstheme="majorHAnsi"/>
          <w:sz w:val="10"/>
        </w:rPr>
        <w:t xml:space="preserve"> Global elites have been unable counter this erosion of the system’s authority in the face of worldwide pressures for a global moral economy. </w:t>
      </w:r>
      <w:r w:rsidRPr="00946C95">
        <w:rPr>
          <w:rFonts w:asciiTheme="majorHAnsi" w:hAnsiTheme="majorHAnsi" w:cstheme="majorHAnsi"/>
          <w:u w:val="single"/>
        </w:rPr>
        <w:t xml:space="preserve">And </w:t>
      </w:r>
      <w:r w:rsidRPr="00946C95">
        <w:rPr>
          <w:rStyle w:val="Emphasis"/>
          <w:rFonts w:asciiTheme="majorHAnsi" w:hAnsiTheme="majorHAnsi" w:cstheme="majorHAnsi"/>
          <w:highlight w:val="green"/>
        </w:rPr>
        <w:t>a canopy that envelops all these dimensions is</w:t>
      </w:r>
      <w:r w:rsidRPr="00946C95">
        <w:rPr>
          <w:rFonts w:asciiTheme="majorHAnsi" w:hAnsiTheme="majorHAnsi" w:cstheme="majorHAnsi"/>
          <w:u w:val="single"/>
        </w:rPr>
        <w:t xml:space="preserve"> a crisis of sustainability rooted in</w:t>
      </w:r>
      <w:r w:rsidRPr="00946C95">
        <w:rPr>
          <w:rFonts w:asciiTheme="majorHAnsi" w:hAnsiTheme="majorHAnsi" w:cstheme="majorHAnsi"/>
          <w:sz w:val="10"/>
        </w:rPr>
        <w:t xml:space="preserve"> an ecological holocaust that has already begun, expressed in </w:t>
      </w:r>
      <w:r w:rsidRPr="00946C95">
        <w:rPr>
          <w:rStyle w:val="Emphasis"/>
          <w:rFonts w:asciiTheme="majorHAnsi" w:hAnsiTheme="majorHAnsi" w:cstheme="majorHAnsi"/>
          <w:highlight w:val="green"/>
        </w:rPr>
        <w:t xml:space="preserve">climate change and the impending collapse of </w:t>
      </w:r>
      <w:proofErr w:type="spellStart"/>
      <w:r w:rsidRPr="00946C95">
        <w:rPr>
          <w:rStyle w:val="Emphasis"/>
          <w:rFonts w:asciiTheme="majorHAnsi" w:hAnsiTheme="majorHAnsi" w:cstheme="majorHAnsi"/>
          <w:highlight w:val="green"/>
        </w:rPr>
        <w:t>centralised</w:t>
      </w:r>
      <w:proofErr w:type="spellEnd"/>
      <w:r w:rsidRPr="00946C95">
        <w:rPr>
          <w:rStyle w:val="Emphasis"/>
          <w:rFonts w:asciiTheme="majorHAnsi" w:hAnsiTheme="majorHAnsi" w:cstheme="majorHAnsi"/>
          <w:highlight w:val="green"/>
        </w:rPr>
        <w:t xml:space="preserve"> agricultural</w:t>
      </w:r>
      <w:r w:rsidRPr="00946C95">
        <w:rPr>
          <w:rFonts w:asciiTheme="majorHAnsi" w:hAnsiTheme="majorHAnsi" w:cstheme="majorHAnsi"/>
          <w:u w:val="single"/>
        </w:rPr>
        <w:t xml:space="preserve"> systems</w:t>
      </w:r>
      <w:r w:rsidRPr="00946C95">
        <w:rPr>
          <w:rFonts w:asciiTheme="majorHAnsi" w:hAnsiTheme="majorHAnsi" w:cstheme="majorHAnsi"/>
          <w:sz w:val="10"/>
        </w:rPr>
        <w:t xml:space="preserve"> in several regions of the world, among other indicators. By </w:t>
      </w:r>
      <w:r w:rsidRPr="00946C95">
        <w:rPr>
          <w:rFonts w:asciiTheme="majorHAnsi" w:hAnsiTheme="majorHAnsi" w:cstheme="majorHAnsi"/>
          <w:u w:val="single"/>
        </w:rPr>
        <w:t>a crisis of humanity</w:t>
      </w:r>
      <w:r w:rsidRPr="00946C95">
        <w:rPr>
          <w:rFonts w:asciiTheme="majorHAnsi" w:hAnsiTheme="majorHAnsi" w:cstheme="majorHAnsi"/>
          <w:i/>
          <w:iCs/>
          <w:sz w:val="10"/>
        </w:rPr>
        <w:t xml:space="preserve"> </w:t>
      </w:r>
      <w:r w:rsidRPr="00946C95">
        <w:rPr>
          <w:rFonts w:asciiTheme="majorHAnsi" w:hAnsiTheme="majorHAnsi" w:cstheme="majorHAnsi"/>
          <w:sz w:val="10"/>
        </w:rPr>
        <w:t xml:space="preserve">I mean a crisis that is approaching systemic proportions, </w:t>
      </w:r>
      <w:r w:rsidRPr="00946C95">
        <w:rPr>
          <w:rStyle w:val="Emphasis"/>
          <w:rFonts w:asciiTheme="majorHAnsi" w:hAnsiTheme="majorHAnsi" w:cstheme="majorHAnsi"/>
          <w:highlight w:val="green"/>
        </w:rPr>
        <w:t>threatening the ability of billions of people to survive</w:t>
      </w:r>
      <w:r w:rsidRPr="00946C95">
        <w:rPr>
          <w:rFonts w:asciiTheme="majorHAnsi" w:hAnsiTheme="majorHAnsi" w:cstheme="majorHAnsi"/>
          <w:u w:val="single"/>
        </w:rPr>
        <w:t xml:space="preserve">, and raising the specter of a collapse of world </w:t>
      </w:r>
      <w:proofErr w:type="spellStart"/>
      <w:r w:rsidRPr="00946C95">
        <w:rPr>
          <w:rFonts w:asciiTheme="majorHAnsi" w:hAnsiTheme="majorHAnsi" w:cstheme="majorHAnsi"/>
          <w:u w:val="single"/>
        </w:rPr>
        <w:t>civilisation</w:t>
      </w:r>
      <w:proofErr w:type="spellEnd"/>
      <w:r w:rsidRPr="00946C95">
        <w:rPr>
          <w:rFonts w:asciiTheme="majorHAnsi" w:hAnsiTheme="majorHAnsi" w:cstheme="majorHAnsi"/>
          <w:sz w:val="10"/>
        </w:rPr>
        <w:t xml:space="preserve"> and degeneration into a new “Dark Ages.”2  This crisis of humanity shares a number of aspects with earlier structural crises but there are also several features unique to the present:  1. </w:t>
      </w:r>
      <w:r w:rsidRPr="00946C95">
        <w:rPr>
          <w:rStyle w:val="Emphasis"/>
          <w:rFonts w:asciiTheme="majorHAnsi" w:hAnsiTheme="majorHAnsi" w:cstheme="majorHAnsi"/>
          <w:highlight w:val="green"/>
        </w:rPr>
        <w:t>The system is fast reaching</w:t>
      </w:r>
      <w:r w:rsidRPr="00946C95">
        <w:rPr>
          <w:rFonts w:asciiTheme="majorHAnsi" w:hAnsiTheme="majorHAnsi" w:cstheme="majorHAnsi"/>
          <w:u w:val="single"/>
        </w:rPr>
        <w:t xml:space="preserve"> the </w:t>
      </w:r>
      <w:r w:rsidRPr="00946C95">
        <w:rPr>
          <w:rStyle w:val="Emphasis"/>
          <w:rFonts w:asciiTheme="majorHAnsi" w:hAnsiTheme="majorHAnsi" w:cstheme="majorHAnsi"/>
          <w:highlight w:val="green"/>
        </w:rPr>
        <w:t>ecological limits of its reproduction</w:t>
      </w:r>
      <w:r w:rsidRPr="00946C95">
        <w:rPr>
          <w:rFonts w:asciiTheme="majorHAnsi" w:hAnsiTheme="majorHAnsi" w:cstheme="majorHAnsi"/>
          <w:u w:val="single"/>
        </w:rPr>
        <w:t>. Global capitalism now couples human and natural history in such a way as to threaten to bring about what would be the sixth mass extinction</w:t>
      </w:r>
      <w:r w:rsidRPr="00946C95">
        <w:rPr>
          <w:rFonts w:asciiTheme="majorHAnsi" w:hAnsiTheme="majorHAnsi" w:cstheme="majorHAnsi"/>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946C95">
        <w:rPr>
          <w:rFonts w:asciiTheme="majorHAnsi" w:hAnsiTheme="majorHAnsi" w:cstheme="majorHAnsi"/>
          <w:u w:val="single"/>
        </w:rPr>
        <w:t>there are nine “planetary boundaries” crucial to maintaining an earth system environment in which humans can exist, four of which are experiencing</w:t>
      </w:r>
      <w:r w:rsidRPr="00946C95">
        <w:rPr>
          <w:rFonts w:asciiTheme="majorHAnsi" w:hAnsiTheme="majorHAnsi" w:cstheme="majorHAnsi"/>
          <w:sz w:val="10"/>
        </w:rPr>
        <w:t xml:space="preserve"> at this time </w:t>
      </w:r>
      <w:r w:rsidRPr="00946C95">
        <w:rPr>
          <w:rFonts w:asciiTheme="majorHAnsi" w:hAnsiTheme="majorHAnsi" w:cstheme="majorHAnsi"/>
          <w:u w:val="single"/>
        </w:rPr>
        <w:t>the onset of irreversible environmental degradation and three of which</w:t>
      </w:r>
      <w:r w:rsidRPr="00946C95">
        <w:rPr>
          <w:rFonts w:asciiTheme="majorHAnsi" w:hAnsiTheme="majorHAnsi" w:cstheme="majorHAnsi"/>
          <w:sz w:val="10"/>
        </w:rPr>
        <w:t xml:space="preserve"> (climate change, the nitrogen cycle, and biodiversity loss) </w:t>
      </w:r>
      <w:r w:rsidRPr="00946C95">
        <w:rPr>
          <w:rFonts w:asciiTheme="majorHAnsi" w:hAnsiTheme="majorHAnsi" w:cstheme="majorHAnsi"/>
          <w:u w:val="single"/>
        </w:rPr>
        <w:t>are at “tipping points</w:t>
      </w:r>
      <w:r w:rsidRPr="00946C95">
        <w:rPr>
          <w:rFonts w:asciiTheme="majorHAnsi" w:hAnsiTheme="majorHAnsi" w:cstheme="majorHAnsi"/>
          <w:sz w:val="10"/>
        </w:rPr>
        <w:t xml:space="preserve">,” meaning that these processes have already crossed their planetary boundaries.  2. </w:t>
      </w:r>
      <w:r w:rsidRPr="00946C95">
        <w:rPr>
          <w:rFonts w:asciiTheme="majorHAnsi" w:hAnsiTheme="majorHAnsi" w:cstheme="majorHAnsi"/>
          <w:u w:val="single"/>
        </w:rPr>
        <w:t xml:space="preserve">The magnitude of the means of </w:t>
      </w:r>
      <w:r w:rsidRPr="00946C95">
        <w:rPr>
          <w:rStyle w:val="Emphasis"/>
          <w:rFonts w:asciiTheme="majorHAnsi" w:hAnsiTheme="majorHAnsi" w:cstheme="majorHAnsi"/>
          <w:highlight w:val="green"/>
        </w:rPr>
        <w:t>violence</w:t>
      </w:r>
      <w:r w:rsidRPr="00946C95">
        <w:rPr>
          <w:rFonts w:asciiTheme="majorHAnsi" w:hAnsiTheme="majorHAnsi" w:cstheme="majorHAnsi"/>
          <w:u w:val="single"/>
        </w:rPr>
        <w:t xml:space="preserve"> and</w:t>
      </w:r>
      <w:r w:rsidRPr="00946C95">
        <w:rPr>
          <w:rFonts w:asciiTheme="majorHAnsi" w:hAnsiTheme="majorHAnsi" w:cstheme="majorHAnsi"/>
          <w:sz w:val="10"/>
        </w:rPr>
        <w:t xml:space="preserve"> social </w:t>
      </w:r>
      <w:r w:rsidRPr="00946C95">
        <w:rPr>
          <w:rFonts w:asciiTheme="majorHAnsi" w:hAnsiTheme="majorHAnsi" w:cstheme="majorHAnsi"/>
          <w:u w:val="single"/>
        </w:rPr>
        <w:t xml:space="preserve">control </w:t>
      </w:r>
      <w:r w:rsidRPr="00946C95">
        <w:rPr>
          <w:rStyle w:val="Emphasis"/>
          <w:rFonts w:asciiTheme="majorHAnsi" w:hAnsiTheme="majorHAnsi" w:cstheme="majorHAnsi"/>
          <w:highlight w:val="green"/>
        </w:rPr>
        <w:t>is unprecedented</w:t>
      </w:r>
      <w:r w:rsidRPr="00946C95">
        <w:rPr>
          <w:rFonts w:asciiTheme="majorHAnsi" w:hAnsiTheme="majorHAnsi" w:cstheme="majorHAnsi"/>
          <w:u w:val="single"/>
        </w:rPr>
        <w:t xml:space="preserve">, as is the concentration of the means of global communication and symbolic </w:t>
      </w:r>
      <w:r w:rsidRPr="00946C95">
        <w:rPr>
          <w:rStyle w:val="StyleUnderline"/>
          <w:rFonts w:asciiTheme="majorHAnsi" w:hAnsiTheme="majorHAnsi" w:cstheme="majorHAnsi"/>
        </w:rPr>
        <w:t xml:space="preserve">production and </w:t>
      </w:r>
      <w:r w:rsidRPr="00946C95">
        <w:rPr>
          <w:rStyle w:val="StyleUnderline"/>
          <w:rFonts w:asciiTheme="majorHAnsi" w:hAnsiTheme="majorHAnsi" w:cstheme="majorHAnsi"/>
        </w:rPr>
        <w:lastRenderedPageBreak/>
        <w:t xml:space="preserve">circulation in the hands of a very few powerful groups. </w:t>
      </w:r>
      <w:proofErr w:type="spellStart"/>
      <w:r w:rsidRPr="00946C95">
        <w:rPr>
          <w:rStyle w:val="Emphasis"/>
          <w:rFonts w:asciiTheme="majorHAnsi" w:hAnsiTheme="majorHAnsi" w:cstheme="majorHAnsi"/>
          <w:highlight w:val="green"/>
        </w:rPr>
        <w:t>Computerised</w:t>
      </w:r>
      <w:proofErr w:type="spellEnd"/>
      <w:r w:rsidRPr="00946C95">
        <w:rPr>
          <w:rStyle w:val="Emphasis"/>
          <w:rFonts w:asciiTheme="majorHAnsi" w:hAnsiTheme="majorHAnsi" w:cstheme="majorHAnsi"/>
          <w:highlight w:val="green"/>
        </w:rPr>
        <w:t xml:space="preserve"> wars, drones, bunker-buster bombs</w:t>
      </w:r>
      <w:r w:rsidRPr="00946C95">
        <w:rPr>
          <w:rFonts w:asciiTheme="majorHAnsi" w:hAnsiTheme="majorHAnsi" w:cstheme="majorHAnsi"/>
          <w:u w:val="single"/>
        </w:rPr>
        <w:t xml:space="preserve">, </w:t>
      </w:r>
      <w:proofErr w:type="gramStart"/>
      <w:r w:rsidRPr="00946C95">
        <w:rPr>
          <w:rFonts w:asciiTheme="majorHAnsi" w:hAnsiTheme="majorHAnsi" w:cstheme="majorHAnsi"/>
          <w:u w:val="single"/>
        </w:rPr>
        <w:t>star wars</w:t>
      </w:r>
      <w:proofErr w:type="gramEnd"/>
      <w:r w:rsidRPr="00946C95">
        <w:rPr>
          <w:rFonts w:asciiTheme="majorHAnsi" w:hAnsiTheme="majorHAnsi" w:cstheme="majorHAnsi"/>
          <w:sz w:val="10"/>
        </w:rPr>
        <w:t xml:space="preserve">, and so forth, </w:t>
      </w:r>
      <w:r w:rsidRPr="00946C95">
        <w:rPr>
          <w:rFonts w:asciiTheme="majorHAnsi" w:hAnsiTheme="majorHAnsi" w:cstheme="majorHAnsi"/>
          <w:u w:val="single"/>
        </w:rPr>
        <w:t xml:space="preserve">have changed the face of warfare. Warfare has become </w:t>
      </w:r>
      <w:proofErr w:type="spellStart"/>
      <w:r w:rsidRPr="00946C95">
        <w:rPr>
          <w:rFonts w:asciiTheme="majorHAnsi" w:hAnsiTheme="majorHAnsi" w:cstheme="majorHAnsi"/>
          <w:u w:val="single"/>
        </w:rPr>
        <w:t>normalised</w:t>
      </w:r>
      <w:proofErr w:type="spellEnd"/>
      <w:r w:rsidRPr="00946C95">
        <w:rPr>
          <w:rFonts w:asciiTheme="majorHAnsi" w:hAnsiTheme="majorHAnsi" w:cstheme="majorHAnsi"/>
          <w:u w:val="single"/>
        </w:rPr>
        <w:t xml:space="preserve"> and </w:t>
      </w:r>
      <w:proofErr w:type="spellStart"/>
      <w:r w:rsidRPr="00946C95">
        <w:rPr>
          <w:rFonts w:asciiTheme="majorHAnsi" w:hAnsiTheme="majorHAnsi" w:cstheme="majorHAnsi"/>
          <w:u w:val="single"/>
        </w:rPr>
        <w:t>sanitised</w:t>
      </w:r>
      <w:proofErr w:type="spellEnd"/>
      <w:r w:rsidRPr="00946C95">
        <w:rPr>
          <w:rFonts w:asciiTheme="majorHAnsi" w:hAnsiTheme="majorHAnsi" w:cstheme="majorHAnsi"/>
          <w:u w:val="single"/>
        </w:rPr>
        <w:t xml:space="preserve"> for those not directly at the receiving end of armed </w:t>
      </w:r>
      <w:r w:rsidRPr="00946C95">
        <w:rPr>
          <w:rStyle w:val="StyleUnderline"/>
          <w:rFonts w:asciiTheme="majorHAnsi" w:hAnsiTheme="majorHAnsi" w:cstheme="majorHAnsi"/>
        </w:rPr>
        <w:t xml:space="preserve">aggression. At the same </w:t>
      </w:r>
      <w:proofErr w:type="gramStart"/>
      <w:r w:rsidRPr="00946C95">
        <w:rPr>
          <w:rStyle w:val="StyleUnderline"/>
          <w:rFonts w:asciiTheme="majorHAnsi" w:hAnsiTheme="majorHAnsi" w:cstheme="majorHAnsi"/>
        </w:rPr>
        <w:t>time</w:t>
      </w:r>
      <w:proofErr w:type="gramEnd"/>
      <w:r w:rsidRPr="00946C95">
        <w:rPr>
          <w:rStyle w:val="StyleUnderline"/>
          <w:rFonts w:asciiTheme="majorHAnsi" w:hAnsiTheme="majorHAnsi" w:cstheme="majorHAnsi"/>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946C95">
        <w:rPr>
          <w:rStyle w:val="StyleUnderline"/>
          <w:rFonts w:asciiTheme="majorHAnsi" w:hAnsiTheme="majorHAnsi" w:cstheme="majorHAnsi"/>
        </w:rPr>
        <w:t>arrived;  3</w:t>
      </w:r>
      <w:proofErr w:type="gramEnd"/>
      <w:r w:rsidRPr="00946C95">
        <w:rPr>
          <w:rStyle w:val="StyleUnderline"/>
          <w:rFonts w:asciiTheme="majorHAnsi" w:hAnsiTheme="majorHAnsi" w:cstheme="majorHAnsi"/>
        </w:rPr>
        <w:t>. Capitalism is reaching apparent limits to its</w:t>
      </w:r>
      <w:r w:rsidRPr="00946C95">
        <w:rPr>
          <w:rFonts w:asciiTheme="majorHAnsi" w:hAnsiTheme="majorHAnsi" w:cstheme="majorHAnsi"/>
          <w:u w:val="single"/>
        </w:rPr>
        <w:t xml:space="preserve"> extensive expansion. There are no longer any new territories of significance that can be integrated into world capitalism, de-</w:t>
      </w:r>
      <w:proofErr w:type="spellStart"/>
      <w:r w:rsidRPr="00946C95">
        <w:rPr>
          <w:rFonts w:asciiTheme="majorHAnsi" w:hAnsiTheme="majorHAnsi" w:cstheme="majorHAnsi"/>
          <w:u w:val="single"/>
        </w:rPr>
        <w:t>ruralisation</w:t>
      </w:r>
      <w:proofErr w:type="spellEnd"/>
      <w:r w:rsidRPr="00946C95">
        <w:rPr>
          <w:rFonts w:asciiTheme="majorHAnsi" w:hAnsiTheme="majorHAnsi" w:cstheme="majorHAnsi"/>
          <w:u w:val="single"/>
        </w:rPr>
        <w:t xml:space="preserve"> is now well advanced, and the commodification of the countryside and of pre- and non-capitalist spaces has </w:t>
      </w:r>
      <w:r w:rsidRPr="00946C95">
        <w:rPr>
          <w:rStyle w:val="StyleUnderline"/>
          <w:rFonts w:asciiTheme="majorHAnsi" w:hAnsiTheme="majorHAnsi" w:cstheme="majorHAnsi"/>
        </w:rPr>
        <w:t xml:space="preserve">intensified, that is, converted in hot-house fashion into spaces of capital, so that intensive expansion is reaching depths </w:t>
      </w:r>
      <w:proofErr w:type="gramStart"/>
      <w:r w:rsidRPr="00946C95">
        <w:rPr>
          <w:rStyle w:val="StyleUnderline"/>
          <w:rFonts w:asciiTheme="majorHAnsi" w:hAnsiTheme="majorHAnsi" w:cstheme="majorHAnsi"/>
        </w:rPr>
        <w:t>never before</w:t>
      </w:r>
      <w:proofErr w:type="gramEnd"/>
      <w:r w:rsidRPr="00946C95">
        <w:rPr>
          <w:rStyle w:val="StyleUnderline"/>
          <w:rFonts w:asciiTheme="majorHAnsi" w:hAnsiTheme="majorHAnsi" w:cstheme="majorHAnsi"/>
        </w:rPr>
        <w:t xml:space="preserve"> seen. Capitalism must continually expand or collapse. How or where will it now expand?  4. There is the rise of </w:t>
      </w:r>
      <w:r w:rsidRPr="00946C95">
        <w:rPr>
          <w:rStyle w:val="Emphasis"/>
          <w:rFonts w:asciiTheme="majorHAnsi" w:hAnsiTheme="majorHAnsi" w:cstheme="majorHAnsi"/>
          <w:highlight w:val="green"/>
        </w:rPr>
        <w:t>a</w:t>
      </w:r>
      <w:r w:rsidRPr="00946C95">
        <w:rPr>
          <w:rStyle w:val="StyleUnderline"/>
          <w:rFonts w:asciiTheme="majorHAnsi" w:hAnsiTheme="majorHAnsi" w:cstheme="majorHAnsi"/>
        </w:rPr>
        <w:t xml:space="preserve"> vast </w:t>
      </w:r>
      <w:r w:rsidRPr="00946C95">
        <w:rPr>
          <w:rStyle w:val="Emphasis"/>
          <w:rFonts w:asciiTheme="majorHAnsi" w:hAnsiTheme="majorHAnsi" w:cstheme="majorHAnsi"/>
          <w:highlight w:val="green"/>
        </w:rPr>
        <w:t>surplus population</w:t>
      </w:r>
      <w:r w:rsidRPr="00946C95">
        <w:rPr>
          <w:rStyle w:val="StyleUnderline"/>
          <w:rFonts w:asciiTheme="majorHAnsi" w:hAnsiTheme="majorHAnsi" w:cstheme="majorHAnsi"/>
        </w:rPr>
        <w:t xml:space="preserve"> inhabiting a “planet of slums,”4 alienated from the productive economy, thrown into the margins</w:t>
      </w:r>
      <w:r w:rsidRPr="00946C95">
        <w:rPr>
          <w:rFonts w:asciiTheme="majorHAnsi" w:hAnsiTheme="majorHAnsi" w:cstheme="majorHAnsi"/>
          <w:u w:val="single"/>
        </w:rPr>
        <w:t xml:space="preserve">, and </w:t>
      </w:r>
      <w:r w:rsidRPr="00946C95">
        <w:rPr>
          <w:rStyle w:val="Emphasis"/>
          <w:rFonts w:asciiTheme="majorHAnsi" w:hAnsiTheme="majorHAnsi" w:cstheme="majorHAnsi"/>
          <w:highlight w:val="green"/>
        </w:rPr>
        <w:t>subject to</w:t>
      </w:r>
      <w:r w:rsidRPr="00946C95">
        <w:rPr>
          <w:rFonts w:asciiTheme="majorHAnsi" w:hAnsiTheme="majorHAnsi" w:cstheme="majorHAnsi"/>
          <w:u w:val="single"/>
        </w:rPr>
        <w:t xml:space="preserve"> sophisticated systems of social </w:t>
      </w:r>
      <w:r w:rsidRPr="00946C95">
        <w:rPr>
          <w:rStyle w:val="Emphasis"/>
          <w:rFonts w:asciiTheme="majorHAnsi" w:hAnsiTheme="majorHAnsi" w:cstheme="majorHAnsi"/>
          <w:highlight w:val="green"/>
        </w:rPr>
        <w:t>control and</w:t>
      </w:r>
      <w:r w:rsidRPr="00946C95">
        <w:rPr>
          <w:rFonts w:asciiTheme="majorHAnsi" w:hAnsiTheme="majorHAnsi" w:cstheme="majorHAnsi"/>
          <w:b/>
          <w:iCs/>
          <w:u w:val="single"/>
        </w:rPr>
        <w:t xml:space="preserve"> to </w:t>
      </w:r>
      <w:r w:rsidRPr="00946C95">
        <w:rPr>
          <w:rStyle w:val="Emphasis"/>
          <w:rFonts w:asciiTheme="majorHAnsi" w:hAnsiTheme="majorHAnsi" w:cstheme="majorHAnsi"/>
          <w:highlight w:val="green"/>
        </w:rPr>
        <w:t>destruction</w:t>
      </w:r>
      <w:r w:rsidRPr="00946C95">
        <w:rPr>
          <w:rFonts w:asciiTheme="majorHAnsi" w:hAnsiTheme="majorHAnsi" w:cstheme="majorHAnsi"/>
          <w:u w:val="single"/>
        </w:rPr>
        <w:t xml:space="preserve"> - to a mortal cycle of dispossession-exploitation-exclusion. This includes </w:t>
      </w:r>
      <w:r w:rsidRPr="00946C95">
        <w:rPr>
          <w:rStyle w:val="Emphasis"/>
          <w:rFonts w:asciiTheme="majorHAnsi" w:hAnsiTheme="majorHAnsi" w:cstheme="majorHAnsi"/>
          <w:highlight w:val="green"/>
        </w:rPr>
        <w:t xml:space="preserve">prison-industrial and immigrant-detention complexes, omnipresent policing, </w:t>
      </w:r>
      <w:proofErr w:type="spellStart"/>
      <w:r w:rsidRPr="00946C95">
        <w:rPr>
          <w:rStyle w:val="Emphasis"/>
          <w:rFonts w:asciiTheme="majorHAnsi" w:hAnsiTheme="majorHAnsi" w:cstheme="majorHAnsi"/>
          <w:highlight w:val="green"/>
        </w:rPr>
        <w:t>militarised</w:t>
      </w:r>
      <w:proofErr w:type="spellEnd"/>
      <w:r w:rsidRPr="00946C95">
        <w:rPr>
          <w:rStyle w:val="Emphasis"/>
          <w:rFonts w:asciiTheme="majorHAnsi" w:hAnsiTheme="majorHAnsi" w:cstheme="majorHAnsi"/>
          <w:highlight w:val="green"/>
        </w:rPr>
        <w:t xml:space="preserve"> gentrification</w:t>
      </w:r>
      <w:r w:rsidRPr="00946C95">
        <w:rPr>
          <w:rFonts w:asciiTheme="majorHAnsi" w:hAnsiTheme="majorHAnsi" w:cstheme="majorHAnsi"/>
          <w:sz w:val="10"/>
        </w:rPr>
        <w:t xml:space="preserve">, and so </w:t>
      </w:r>
      <w:proofErr w:type="gramStart"/>
      <w:r w:rsidRPr="00946C95">
        <w:rPr>
          <w:rFonts w:asciiTheme="majorHAnsi" w:hAnsiTheme="majorHAnsi" w:cstheme="majorHAnsi"/>
          <w:sz w:val="10"/>
        </w:rPr>
        <w:t>on;  5</w:t>
      </w:r>
      <w:proofErr w:type="gramEnd"/>
      <w:r w:rsidRPr="00946C95">
        <w:rPr>
          <w:rFonts w:asciiTheme="majorHAnsi" w:hAnsiTheme="majorHAnsi" w:cstheme="majorHAnsi"/>
          <w:sz w:val="10"/>
        </w:rPr>
        <w:t xml:space="preserve">. </w:t>
      </w:r>
      <w:r w:rsidRPr="00946C95">
        <w:rPr>
          <w:rStyle w:val="StyleUnderline"/>
          <w:rFonts w:asciiTheme="majorHAnsi" w:hAnsiTheme="majorHAnsi" w:cstheme="majorHAnsi"/>
        </w:rPr>
        <w:t xml:space="preserve">There is a disjuncture between a </w:t>
      </w:r>
      <w:proofErr w:type="spellStart"/>
      <w:r w:rsidRPr="00946C95">
        <w:rPr>
          <w:rStyle w:val="StyleUnderline"/>
          <w:rFonts w:asciiTheme="majorHAnsi" w:hAnsiTheme="majorHAnsi" w:cstheme="majorHAnsi"/>
        </w:rPr>
        <w:t>globalising</w:t>
      </w:r>
      <w:proofErr w:type="spellEnd"/>
      <w:r w:rsidRPr="00946C95">
        <w:rPr>
          <w:rStyle w:val="StyleUnderline"/>
          <w:rFonts w:asciiTheme="majorHAnsi" w:hAnsiTheme="majorHAnsi" w:cstheme="majorHAnsi"/>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946C95">
        <w:rPr>
          <w:rStyle w:val="StyleUnderline"/>
          <w:rFonts w:asciiTheme="majorHAnsi" w:hAnsiTheme="majorHAnsi" w:cstheme="majorHAnsi"/>
        </w:rPr>
        <w:t>organise</w:t>
      </w:r>
      <w:proofErr w:type="spellEnd"/>
      <w:r w:rsidRPr="00946C95">
        <w:rPr>
          <w:rStyle w:val="StyleUnderline"/>
          <w:rFonts w:asciiTheme="majorHAnsi" w:hAnsiTheme="majorHAnsi" w:cstheme="majorHAnsi"/>
        </w:rPr>
        <w:t xml:space="preserve"> and </w:t>
      </w:r>
      <w:proofErr w:type="spellStart"/>
      <w:r w:rsidRPr="00946C95">
        <w:rPr>
          <w:rStyle w:val="StyleUnderline"/>
          <w:rFonts w:asciiTheme="majorHAnsi" w:hAnsiTheme="majorHAnsi" w:cstheme="majorHAnsi"/>
        </w:rPr>
        <w:t>stabilise</w:t>
      </w:r>
      <w:proofErr w:type="spellEnd"/>
      <w:r w:rsidRPr="00946C95">
        <w:rPr>
          <w:rStyle w:val="StyleUnderline"/>
          <w:rFonts w:asciiTheme="majorHAnsi" w:hAnsiTheme="majorHAnsi" w:cstheme="majorHAnsi"/>
        </w:rPr>
        <w:t xml:space="preserve"> the system. </w:t>
      </w:r>
      <w:r w:rsidRPr="00946C95">
        <w:rPr>
          <w:rStyle w:val="Emphasis"/>
          <w:rFonts w:asciiTheme="majorHAnsi" w:hAnsiTheme="majorHAnsi" w:cstheme="majorHAnsi"/>
          <w:highlight w:val="green"/>
        </w:rPr>
        <w:t>The spread of w</w:t>
      </w:r>
      <w:r w:rsidRPr="00946C95">
        <w:rPr>
          <w:rStyle w:val="StyleUnderline"/>
          <w:rFonts w:asciiTheme="majorHAnsi" w:hAnsiTheme="majorHAnsi" w:cstheme="majorHAnsi"/>
        </w:rPr>
        <w:t xml:space="preserve">eapons of </w:t>
      </w:r>
      <w:r w:rsidRPr="00946C95">
        <w:rPr>
          <w:rStyle w:val="Emphasis"/>
          <w:rFonts w:asciiTheme="majorHAnsi" w:hAnsiTheme="majorHAnsi" w:cstheme="majorHAnsi"/>
          <w:highlight w:val="green"/>
        </w:rPr>
        <w:t>m</w:t>
      </w:r>
      <w:r w:rsidRPr="00946C95">
        <w:rPr>
          <w:rStyle w:val="StyleUnderline"/>
          <w:rFonts w:asciiTheme="majorHAnsi" w:hAnsiTheme="majorHAnsi" w:cstheme="majorHAnsi"/>
        </w:rPr>
        <w:t xml:space="preserve">ass </w:t>
      </w:r>
      <w:r w:rsidRPr="00946C95">
        <w:rPr>
          <w:rStyle w:val="Emphasis"/>
          <w:rFonts w:asciiTheme="majorHAnsi" w:hAnsiTheme="majorHAnsi" w:cstheme="majorHAnsi"/>
          <w:highlight w:val="green"/>
        </w:rPr>
        <w:t>d</w:t>
      </w:r>
      <w:r w:rsidRPr="00946C95">
        <w:rPr>
          <w:rStyle w:val="StyleUnderline"/>
          <w:rFonts w:asciiTheme="majorHAnsi" w:hAnsiTheme="majorHAnsi" w:cstheme="majorHAnsi"/>
        </w:rPr>
        <w:t>estr</w:t>
      </w:r>
      <w:r w:rsidRPr="00946C95">
        <w:rPr>
          <w:rFonts w:asciiTheme="majorHAnsi" w:hAnsiTheme="majorHAnsi" w:cstheme="majorHAnsi"/>
          <w:u w:val="single"/>
        </w:rPr>
        <w:t xml:space="preserve">uction </w:t>
      </w:r>
      <w:r w:rsidRPr="00946C95">
        <w:rPr>
          <w:rStyle w:val="Emphasis"/>
          <w:rFonts w:asciiTheme="majorHAnsi" w:hAnsiTheme="majorHAnsi" w:cstheme="majorHAnsi"/>
          <w:highlight w:val="green"/>
        </w:rPr>
        <w:t>and</w:t>
      </w:r>
      <w:r w:rsidRPr="00946C95">
        <w:rPr>
          <w:rFonts w:asciiTheme="majorHAnsi" w:hAnsiTheme="majorHAnsi" w:cstheme="majorHAnsi"/>
          <w:u w:val="single"/>
        </w:rPr>
        <w:t xml:space="preserve"> the unprecedented </w:t>
      </w:r>
      <w:proofErr w:type="spellStart"/>
      <w:r w:rsidRPr="00946C95">
        <w:rPr>
          <w:rStyle w:val="Emphasis"/>
          <w:rFonts w:asciiTheme="majorHAnsi" w:hAnsiTheme="majorHAnsi" w:cstheme="majorHAnsi"/>
          <w:highlight w:val="green"/>
        </w:rPr>
        <w:t>militarisation</w:t>
      </w:r>
      <w:proofErr w:type="spellEnd"/>
      <w:r w:rsidRPr="00946C95">
        <w:rPr>
          <w:rFonts w:asciiTheme="majorHAnsi" w:hAnsiTheme="majorHAnsi" w:cstheme="majorHAnsi"/>
          <w:u w:val="single"/>
        </w:rPr>
        <w:t xml:space="preserve"> of social life and conflict across the globe </w:t>
      </w:r>
      <w:r w:rsidRPr="00946C95">
        <w:rPr>
          <w:rStyle w:val="Emphasis"/>
          <w:rFonts w:asciiTheme="majorHAnsi" w:hAnsiTheme="majorHAnsi" w:cstheme="majorHAnsi"/>
          <w:highlight w:val="green"/>
        </w:rPr>
        <w:t>makes it hard to imagine</w:t>
      </w:r>
      <w:r w:rsidRPr="00946C95">
        <w:rPr>
          <w:rFonts w:asciiTheme="majorHAnsi" w:hAnsiTheme="majorHAnsi" w:cstheme="majorHAnsi"/>
          <w:u w:val="single"/>
        </w:rPr>
        <w:t xml:space="preserve"> that </w:t>
      </w:r>
      <w:r w:rsidRPr="00946C95">
        <w:rPr>
          <w:rStyle w:val="Emphasis"/>
          <w:rFonts w:asciiTheme="majorHAnsi" w:hAnsiTheme="majorHAnsi" w:cstheme="majorHAnsi"/>
          <w:highlight w:val="green"/>
        </w:rPr>
        <w:t>the system can come under</w:t>
      </w:r>
      <w:r w:rsidRPr="00946C95">
        <w:rPr>
          <w:rFonts w:asciiTheme="majorHAnsi" w:hAnsiTheme="majorHAnsi" w:cstheme="majorHAnsi"/>
          <w:u w:val="single"/>
        </w:rPr>
        <w:t xml:space="preserve"> any </w:t>
      </w:r>
      <w:r w:rsidRPr="00946C95">
        <w:rPr>
          <w:rStyle w:val="Emphasis"/>
          <w:rFonts w:asciiTheme="majorHAnsi" w:hAnsiTheme="majorHAnsi" w:cstheme="majorHAnsi"/>
          <w:highlight w:val="green"/>
        </w:rPr>
        <w:t>stable political authority</w:t>
      </w:r>
      <w:r w:rsidRPr="00946C95">
        <w:rPr>
          <w:rFonts w:asciiTheme="majorHAnsi" w:hAnsiTheme="majorHAnsi" w:cstheme="majorHAnsi"/>
          <w:u w:val="single"/>
        </w:rPr>
        <w:t xml:space="preserve"> that assures its reproduction. </w:t>
      </w:r>
      <w:r w:rsidRPr="00946C95">
        <w:rPr>
          <w:rFonts w:asciiTheme="majorHAnsi" w:hAnsiTheme="majorHAnsi" w:cstheme="majorHAnsi"/>
          <w:sz w:val="10"/>
        </w:rPr>
        <w:t xml:space="preserve"> Global Police </w:t>
      </w:r>
      <w:proofErr w:type="gramStart"/>
      <w:r w:rsidRPr="00946C95">
        <w:rPr>
          <w:rFonts w:asciiTheme="majorHAnsi" w:hAnsiTheme="majorHAnsi" w:cstheme="majorHAnsi"/>
          <w:sz w:val="10"/>
        </w:rPr>
        <w:t>State  How</w:t>
      </w:r>
      <w:proofErr w:type="gramEnd"/>
      <w:r w:rsidRPr="00946C95">
        <w:rPr>
          <w:rFonts w:asciiTheme="majorHAnsi" w:hAnsiTheme="majorHAnsi" w:cstheme="majorHAnsi"/>
          <w:sz w:val="10"/>
        </w:rPr>
        <w:t xml:space="preserve"> have social and political forces worldwide responded to crisis? The crisis has resulted in a rapid political </w:t>
      </w:r>
      <w:proofErr w:type="spellStart"/>
      <w:r w:rsidRPr="00946C95">
        <w:rPr>
          <w:rFonts w:asciiTheme="majorHAnsi" w:hAnsiTheme="majorHAnsi" w:cstheme="majorHAnsi"/>
          <w:sz w:val="10"/>
        </w:rPr>
        <w:t>polarisation</w:t>
      </w:r>
      <w:proofErr w:type="spellEnd"/>
      <w:r w:rsidRPr="00946C95">
        <w:rPr>
          <w:rFonts w:asciiTheme="majorHAnsi" w:hAnsiTheme="majorHAnsi" w:cstheme="majorHAnsi"/>
          <w:sz w:val="10"/>
        </w:rPr>
        <w:t xml:space="preserve"> in global society. Both right and left-wing forces are ascendant. Three responses seem to be in dispute.  One is what we could call “reformism from above.” This elite reformism is aimed at </w:t>
      </w:r>
      <w:proofErr w:type="spellStart"/>
      <w:r w:rsidRPr="00946C95">
        <w:rPr>
          <w:rFonts w:asciiTheme="majorHAnsi" w:hAnsiTheme="majorHAnsi" w:cstheme="majorHAnsi"/>
          <w:sz w:val="10"/>
        </w:rPr>
        <w:t>stabilising</w:t>
      </w:r>
      <w:proofErr w:type="spellEnd"/>
      <w:r w:rsidRPr="00946C95">
        <w:rPr>
          <w:rFonts w:asciiTheme="majorHAnsi" w:hAnsiTheme="majorHAnsi" w:cstheme="majorHAnsi"/>
          <w:sz w:val="10"/>
        </w:rPr>
        <w:t xml:space="preserve"> the system, at saving the system from itself and from more radical re- </w:t>
      </w:r>
      <w:proofErr w:type="spellStart"/>
      <w:r w:rsidRPr="00946C95">
        <w:rPr>
          <w:rFonts w:asciiTheme="majorHAnsi" w:hAnsiTheme="majorHAnsi" w:cstheme="majorHAnsi"/>
          <w:sz w:val="10"/>
        </w:rPr>
        <w:t>sponses</w:t>
      </w:r>
      <w:proofErr w:type="spellEnd"/>
      <w:r w:rsidRPr="00946C95">
        <w:rPr>
          <w:rFonts w:asciiTheme="majorHAnsi" w:hAnsiTheme="majorHAnsi" w:cstheme="majorHAnsi"/>
          <w:sz w:val="10"/>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946C95">
        <w:rPr>
          <w:rFonts w:asciiTheme="majorHAnsi" w:hAnsiTheme="majorHAnsi" w:cstheme="majorHAnsi"/>
          <w:sz w:val="10"/>
        </w:rPr>
        <w:t>grassroots</w:t>
      </w:r>
      <w:proofErr w:type="gramEnd"/>
      <w:r w:rsidRPr="00946C95">
        <w:rPr>
          <w:rFonts w:asciiTheme="majorHAnsi" w:hAnsiTheme="majorHAnsi" w:cstheme="majorHAnsi"/>
          <w:sz w:val="10"/>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946C95">
        <w:rPr>
          <w:rFonts w:asciiTheme="majorHAnsi" w:hAnsiTheme="majorHAnsi" w:cstheme="majorHAnsi"/>
          <w:i/>
          <w:iCs/>
          <w:sz w:val="10"/>
        </w:rPr>
        <w:t>21st century fascism</w:t>
      </w:r>
      <w:r w:rsidRPr="00946C95">
        <w:rPr>
          <w:rFonts w:asciiTheme="majorHAnsi" w:hAnsiTheme="majorHAnsi" w:cstheme="majorHAnsi"/>
          <w:sz w:val="10"/>
        </w:rPr>
        <w:t xml:space="preserve">.5 </w:t>
      </w:r>
      <w:r w:rsidRPr="00946C95">
        <w:rPr>
          <w:rStyle w:val="Emphasis"/>
          <w:rFonts w:asciiTheme="majorHAnsi" w:hAnsiTheme="majorHAnsi" w:cstheme="majorHAnsi"/>
          <w:highlight w:val="green"/>
        </w:rPr>
        <w:t>The ultra-right is</w:t>
      </w:r>
      <w:r w:rsidRPr="00946C95">
        <w:rPr>
          <w:rFonts w:asciiTheme="majorHAnsi" w:hAnsiTheme="majorHAnsi" w:cstheme="majorHAnsi"/>
          <w:u w:val="single"/>
        </w:rPr>
        <w:t xml:space="preserve"> an </w:t>
      </w:r>
      <w:r w:rsidRPr="00946C95">
        <w:rPr>
          <w:rStyle w:val="Emphasis"/>
          <w:rFonts w:asciiTheme="majorHAnsi" w:hAnsiTheme="majorHAnsi" w:cstheme="majorHAnsi"/>
          <w:highlight w:val="green"/>
        </w:rPr>
        <w:t>insurgent</w:t>
      </w:r>
      <w:r w:rsidRPr="00946C95">
        <w:rPr>
          <w:rFonts w:asciiTheme="majorHAnsi" w:hAnsiTheme="majorHAnsi" w:cstheme="majorHAnsi"/>
          <w:u w:val="single"/>
        </w:rPr>
        <w:t xml:space="preserve"> force in many countries.</w:t>
      </w:r>
      <w:r w:rsidRPr="00946C95">
        <w:rPr>
          <w:rFonts w:asciiTheme="majorHAnsi" w:hAnsiTheme="majorHAnsi" w:cstheme="majorHAnsi"/>
          <w:sz w:val="10"/>
        </w:rPr>
        <w:t xml:space="preserve"> In broad strokes, </w:t>
      </w:r>
      <w:r w:rsidRPr="00946C95">
        <w:rPr>
          <w:rFonts w:asciiTheme="majorHAnsi" w:hAnsiTheme="majorHAnsi" w:cstheme="majorHAnsi"/>
          <w:u w:val="single"/>
        </w:rPr>
        <w:t xml:space="preserve">this project seeks to fuse reactionary political power with transnational capital and to </w:t>
      </w:r>
      <w:proofErr w:type="spellStart"/>
      <w:r w:rsidRPr="00946C95">
        <w:rPr>
          <w:rFonts w:asciiTheme="majorHAnsi" w:hAnsiTheme="majorHAnsi" w:cstheme="majorHAnsi"/>
          <w:u w:val="single"/>
        </w:rPr>
        <w:t>organise</w:t>
      </w:r>
      <w:proofErr w:type="spellEnd"/>
      <w:r w:rsidRPr="00946C95">
        <w:rPr>
          <w:rFonts w:asciiTheme="majorHAnsi" w:hAnsiTheme="majorHAnsi" w:cstheme="majorHAnsi"/>
          <w:u w:val="single"/>
        </w:rPr>
        <w:t xml:space="preserve"> a mass base among historically privileged sectors of the global working class</w:t>
      </w:r>
      <w:r w:rsidRPr="00946C95">
        <w:rPr>
          <w:rFonts w:asciiTheme="majorHAnsi" w:hAnsiTheme="majorHAnsi" w:cstheme="majorHAnsi"/>
          <w:sz w:val="10"/>
        </w:rPr>
        <w:t xml:space="preserve"> – </w:t>
      </w:r>
      <w:r w:rsidRPr="00946C95">
        <w:rPr>
          <w:rFonts w:asciiTheme="majorHAnsi" w:hAnsiTheme="majorHAnsi" w:cstheme="majorHAnsi"/>
          <w:u w:val="single"/>
        </w:rPr>
        <w:t>such as white workers</w:t>
      </w:r>
      <w:r w:rsidRPr="00946C95">
        <w:rPr>
          <w:rFonts w:asciiTheme="majorHAnsi" w:hAnsiTheme="majorHAnsi" w:cstheme="majorHAnsi"/>
          <w:sz w:val="10"/>
        </w:rPr>
        <w:t xml:space="preserve"> in the North and middle layers in the South – </w:t>
      </w:r>
      <w:r w:rsidRPr="00946C95">
        <w:rPr>
          <w:rFonts w:asciiTheme="majorHAnsi" w:hAnsiTheme="majorHAnsi" w:cstheme="majorHAnsi"/>
          <w:u w:val="single"/>
        </w:rPr>
        <w:t xml:space="preserve">that are now experiencing heightened insecurity and the specter of downward mobility. </w:t>
      </w:r>
      <w:r w:rsidRPr="00946C95">
        <w:rPr>
          <w:rStyle w:val="Emphasis"/>
          <w:rFonts w:asciiTheme="majorHAnsi" w:hAnsiTheme="majorHAnsi" w:cstheme="majorHAnsi"/>
          <w:highlight w:val="green"/>
        </w:rPr>
        <w:t>It involves militarism,</w:t>
      </w:r>
      <w:r w:rsidRPr="00946C95">
        <w:rPr>
          <w:rFonts w:asciiTheme="majorHAnsi" w:hAnsiTheme="majorHAnsi" w:cstheme="majorHAnsi"/>
          <w:b/>
          <w:iCs/>
          <w:u w:val="single"/>
        </w:rPr>
        <w:t xml:space="preserve"> </w:t>
      </w:r>
      <w:r w:rsidRPr="00946C95">
        <w:rPr>
          <w:rStyle w:val="StyleUnderline"/>
          <w:rFonts w:asciiTheme="majorHAnsi" w:hAnsiTheme="majorHAnsi" w:cstheme="majorHAnsi"/>
        </w:rPr>
        <w:t>extreme</w:t>
      </w:r>
      <w:r w:rsidRPr="00946C95">
        <w:rPr>
          <w:rFonts w:asciiTheme="majorHAnsi" w:hAnsiTheme="majorHAnsi" w:cstheme="majorHAnsi"/>
          <w:b/>
          <w:iCs/>
          <w:u w:val="single"/>
        </w:rPr>
        <w:t xml:space="preserve"> </w:t>
      </w:r>
      <w:proofErr w:type="spellStart"/>
      <w:r w:rsidRPr="00946C95">
        <w:rPr>
          <w:rStyle w:val="Emphasis"/>
          <w:rFonts w:asciiTheme="majorHAnsi" w:hAnsiTheme="majorHAnsi" w:cstheme="majorHAnsi"/>
          <w:highlight w:val="green"/>
        </w:rPr>
        <w:t>masculinisation</w:t>
      </w:r>
      <w:proofErr w:type="spellEnd"/>
      <w:r w:rsidRPr="00946C95">
        <w:rPr>
          <w:rStyle w:val="Emphasis"/>
          <w:rFonts w:asciiTheme="majorHAnsi" w:hAnsiTheme="majorHAnsi" w:cstheme="majorHAnsi"/>
          <w:highlight w:val="green"/>
        </w:rPr>
        <w:t xml:space="preserve">, homophobia, </w:t>
      </w:r>
      <w:proofErr w:type="gramStart"/>
      <w:r w:rsidRPr="00946C95">
        <w:rPr>
          <w:rStyle w:val="Emphasis"/>
          <w:rFonts w:asciiTheme="majorHAnsi" w:hAnsiTheme="majorHAnsi" w:cstheme="majorHAnsi"/>
          <w:highlight w:val="green"/>
        </w:rPr>
        <w:t>racism</w:t>
      </w:r>
      <w:proofErr w:type="gramEnd"/>
      <w:r w:rsidRPr="00946C95">
        <w:rPr>
          <w:rStyle w:val="Emphasis"/>
          <w:rFonts w:asciiTheme="majorHAnsi" w:hAnsiTheme="majorHAnsi" w:cstheme="majorHAnsi"/>
          <w:highlight w:val="green"/>
        </w:rPr>
        <w:t xml:space="preserve"> and racist </w:t>
      </w:r>
      <w:proofErr w:type="spellStart"/>
      <w:r w:rsidRPr="00946C95">
        <w:rPr>
          <w:rStyle w:val="Emphasis"/>
          <w:rFonts w:asciiTheme="majorHAnsi" w:hAnsiTheme="majorHAnsi" w:cstheme="majorHAnsi"/>
          <w:highlight w:val="green"/>
        </w:rPr>
        <w:t>mobilisations</w:t>
      </w:r>
      <w:proofErr w:type="spellEnd"/>
      <w:r w:rsidRPr="00946C95">
        <w:rPr>
          <w:rFonts w:asciiTheme="majorHAnsi" w:hAnsiTheme="majorHAnsi" w:cstheme="majorHAnsi"/>
          <w:u w:val="single"/>
        </w:rPr>
        <w:t>, including the search for scapegoats, such as immigrant workers and</w:t>
      </w:r>
      <w:r w:rsidRPr="00946C95">
        <w:rPr>
          <w:rFonts w:asciiTheme="majorHAnsi" w:hAnsiTheme="majorHAnsi" w:cstheme="majorHAnsi"/>
          <w:sz w:val="10"/>
        </w:rPr>
        <w:t xml:space="preserve">, in the West, </w:t>
      </w:r>
      <w:r w:rsidRPr="00946C95">
        <w:rPr>
          <w:rFonts w:asciiTheme="majorHAnsi" w:hAnsiTheme="majorHAnsi" w:cstheme="majorHAnsi"/>
          <w:u w:val="single"/>
        </w:rPr>
        <w:t xml:space="preserve">Muslims. </w:t>
      </w:r>
      <w:r w:rsidRPr="00946C95">
        <w:rPr>
          <w:rStyle w:val="Emphasis"/>
          <w:rFonts w:asciiTheme="majorHAnsi" w:hAnsiTheme="majorHAnsi" w:cstheme="majorHAnsi"/>
          <w:highlight w:val="green"/>
        </w:rPr>
        <w:t>Twenty-first century fascism</w:t>
      </w:r>
      <w:r w:rsidRPr="00946C95">
        <w:rPr>
          <w:rFonts w:asciiTheme="majorHAnsi" w:hAnsiTheme="majorHAnsi" w:cstheme="majorHAnsi"/>
          <w:u w:val="single"/>
        </w:rPr>
        <w:t xml:space="preserve"> evokes mystifying ideologies, often involving race/culture supremacy and xenophobia, embracing an </w:t>
      </w:r>
      <w:proofErr w:type="spellStart"/>
      <w:r w:rsidRPr="00946C95">
        <w:rPr>
          <w:rFonts w:asciiTheme="majorHAnsi" w:hAnsiTheme="majorHAnsi" w:cstheme="majorHAnsi"/>
          <w:u w:val="single"/>
        </w:rPr>
        <w:t>idealised</w:t>
      </w:r>
      <w:proofErr w:type="spellEnd"/>
      <w:r w:rsidRPr="00946C95">
        <w:rPr>
          <w:rFonts w:asciiTheme="majorHAnsi" w:hAnsiTheme="majorHAnsi" w:cstheme="majorHAnsi"/>
          <w:u w:val="single"/>
        </w:rPr>
        <w:t xml:space="preserve"> and mythical past. Neo-fascist culture </w:t>
      </w:r>
      <w:proofErr w:type="spellStart"/>
      <w:r w:rsidRPr="00946C95">
        <w:rPr>
          <w:rStyle w:val="Emphasis"/>
          <w:rFonts w:asciiTheme="majorHAnsi" w:hAnsiTheme="majorHAnsi" w:cstheme="majorHAnsi"/>
          <w:highlight w:val="green"/>
        </w:rPr>
        <w:t>normalises</w:t>
      </w:r>
      <w:proofErr w:type="spellEnd"/>
      <w:r w:rsidRPr="00946C95">
        <w:rPr>
          <w:rStyle w:val="Emphasis"/>
          <w:rFonts w:asciiTheme="majorHAnsi" w:hAnsiTheme="majorHAnsi" w:cstheme="majorHAnsi"/>
          <w:highlight w:val="green"/>
        </w:rPr>
        <w:t xml:space="preserve"> and </w:t>
      </w:r>
      <w:proofErr w:type="spellStart"/>
      <w:r w:rsidRPr="00946C95">
        <w:rPr>
          <w:rStyle w:val="Emphasis"/>
          <w:rFonts w:asciiTheme="majorHAnsi" w:hAnsiTheme="majorHAnsi" w:cstheme="majorHAnsi"/>
          <w:highlight w:val="green"/>
        </w:rPr>
        <w:t>glamorises</w:t>
      </w:r>
      <w:proofErr w:type="spellEnd"/>
      <w:r w:rsidRPr="00946C95">
        <w:rPr>
          <w:rStyle w:val="Emphasis"/>
          <w:rFonts w:asciiTheme="majorHAnsi" w:hAnsiTheme="majorHAnsi" w:cstheme="majorHAnsi"/>
          <w:highlight w:val="green"/>
        </w:rPr>
        <w:t xml:space="preserve"> warfare</w:t>
      </w:r>
      <w:r w:rsidRPr="00946C95">
        <w:rPr>
          <w:rFonts w:asciiTheme="majorHAnsi" w:hAnsiTheme="majorHAnsi" w:cstheme="majorHAnsi"/>
          <w:u w:val="single"/>
        </w:rPr>
        <w:t xml:space="preserve"> and social violence, indeed, generates a fascination with domination that is portrayed even as heroic.</w:t>
      </w:r>
    </w:p>
    <w:p w14:paraId="1CF21BDE" w14:textId="77777777" w:rsidR="00946C95" w:rsidRPr="00946C95" w:rsidRDefault="00946C95" w:rsidP="00946C95">
      <w:pPr>
        <w:pStyle w:val="Heading4"/>
        <w:tabs>
          <w:tab w:val="left" w:pos="4299"/>
        </w:tabs>
        <w:rPr>
          <w:rFonts w:asciiTheme="majorHAnsi" w:hAnsiTheme="majorHAnsi" w:cstheme="majorHAnsi"/>
        </w:rPr>
      </w:pPr>
      <w:r w:rsidRPr="00946C95">
        <w:rPr>
          <w:rFonts w:asciiTheme="majorHAnsi" w:hAnsiTheme="majorHAnsi" w:cstheme="majorHAnsi"/>
        </w:rPr>
        <w:t xml:space="preserve">Red Innovation – </w:t>
      </w:r>
    </w:p>
    <w:p w14:paraId="0F23C840" w14:textId="77777777" w:rsidR="00946C95" w:rsidRPr="00946C95" w:rsidRDefault="00946C95" w:rsidP="00946C95">
      <w:pPr>
        <w:rPr>
          <w:rFonts w:asciiTheme="majorHAnsi" w:hAnsiTheme="majorHAnsi" w:cstheme="majorHAnsi"/>
          <w:b/>
          <w:bCs/>
          <w:sz w:val="26"/>
        </w:rPr>
      </w:pPr>
      <w:r w:rsidRPr="00946C95">
        <w:rPr>
          <w:rStyle w:val="Style13ptBold"/>
          <w:rFonts w:asciiTheme="majorHAnsi" w:hAnsiTheme="majorHAnsi" w:cstheme="majorHAnsi"/>
        </w:rPr>
        <w:t xml:space="preserve">Nieto &amp; Mateo 20 </w:t>
      </w:r>
      <w:r w:rsidRPr="00946C95">
        <w:rPr>
          <w:rFonts w:asciiTheme="majorHAnsi" w:hAnsiTheme="majorHAnsi" w:cstheme="majorHAnsi"/>
        </w:rPr>
        <w:t xml:space="preserve">[Maxi Nieto is a PhD is sociology from the University of Elche and writer for </w:t>
      </w:r>
      <w:proofErr w:type="spellStart"/>
      <w:r w:rsidRPr="00946C95">
        <w:rPr>
          <w:rFonts w:asciiTheme="majorHAnsi" w:hAnsiTheme="majorHAnsi" w:cstheme="majorHAnsi"/>
        </w:rPr>
        <w:t>Ciber</w:t>
      </w:r>
      <w:proofErr w:type="spellEnd"/>
      <w:r w:rsidRPr="00946C95">
        <w:rPr>
          <w:rFonts w:asciiTheme="majorHAnsi" w:hAnsiTheme="majorHAnsi" w:cstheme="majorHAnsi"/>
        </w:rPr>
        <w:t xml:space="preserve"> </w:t>
      </w:r>
      <w:proofErr w:type="spellStart"/>
      <w:r w:rsidRPr="00946C95">
        <w:rPr>
          <w:rFonts w:asciiTheme="majorHAnsi" w:hAnsiTheme="majorHAnsi" w:cstheme="majorHAnsi"/>
        </w:rPr>
        <w:t>Comunismo</w:t>
      </w:r>
      <w:proofErr w:type="spellEnd"/>
      <w:r w:rsidRPr="00946C95">
        <w:rPr>
          <w:rFonts w:asciiTheme="majorHAnsi" w:hAnsiTheme="majorHAnsi" w:cstheme="majorHAnsi"/>
        </w:rPr>
        <w:t xml:space="preserve"> and Juan Pablo Mateo is a visiting scholar in the department of Economics at The New School, </w:t>
      </w:r>
      <w:proofErr w:type="gramStart"/>
      <w:r w:rsidRPr="00946C95">
        <w:rPr>
          <w:rFonts w:asciiTheme="majorHAnsi" w:hAnsiTheme="majorHAnsi" w:cstheme="majorHAnsi"/>
        </w:rPr>
        <w:t>New York</w:t>
      </w:r>
      <w:proofErr w:type="gramEnd"/>
      <w:r w:rsidRPr="00946C95">
        <w:rPr>
          <w:rFonts w:asciiTheme="majorHAnsi" w:hAnsiTheme="majorHAnsi" w:cstheme="majorHAnsi"/>
        </w:rPr>
        <w:t xml:space="preserve"> and economics professor at the University of Valladolid (Spain). January 2020, “Dynamic Efficiency in a Planned Economy: Innovation and Entrepreneurship Without Markets”, Science &amp; Society, </w:t>
      </w:r>
      <w:hyperlink r:id="rId15" w:history="1">
        <w:r w:rsidRPr="00946C95">
          <w:rPr>
            <w:rStyle w:val="Hyperlink"/>
            <w:rFonts w:asciiTheme="majorHAnsi" w:hAnsiTheme="majorHAnsi" w:cstheme="majorHAnsi"/>
          </w:rPr>
          <w:t>https://www.researchgate.net/publication/338327276_Dynamic_Efficiency_in_a_Planned_Economy_Innovation_and_Entrepreneurship_Without_Markets //</w:t>
        </w:r>
        <w:proofErr w:type="spellStart"/>
      </w:hyperlink>
      <w:r w:rsidRPr="00946C95">
        <w:rPr>
          <w:rFonts w:asciiTheme="majorHAnsi" w:hAnsiTheme="majorHAnsi" w:cstheme="majorHAnsi"/>
        </w:rPr>
        <w:t>gbs</w:t>
      </w:r>
      <w:proofErr w:type="spellEnd"/>
      <w:r w:rsidRPr="00946C95">
        <w:rPr>
          <w:rFonts w:asciiTheme="majorHAnsi" w:hAnsiTheme="majorHAnsi" w:cstheme="majorHAnsi"/>
        </w:rPr>
        <w:t xml:space="preserve"> </w:t>
      </w:r>
      <w:proofErr w:type="spellStart"/>
      <w:r w:rsidRPr="00946C95">
        <w:rPr>
          <w:rFonts w:asciiTheme="majorHAnsi" w:hAnsiTheme="majorHAnsi" w:cstheme="majorHAnsi"/>
        </w:rPr>
        <w:t>jacobs</w:t>
      </w:r>
      <w:proofErr w:type="spellEnd"/>
      <w:r w:rsidRPr="00946C95">
        <w:rPr>
          <w:rFonts w:asciiTheme="majorHAnsi" w:hAnsiTheme="majorHAnsi" w:cstheme="majorHAnsi"/>
        </w:rPr>
        <w:t xml:space="preserve"> &amp; </w:t>
      </w:r>
      <w:proofErr w:type="spellStart"/>
      <w:r w:rsidRPr="00946C95">
        <w:rPr>
          <w:rFonts w:asciiTheme="majorHAnsi" w:hAnsiTheme="majorHAnsi" w:cstheme="majorHAnsi"/>
        </w:rPr>
        <w:t>majeed</w:t>
      </w:r>
      <w:proofErr w:type="spellEnd"/>
      <w:r w:rsidRPr="00946C95">
        <w:rPr>
          <w:rFonts w:asciiTheme="majorHAnsi" w:hAnsiTheme="majorHAnsi" w:cstheme="majorHAnsi"/>
        </w:rPr>
        <w:t xml:space="preserve">] </w:t>
      </w:r>
    </w:p>
    <w:p w14:paraId="6AC6065B" w14:textId="77777777" w:rsidR="00946C95" w:rsidRPr="00946C95" w:rsidRDefault="00946C95" w:rsidP="00946C95">
      <w:pPr>
        <w:rPr>
          <w:rStyle w:val="Emphasis"/>
          <w:rFonts w:asciiTheme="majorHAnsi" w:hAnsiTheme="majorHAnsi" w:cstheme="majorHAnsi"/>
        </w:rPr>
      </w:pPr>
      <w:r w:rsidRPr="00946C95">
        <w:rPr>
          <w:rFonts w:asciiTheme="majorHAnsi" w:hAnsiTheme="majorHAnsi" w:cstheme="majorHAnsi"/>
          <w:sz w:val="16"/>
        </w:rPr>
        <w:lastRenderedPageBreak/>
        <w:t xml:space="preserve">4.1. Innovation and social property. Innovation occurs </w:t>
      </w:r>
      <w:proofErr w:type="gramStart"/>
      <w:r w:rsidRPr="00946C95">
        <w:rPr>
          <w:rFonts w:asciiTheme="majorHAnsi" w:hAnsiTheme="majorHAnsi" w:cstheme="majorHAnsi"/>
          <w:sz w:val="16"/>
        </w:rPr>
        <w:t>as a result of</w:t>
      </w:r>
      <w:proofErr w:type="gramEnd"/>
      <w:r w:rsidRPr="00946C95">
        <w:rPr>
          <w:rFonts w:asciiTheme="majorHAnsi" w:hAnsiTheme="majorHAnsi" w:cstheme="majorHAnsi"/>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946C95">
        <w:rPr>
          <w:rFonts w:asciiTheme="majorHAnsi" w:hAnsiTheme="majorHAnsi" w:cstheme="majorHAnsi"/>
          <w:sz w:val="16"/>
        </w:rPr>
        <w:t>in</w:t>
      </w:r>
      <w:proofErr w:type="gramEnd"/>
      <w:r w:rsidRPr="00946C95">
        <w:rPr>
          <w:rFonts w:asciiTheme="majorHAnsi" w:hAnsiTheme="majorHAnsi" w:cstheme="majorHAnsi"/>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946C95">
        <w:rPr>
          <w:rFonts w:asciiTheme="majorHAnsi" w:hAnsiTheme="majorHAnsi" w:cstheme="majorHAnsi"/>
          <w:sz w:val="16"/>
        </w:rPr>
        <w:t>Kirzner</w:t>
      </w:r>
      <w:proofErr w:type="spellEnd"/>
      <w:r w:rsidRPr="00946C95">
        <w:rPr>
          <w:rFonts w:asciiTheme="majorHAnsi" w:hAnsiTheme="majorHAnsi" w:cstheme="majorHAnsi"/>
          <w:sz w:val="16"/>
        </w:rPr>
        <w:t>). In fact, the entrepreneurial function develops within specific institutional frameworks and organized structures, both at the micro and macro levels.</w:t>
      </w:r>
      <w:r w:rsidRPr="00946C95">
        <w:rPr>
          <w:rStyle w:val="Emphasis"/>
          <w:rFonts w:asciiTheme="majorHAnsi" w:hAnsiTheme="majorHAnsi" w:cstheme="majorHAnsi"/>
        </w:rPr>
        <w:t xml:space="preserve"> In this sense, </w:t>
      </w:r>
      <w:r w:rsidRPr="00946C95">
        <w:rPr>
          <w:rStyle w:val="Emphasis"/>
          <w:rFonts w:asciiTheme="majorHAnsi" w:hAnsiTheme="majorHAnsi" w:cstheme="majorHAnsi"/>
          <w:highlight w:val="green"/>
        </w:rPr>
        <w:t xml:space="preserve">a socialist economy has </w:t>
      </w:r>
      <w:r w:rsidRPr="00946C95">
        <w:rPr>
          <w:rStyle w:val="Emphasis"/>
          <w:rFonts w:asciiTheme="majorHAnsi" w:hAnsiTheme="majorHAnsi" w:cstheme="majorHAnsi"/>
        </w:rPr>
        <w:t xml:space="preserve">significant </w:t>
      </w:r>
      <w:r w:rsidRPr="00946C95">
        <w:rPr>
          <w:rStyle w:val="Emphasis"/>
          <w:rFonts w:asciiTheme="majorHAnsi" w:hAnsiTheme="majorHAnsi" w:cstheme="majorHAnsi"/>
          <w:highlight w:val="green"/>
        </w:rPr>
        <w:t>advantages for</w:t>
      </w:r>
      <w:r w:rsidRPr="00946C95">
        <w:rPr>
          <w:rStyle w:val="Emphasis"/>
          <w:rFonts w:asciiTheme="majorHAnsi" w:hAnsiTheme="majorHAnsi" w:cstheme="majorHAnsi"/>
        </w:rPr>
        <w:t xml:space="preserve"> developing technological and business </w:t>
      </w:r>
      <w:r w:rsidRPr="00946C95">
        <w:rPr>
          <w:rStyle w:val="Emphasis"/>
          <w:rFonts w:asciiTheme="majorHAnsi" w:hAnsiTheme="majorHAnsi" w:cstheme="majorHAnsi"/>
          <w:highlight w:val="green"/>
        </w:rPr>
        <w:t>innovation</w:t>
      </w:r>
      <w:r w:rsidRPr="00946C95">
        <w:rPr>
          <w:rStyle w:val="Emphasis"/>
          <w:rFonts w:asciiTheme="majorHAnsi" w:hAnsiTheme="majorHAnsi" w:cstheme="majorHAnsi"/>
        </w:rPr>
        <w:t xml:space="preserve">, as opposed to a capitalist economy: </w:t>
      </w:r>
      <w:proofErr w:type="spellStart"/>
      <w:r w:rsidRPr="00946C95">
        <w:rPr>
          <w:rStyle w:val="Emphasis"/>
          <w:rFonts w:asciiTheme="majorHAnsi" w:hAnsiTheme="majorHAnsi" w:cstheme="majorHAnsi"/>
        </w:rPr>
        <w:t>i</w:t>
      </w:r>
      <w:proofErr w:type="spellEnd"/>
      <w:r w:rsidRPr="00946C95">
        <w:rPr>
          <w:rStyle w:val="Emphasis"/>
          <w:rFonts w:asciiTheme="majorHAnsi" w:hAnsiTheme="majorHAnsi" w:cstheme="majorHAnsi"/>
        </w:rPr>
        <w:t>) socialism allows for greater and</w:t>
      </w:r>
      <w:r w:rsidRPr="00946C95">
        <w:rPr>
          <w:rStyle w:val="Emphasis"/>
          <w:rFonts w:asciiTheme="majorHAnsi" w:hAnsiTheme="majorHAnsi" w:cstheme="majorHAnsi"/>
          <w:highlight w:val="green"/>
        </w:rPr>
        <w:t xml:space="preserve"> more efficient</w:t>
      </w:r>
      <w:r w:rsidRPr="00946C95">
        <w:rPr>
          <w:rStyle w:val="Emphasis"/>
          <w:rFonts w:asciiTheme="majorHAnsi" w:hAnsiTheme="majorHAnsi" w:cstheme="majorHAnsi"/>
        </w:rPr>
        <w:t xml:space="preserve"> allocation of resources to </w:t>
      </w:r>
      <w:r w:rsidRPr="00946C95">
        <w:rPr>
          <w:rStyle w:val="Emphasis"/>
          <w:rFonts w:asciiTheme="majorHAnsi" w:hAnsiTheme="majorHAnsi" w:cstheme="majorHAnsi"/>
          <w:highlight w:val="green"/>
        </w:rPr>
        <w:t>R&amp;D</w:t>
      </w:r>
      <w:r w:rsidRPr="00946C95">
        <w:rPr>
          <w:rStyle w:val="Emphasis"/>
          <w:rFonts w:asciiTheme="majorHAnsi" w:hAnsiTheme="majorHAnsi" w:cstheme="majorHAnsi"/>
        </w:rPr>
        <w:t xml:space="preserve">&amp;I activities, </w:t>
      </w:r>
      <w:r w:rsidRPr="00946C95">
        <w:rPr>
          <w:rStyle w:val="Emphasis"/>
          <w:rFonts w:asciiTheme="majorHAnsi" w:hAnsiTheme="majorHAnsi" w:cstheme="majorHAnsi"/>
          <w:highlight w:val="green"/>
        </w:rPr>
        <w:t>thanks to centralized control</w:t>
      </w:r>
      <w:r w:rsidRPr="00946C95">
        <w:rPr>
          <w:rStyle w:val="Emphasis"/>
          <w:rFonts w:asciiTheme="majorHAnsi" w:hAnsiTheme="majorHAnsi" w:cstheme="majorHAnsi"/>
        </w:rPr>
        <w:t xml:space="preserve"> of the surplus </w:t>
      </w:r>
      <w:r w:rsidRPr="00946C95">
        <w:rPr>
          <w:rStyle w:val="Emphasis"/>
          <w:rFonts w:asciiTheme="majorHAnsi" w:hAnsiTheme="majorHAnsi" w:cstheme="majorHAnsi"/>
          <w:highlight w:val="green"/>
        </w:rPr>
        <w:t xml:space="preserve">and </w:t>
      </w:r>
      <w:r w:rsidRPr="00946C95">
        <w:rPr>
          <w:rStyle w:val="Emphasis"/>
          <w:rFonts w:asciiTheme="majorHAnsi" w:hAnsiTheme="majorHAnsi" w:cstheme="majorHAnsi"/>
        </w:rPr>
        <w:t xml:space="preserve">the </w:t>
      </w:r>
      <w:r w:rsidRPr="00946C95">
        <w:rPr>
          <w:rStyle w:val="Emphasis"/>
          <w:rFonts w:asciiTheme="majorHAnsi" w:hAnsiTheme="majorHAnsi" w:cstheme="majorHAnsi"/>
          <w:highlight w:val="green"/>
        </w:rPr>
        <w:t xml:space="preserve">absence of </w:t>
      </w:r>
      <w:r w:rsidRPr="00946C95">
        <w:rPr>
          <w:rStyle w:val="Emphasis"/>
          <w:rFonts w:asciiTheme="majorHAnsi" w:hAnsiTheme="majorHAnsi" w:cstheme="majorHAnsi"/>
        </w:rPr>
        <w:t xml:space="preserve">sumptuous </w:t>
      </w:r>
      <w:r w:rsidRPr="00946C95">
        <w:rPr>
          <w:rStyle w:val="Emphasis"/>
          <w:rFonts w:asciiTheme="majorHAnsi" w:hAnsiTheme="majorHAnsi" w:cstheme="majorHAnsi"/>
          <w:highlight w:val="green"/>
        </w:rPr>
        <w:t>consumption</w:t>
      </w:r>
      <w:r w:rsidRPr="00946C95">
        <w:rPr>
          <w:rStyle w:val="Emphasis"/>
          <w:rFonts w:asciiTheme="majorHAnsi" w:hAnsiTheme="majorHAnsi" w:cstheme="majorHAnsi"/>
        </w:rPr>
        <w:t xml:space="preserve"> and a rentier population; ii) there are </w:t>
      </w:r>
      <w:r w:rsidRPr="00946C95">
        <w:rPr>
          <w:rStyle w:val="Emphasis"/>
          <w:rFonts w:asciiTheme="majorHAnsi" w:hAnsiTheme="majorHAnsi" w:cstheme="majorHAnsi"/>
          <w:highlight w:val="green"/>
        </w:rPr>
        <w:t>no obstacles</w:t>
      </w:r>
      <w:r w:rsidRPr="00946C95">
        <w:rPr>
          <w:rStyle w:val="Emphasis"/>
          <w:rFonts w:asciiTheme="majorHAnsi" w:hAnsiTheme="majorHAnsi" w:cstheme="majorHAnsi"/>
        </w:rPr>
        <w:t xml:space="preserve"> (property rights) </w:t>
      </w:r>
      <w:r w:rsidRPr="00946C95">
        <w:rPr>
          <w:rStyle w:val="Emphasis"/>
          <w:rFonts w:asciiTheme="majorHAnsi" w:hAnsiTheme="majorHAnsi" w:cstheme="majorHAnsi"/>
          <w:highlight w:val="green"/>
        </w:rPr>
        <w:t>to</w:t>
      </w:r>
      <w:r w:rsidRPr="00946C95">
        <w:rPr>
          <w:rStyle w:val="Emphasis"/>
          <w:rFonts w:asciiTheme="majorHAnsi" w:hAnsiTheme="majorHAnsi" w:cstheme="majorHAnsi"/>
        </w:rPr>
        <w:t xml:space="preserve"> the free </w:t>
      </w:r>
      <w:r w:rsidRPr="00946C95">
        <w:rPr>
          <w:rStyle w:val="Emphasis"/>
          <w:rFonts w:asciiTheme="majorHAnsi" w:hAnsiTheme="majorHAnsi" w:cstheme="majorHAnsi"/>
          <w:highlight w:val="green"/>
        </w:rPr>
        <w:t xml:space="preserve">dissemination of new products </w:t>
      </w:r>
      <w:r w:rsidRPr="00946C95">
        <w:rPr>
          <w:rStyle w:val="Emphasis"/>
          <w:rFonts w:asciiTheme="majorHAnsi" w:hAnsiTheme="majorHAnsi" w:cstheme="majorHAnsi"/>
        </w:rPr>
        <w:t xml:space="preserve">and techniques; iii) the </w:t>
      </w:r>
      <w:r w:rsidRPr="00946C95">
        <w:rPr>
          <w:rStyle w:val="Emphasis"/>
          <w:rFonts w:asciiTheme="majorHAnsi" w:hAnsiTheme="majorHAnsi" w:cstheme="majorHAnsi"/>
          <w:highlight w:val="green"/>
        </w:rPr>
        <w:t xml:space="preserve">equal distribution </w:t>
      </w:r>
      <w:r w:rsidRPr="00946C95">
        <w:rPr>
          <w:rStyle w:val="Emphasis"/>
          <w:rFonts w:asciiTheme="majorHAnsi" w:hAnsiTheme="majorHAnsi" w:cstheme="majorHAnsi"/>
        </w:rPr>
        <w:t xml:space="preserve">of resources </w:t>
      </w:r>
      <w:r w:rsidRPr="00946C95">
        <w:rPr>
          <w:rFonts w:asciiTheme="majorHAnsi" w:hAnsiTheme="majorHAnsi" w:cstheme="majorHAnsi"/>
          <w:sz w:val="16"/>
        </w:rPr>
        <w:t>(which guarantees that no basic needs go unmet) allows for discovery</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 xml:space="preserve">and </w:t>
      </w:r>
      <w:r w:rsidRPr="00946C95">
        <w:rPr>
          <w:rStyle w:val="Emphasis"/>
          <w:rFonts w:asciiTheme="majorHAnsi" w:hAnsiTheme="majorHAnsi" w:cstheme="majorHAnsi"/>
        </w:rPr>
        <w:t xml:space="preserve">fuller </w:t>
      </w:r>
      <w:r w:rsidRPr="00946C95">
        <w:rPr>
          <w:rStyle w:val="Emphasis"/>
          <w:rFonts w:asciiTheme="majorHAnsi" w:hAnsiTheme="majorHAnsi" w:cstheme="majorHAnsi"/>
          <w:highlight w:val="green"/>
        </w:rPr>
        <w:t>develop</w:t>
      </w:r>
      <w:r w:rsidRPr="00946C95">
        <w:rPr>
          <w:rStyle w:val="Emphasis"/>
          <w:rFonts w:asciiTheme="majorHAnsi" w:hAnsiTheme="majorHAnsi" w:cstheme="majorHAnsi"/>
        </w:rPr>
        <w:t xml:space="preserve">ment of </w:t>
      </w:r>
      <w:r w:rsidRPr="00946C95">
        <w:rPr>
          <w:rStyle w:val="Emphasis"/>
          <w:rFonts w:asciiTheme="majorHAnsi" w:hAnsiTheme="majorHAnsi" w:cstheme="majorHAnsi"/>
          <w:highlight w:val="green"/>
        </w:rPr>
        <w:t>talent</w:t>
      </w:r>
      <w:r w:rsidRPr="00946C95">
        <w:rPr>
          <w:rStyle w:val="Emphasis"/>
          <w:rFonts w:asciiTheme="majorHAnsi" w:hAnsiTheme="majorHAnsi" w:cstheme="majorHAnsi"/>
        </w:rPr>
        <w:t xml:space="preserve">, </w:t>
      </w:r>
      <w:r w:rsidRPr="00946C95">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946C95">
        <w:rPr>
          <w:rStyle w:val="Emphasis"/>
          <w:rFonts w:asciiTheme="majorHAnsi" w:hAnsiTheme="majorHAnsi" w:cstheme="majorHAnsi"/>
        </w:rPr>
        <w:t xml:space="preserve"> and the </w:t>
      </w:r>
      <w:r w:rsidRPr="00946C95">
        <w:rPr>
          <w:rStyle w:val="Emphasis"/>
          <w:rFonts w:asciiTheme="majorHAnsi" w:hAnsiTheme="majorHAnsi" w:cstheme="majorHAnsi"/>
          <w:highlight w:val="green"/>
        </w:rPr>
        <w:t>criteria</w:t>
      </w:r>
      <w:r w:rsidRPr="00946C95">
        <w:rPr>
          <w:rStyle w:val="Emphasis"/>
          <w:rFonts w:asciiTheme="majorHAnsi" w:hAnsiTheme="majorHAnsi" w:cstheme="majorHAnsi"/>
        </w:rPr>
        <w:t xml:space="preserve"> are </w:t>
      </w:r>
      <w:r w:rsidRPr="00946C95">
        <w:rPr>
          <w:rStyle w:val="Emphasis"/>
          <w:rFonts w:asciiTheme="majorHAnsi" w:hAnsiTheme="majorHAnsi" w:cstheme="majorHAnsi"/>
          <w:highlight w:val="green"/>
        </w:rPr>
        <w:t>more varied than</w:t>
      </w:r>
      <w:r w:rsidRPr="00946C95">
        <w:rPr>
          <w:rStyle w:val="Emphasis"/>
          <w:rFonts w:asciiTheme="majorHAnsi" w:hAnsiTheme="majorHAnsi" w:cstheme="majorHAnsi"/>
        </w:rPr>
        <w:t xml:space="preserve"> mere expectation of </w:t>
      </w:r>
      <w:r w:rsidRPr="00946C95">
        <w:rPr>
          <w:rStyle w:val="Emphasis"/>
          <w:rFonts w:asciiTheme="majorHAnsi" w:hAnsiTheme="majorHAnsi" w:cstheme="majorHAnsi"/>
          <w:highlight w:val="green"/>
        </w:rPr>
        <w:t>profit</w:t>
      </w:r>
      <w:r w:rsidRPr="00946C95">
        <w:rPr>
          <w:rStyle w:val="Emphasis"/>
          <w:rFonts w:asciiTheme="majorHAnsi" w:hAnsiTheme="majorHAnsi" w:cstheme="majorHAnsi"/>
        </w:rPr>
        <w:t xml:space="preserve">; v) </w:t>
      </w:r>
      <w:r w:rsidRPr="00946C95">
        <w:rPr>
          <w:rStyle w:val="Emphasis"/>
          <w:rFonts w:asciiTheme="majorHAnsi" w:hAnsiTheme="majorHAnsi" w:cstheme="majorHAnsi"/>
          <w:highlight w:val="green"/>
        </w:rPr>
        <w:t>social</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ownership is more</w:t>
      </w:r>
      <w:r w:rsidRPr="00946C95">
        <w:rPr>
          <w:rStyle w:val="Emphasis"/>
          <w:rFonts w:asciiTheme="majorHAnsi" w:hAnsiTheme="majorHAnsi" w:cstheme="majorHAnsi"/>
        </w:rPr>
        <w:t xml:space="preserve"> inclusive and </w:t>
      </w:r>
      <w:r w:rsidRPr="00946C95">
        <w:rPr>
          <w:rStyle w:val="Emphasis"/>
          <w:rFonts w:asciiTheme="majorHAnsi" w:hAnsiTheme="majorHAnsi" w:cstheme="majorHAnsi"/>
          <w:highlight w:val="green"/>
        </w:rPr>
        <w:t>participatory</w:t>
      </w:r>
      <w:r w:rsidRPr="00946C95">
        <w:rPr>
          <w:rStyle w:val="Emphasis"/>
          <w:rFonts w:asciiTheme="majorHAnsi" w:hAnsiTheme="majorHAnsi" w:cstheme="majorHAnsi"/>
        </w:rPr>
        <w:t xml:space="preserve"> than capitalist enterprise </w:t>
      </w:r>
      <w:r w:rsidRPr="00946C95">
        <w:rPr>
          <w:rStyle w:val="Emphasis"/>
          <w:rFonts w:asciiTheme="majorHAnsi" w:hAnsiTheme="majorHAnsi" w:cstheme="majorHAnsi"/>
          <w:highlight w:val="green"/>
        </w:rPr>
        <w:t>in</w:t>
      </w:r>
      <w:r w:rsidRPr="00946C95">
        <w:rPr>
          <w:rStyle w:val="Emphasis"/>
          <w:rFonts w:asciiTheme="majorHAnsi" w:hAnsiTheme="majorHAnsi" w:cstheme="majorHAnsi"/>
        </w:rPr>
        <w:t xml:space="preserve"> terms of generating and </w:t>
      </w:r>
      <w:r w:rsidRPr="00946C95">
        <w:rPr>
          <w:rStyle w:val="Emphasis"/>
          <w:rFonts w:asciiTheme="majorHAnsi" w:hAnsiTheme="majorHAnsi" w:cstheme="majorHAnsi"/>
          <w:highlight w:val="green"/>
        </w:rPr>
        <w:t>mobilizing knowledge</w:t>
      </w:r>
      <w:r w:rsidRPr="00946C95">
        <w:rPr>
          <w:rStyle w:val="Emphasis"/>
          <w:rFonts w:asciiTheme="majorHAnsi" w:hAnsiTheme="majorHAnsi" w:cstheme="majorHAnsi"/>
        </w:rPr>
        <w:t xml:space="preserve"> </w:t>
      </w:r>
      <w:r w:rsidRPr="00946C95">
        <w:rPr>
          <w:rFonts w:asciiTheme="majorHAnsi" w:hAnsiTheme="majorHAnsi" w:cstheme="majorHAnsi"/>
          <w:sz w:val="16"/>
        </w:rPr>
        <w:t>(tacit or not) and encouraging innovation;</w:t>
      </w:r>
      <w:r w:rsidRPr="00946C95">
        <w:rPr>
          <w:rStyle w:val="Emphasis"/>
          <w:rFonts w:asciiTheme="majorHAnsi" w:hAnsiTheme="majorHAnsi" w:cstheme="majorHAnsi"/>
        </w:rPr>
        <w:t xml:space="preserve"> vi) socialism does </w:t>
      </w:r>
      <w:r w:rsidRPr="00946C95">
        <w:rPr>
          <w:rStyle w:val="Emphasis"/>
          <w:rFonts w:asciiTheme="majorHAnsi" w:hAnsiTheme="majorHAnsi" w:cstheme="majorHAnsi"/>
          <w:highlight w:val="green"/>
        </w:rPr>
        <w:t>no</w:t>
      </w:r>
      <w:r w:rsidRPr="00946C95">
        <w:rPr>
          <w:rStyle w:val="Emphasis"/>
          <w:rFonts w:asciiTheme="majorHAnsi" w:hAnsiTheme="majorHAnsi" w:cstheme="majorHAnsi"/>
        </w:rPr>
        <w:t xml:space="preserve">t impose </w:t>
      </w:r>
      <w:r w:rsidRPr="00946C95">
        <w:rPr>
          <w:rStyle w:val="Emphasis"/>
          <w:rFonts w:asciiTheme="majorHAnsi" w:hAnsiTheme="majorHAnsi" w:cstheme="majorHAnsi"/>
          <w:highlight w:val="green"/>
        </w:rPr>
        <w:t>short-term innovation cycles</w:t>
      </w:r>
      <w:r w:rsidRPr="00946C95">
        <w:rPr>
          <w:rStyle w:val="Emphasis"/>
          <w:rFonts w:asciiTheme="majorHAnsi" w:hAnsiTheme="majorHAnsi" w:cstheme="majorHAnsi"/>
        </w:rPr>
        <w:t xml:space="preserve"> looking </w:t>
      </w:r>
      <w:r w:rsidRPr="00946C95">
        <w:rPr>
          <w:rStyle w:val="Emphasis"/>
          <w:rFonts w:asciiTheme="majorHAnsi" w:hAnsiTheme="majorHAnsi" w:cstheme="majorHAnsi"/>
          <w:highlight w:val="green"/>
        </w:rPr>
        <w:t>to</w:t>
      </w:r>
      <w:r w:rsidRPr="00946C95">
        <w:rPr>
          <w:rStyle w:val="Emphasis"/>
          <w:rFonts w:asciiTheme="majorHAnsi" w:hAnsiTheme="majorHAnsi" w:cstheme="majorHAnsi"/>
        </w:rPr>
        <w:t xml:space="preserve"> generate products that can </w:t>
      </w:r>
      <w:r w:rsidRPr="00946C95">
        <w:rPr>
          <w:rStyle w:val="Emphasis"/>
          <w:rFonts w:asciiTheme="majorHAnsi" w:hAnsiTheme="majorHAnsi" w:cstheme="majorHAnsi"/>
          <w:highlight w:val="green"/>
        </w:rPr>
        <w:t>be commercialized</w:t>
      </w:r>
      <w:r w:rsidRPr="00946C95">
        <w:rPr>
          <w:rStyle w:val="Emphasis"/>
          <w:rFonts w:asciiTheme="majorHAnsi" w:hAnsiTheme="majorHAnsi" w:cstheme="majorHAnsi"/>
        </w:rPr>
        <w:t xml:space="preserve"> in, </w:t>
      </w:r>
      <w:r w:rsidRPr="00946C95">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946C95">
        <w:rPr>
          <w:rStyle w:val="Emphasis"/>
          <w:rFonts w:asciiTheme="majorHAnsi" w:hAnsiTheme="majorHAnsi" w:cstheme="majorHAnsi"/>
        </w:rPr>
        <w:t xml:space="preserve"> </w:t>
      </w:r>
      <w:proofErr w:type="spellStart"/>
      <w:r w:rsidRPr="00946C95">
        <w:rPr>
          <w:rStyle w:val="Emphasis"/>
          <w:rFonts w:asciiTheme="majorHAnsi" w:hAnsiTheme="majorHAnsi" w:cstheme="majorHAnsi"/>
        </w:rPr>
        <w:t>i</w:t>
      </w:r>
      <w:proofErr w:type="spellEnd"/>
      <w:r w:rsidRPr="00946C95">
        <w:rPr>
          <w:rStyle w:val="Emphasis"/>
          <w:rFonts w:asciiTheme="majorHAnsi" w:hAnsiTheme="majorHAnsi" w:cstheme="majorHAnsi"/>
        </w:rPr>
        <w:t xml:space="preserve">) Strategic planning: this traces the main lines of scientific, technological, and innovation research. </w:t>
      </w:r>
      <w:r w:rsidRPr="00946C95">
        <w:rPr>
          <w:rFonts w:asciiTheme="majorHAnsi" w:hAnsiTheme="majorHAnsi" w:cstheme="majorHAnsi"/>
          <w:sz w:val="16"/>
        </w:rPr>
        <w:t>Here would enter programs for the development</w:t>
      </w:r>
      <w:r w:rsidRPr="00946C95">
        <w:rPr>
          <w:rStyle w:val="Emphasis"/>
          <w:rFonts w:asciiTheme="majorHAnsi" w:hAnsiTheme="majorHAnsi" w:cstheme="majorHAnsi"/>
        </w:rPr>
        <w:t xml:space="preserve"> of new technologies and infrastructures, as well as visionary projects that explore eventualities and future scenarios. </w:t>
      </w:r>
      <w:r w:rsidRPr="00946C95">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946C95">
        <w:rPr>
          <w:rFonts w:asciiTheme="majorHAnsi" w:hAnsiTheme="majorHAnsi" w:cstheme="majorHAnsi"/>
          <w:sz w:val="16"/>
        </w:rPr>
        <w:t>in order to</w:t>
      </w:r>
      <w:proofErr w:type="gramEnd"/>
      <w:r w:rsidRPr="00946C95">
        <w:rPr>
          <w:rFonts w:asciiTheme="majorHAnsi" w:hAnsiTheme="majorHAnsi" w:cstheme="majorHAnsi"/>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946C95">
        <w:rPr>
          <w:rStyle w:val="Emphasis"/>
          <w:rFonts w:asciiTheme="majorHAnsi" w:hAnsiTheme="majorHAnsi" w:cstheme="majorHAnsi"/>
        </w:rPr>
        <w:t xml:space="preserve">material incentives would exist that reward the degree to which the freely programmed objectives are achieved, </w:t>
      </w:r>
      <w:r w:rsidRPr="00946C95">
        <w:rPr>
          <w:rFonts w:asciiTheme="majorHAnsi" w:hAnsiTheme="majorHAnsi" w:cstheme="majorHAnsi"/>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946C95">
        <w:rPr>
          <w:rStyle w:val="Emphasis"/>
          <w:rFonts w:asciiTheme="majorHAnsi" w:hAnsiTheme="majorHAnsi" w:cstheme="majorHAnsi"/>
        </w:rPr>
        <w:t xml:space="preserve"> Principal </w:t>
      </w:r>
      <w:r w:rsidRPr="00946C95">
        <w:rPr>
          <w:rStyle w:val="Emphasis"/>
          <w:rFonts w:asciiTheme="majorHAnsi" w:hAnsiTheme="majorHAnsi" w:cstheme="majorHAnsi"/>
          <w:highlight w:val="green"/>
        </w:rPr>
        <w:t xml:space="preserve">differences </w:t>
      </w:r>
      <w:r w:rsidRPr="00946C95">
        <w:rPr>
          <w:rStyle w:val="Emphasis"/>
          <w:rFonts w:asciiTheme="majorHAnsi" w:hAnsiTheme="majorHAnsi" w:cstheme="majorHAnsi"/>
        </w:rPr>
        <w:t xml:space="preserve">would </w:t>
      </w:r>
      <w:r w:rsidRPr="00946C95">
        <w:rPr>
          <w:rStyle w:val="Emphasis"/>
          <w:rFonts w:asciiTheme="majorHAnsi" w:hAnsiTheme="majorHAnsi" w:cstheme="majorHAnsi"/>
          <w:highlight w:val="green"/>
        </w:rPr>
        <w:t xml:space="preserve">lie in </w:t>
      </w:r>
      <w:r w:rsidRPr="00946C95">
        <w:rPr>
          <w:rStyle w:val="Emphasis"/>
          <w:rFonts w:asciiTheme="majorHAnsi" w:hAnsiTheme="majorHAnsi" w:cstheme="majorHAnsi"/>
        </w:rPr>
        <w:t xml:space="preserve">the form of interaction among them (in the absence of mercantile links), their </w:t>
      </w:r>
      <w:r w:rsidRPr="00946C95">
        <w:rPr>
          <w:rStyle w:val="Emphasis"/>
          <w:rFonts w:asciiTheme="majorHAnsi" w:hAnsiTheme="majorHAnsi" w:cstheme="majorHAnsi"/>
          <w:highlight w:val="green"/>
        </w:rPr>
        <w:t>decision-making capacity</w:t>
      </w:r>
      <w:r w:rsidRPr="00946C95">
        <w:rPr>
          <w:rStyle w:val="Emphasis"/>
          <w:rFonts w:asciiTheme="majorHAnsi" w:hAnsiTheme="majorHAnsi" w:cstheme="majorHAnsi"/>
        </w:rPr>
        <w:t xml:space="preserve"> (since no private property rights adhere), </w:t>
      </w:r>
      <w:r w:rsidRPr="00946C95">
        <w:rPr>
          <w:rStyle w:val="Emphasis"/>
          <w:rFonts w:asciiTheme="majorHAnsi" w:hAnsiTheme="majorHAnsi" w:cstheme="majorHAnsi"/>
          <w:highlight w:val="green"/>
        </w:rPr>
        <w:t>and</w:t>
      </w:r>
      <w:r w:rsidRPr="00946C95">
        <w:rPr>
          <w:rStyle w:val="Emphasis"/>
          <w:rFonts w:asciiTheme="majorHAnsi" w:hAnsiTheme="majorHAnsi" w:cstheme="majorHAnsi"/>
        </w:rPr>
        <w:t xml:space="preserve"> the types of </w:t>
      </w:r>
      <w:r w:rsidRPr="00946C95">
        <w:rPr>
          <w:rStyle w:val="Emphasis"/>
          <w:rFonts w:asciiTheme="majorHAnsi" w:hAnsiTheme="majorHAnsi" w:cstheme="majorHAnsi"/>
          <w:highlight w:val="green"/>
        </w:rPr>
        <w:t>rules in force</w:t>
      </w:r>
      <w:r w:rsidRPr="00946C95">
        <w:rPr>
          <w:rStyle w:val="Emphasis"/>
          <w:rFonts w:asciiTheme="majorHAnsi" w:hAnsiTheme="majorHAnsi" w:cstheme="majorHAnsi"/>
        </w:rPr>
        <w:t xml:space="preserve"> </w:t>
      </w:r>
      <w:r w:rsidRPr="00946C95">
        <w:rPr>
          <w:rFonts w:asciiTheme="majorHAnsi" w:hAnsiTheme="majorHAnsi" w:cstheme="majorHAnsi"/>
          <w:sz w:val="16"/>
        </w:rPr>
        <w:t>(including the incentive system). Among the main actors would be the following:</w:t>
      </w:r>
    </w:p>
    <w:p w14:paraId="3BFE117F" w14:textId="77777777" w:rsidR="00946C95" w:rsidRPr="00946C95" w:rsidRDefault="00946C95" w:rsidP="00273497">
      <w:pPr>
        <w:rPr>
          <w:rFonts w:asciiTheme="majorHAnsi" w:hAnsiTheme="majorHAnsi" w:cstheme="majorHAnsi"/>
          <w:sz w:val="10"/>
        </w:rPr>
      </w:pPr>
    </w:p>
    <w:p w14:paraId="14B6DCAB"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lastRenderedPageBreak/>
        <w:t xml:space="preserve">The alternative and ROB are to </w:t>
      </w:r>
      <w:r w:rsidRPr="00946C95">
        <w:rPr>
          <w:rFonts w:asciiTheme="majorHAnsi" w:hAnsiTheme="majorHAnsi" w:cstheme="majorHAnsi"/>
          <w:i/>
          <w:u w:val="single"/>
        </w:rPr>
        <w:t>organize against Racial Capitalism</w:t>
      </w:r>
      <w:r w:rsidRPr="00946C95">
        <w:rPr>
          <w:rFonts w:asciiTheme="majorHAnsi" w:hAnsiTheme="majorHAnsi" w:cstheme="majorHAnsi"/>
        </w:rPr>
        <w:t xml:space="preserve">. </w:t>
      </w:r>
      <w:proofErr w:type="spellStart"/>
      <w:r w:rsidRPr="00946C95">
        <w:rPr>
          <w:rFonts w:asciiTheme="majorHAnsi" w:hAnsiTheme="majorHAnsi" w:cstheme="majorHAnsi"/>
        </w:rPr>
        <w:t>Interp</w:t>
      </w:r>
      <w:proofErr w:type="spellEnd"/>
      <w:r w:rsidRPr="00946C95">
        <w:rPr>
          <w:rFonts w:asciiTheme="majorHAnsi" w:hAnsiTheme="majorHAnsi" w:cstheme="majorHAnsi"/>
        </w:rPr>
        <w:t xml:space="preserve"> – evaluate the </w:t>
      </w:r>
      <w:proofErr w:type="spellStart"/>
      <w:r w:rsidRPr="00946C95">
        <w:rPr>
          <w:rFonts w:asciiTheme="majorHAnsi" w:hAnsiTheme="majorHAnsi" w:cstheme="majorHAnsi"/>
        </w:rPr>
        <w:t>aff</w:t>
      </w:r>
      <w:proofErr w:type="spellEnd"/>
      <w:r w:rsidRPr="00946C95">
        <w:rPr>
          <w:rFonts w:asciiTheme="majorHAnsi" w:hAnsiTheme="majorHAnsi" w:cstheme="majorHAnsi"/>
        </w:rPr>
        <w:t xml:space="preserve"> as a scholarly artefact. Fiat is illusory – voting </w:t>
      </w:r>
      <w:proofErr w:type="spellStart"/>
      <w:r w:rsidRPr="00946C95">
        <w:rPr>
          <w:rFonts w:asciiTheme="majorHAnsi" w:hAnsiTheme="majorHAnsi" w:cstheme="majorHAnsi"/>
        </w:rPr>
        <w:t>aff</w:t>
      </w:r>
      <w:proofErr w:type="spellEnd"/>
      <w:r w:rsidRPr="00946C95">
        <w:rPr>
          <w:rFonts w:asciiTheme="majorHAnsi" w:hAnsiTheme="majorHAnsi" w:cstheme="majorHAnsi"/>
        </w:rPr>
        <w:t xml:space="preserve"> doesn’t pass the plan but we posture debate for </w:t>
      </w:r>
      <w:r w:rsidRPr="00946C95">
        <w:rPr>
          <w:rFonts w:asciiTheme="majorHAnsi" w:hAnsiTheme="majorHAnsi" w:cstheme="majorHAnsi"/>
          <w:u w:val="single"/>
        </w:rPr>
        <w:t>material analysis</w:t>
      </w:r>
      <w:r w:rsidRPr="00946C95">
        <w:rPr>
          <w:rFonts w:asciiTheme="majorHAnsi" w:hAnsiTheme="majorHAnsi" w:cstheme="majorHAnsi"/>
        </w:rPr>
        <w:t xml:space="preserve"> and </w:t>
      </w:r>
      <w:r w:rsidRPr="00946C95">
        <w:rPr>
          <w:rFonts w:asciiTheme="majorHAnsi" w:hAnsiTheme="majorHAnsi" w:cstheme="majorHAnsi"/>
          <w:u w:val="single"/>
        </w:rPr>
        <w:t>base building</w:t>
      </w:r>
      <w:r w:rsidRPr="00946C95">
        <w:rPr>
          <w:rFonts w:asciiTheme="majorHAnsi" w:hAnsiTheme="majorHAnsi" w:cstheme="majorHAnsi"/>
        </w:rPr>
        <w:t xml:space="preserve">. </w:t>
      </w:r>
    </w:p>
    <w:p w14:paraId="463C5B8C" w14:textId="77777777" w:rsidR="00273497" w:rsidRPr="00946C95" w:rsidRDefault="00273497" w:rsidP="00273497">
      <w:pPr>
        <w:spacing w:line="240" w:lineRule="auto"/>
        <w:rPr>
          <w:rFonts w:asciiTheme="majorHAnsi" w:hAnsiTheme="majorHAnsi" w:cstheme="majorHAnsi"/>
        </w:rPr>
      </w:pPr>
      <w:r w:rsidRPr="00946C95">
        <w:rPr>
          <w:rStyle w:val="Style13ptBold"/>
          <w:rFonts w:asciiTheme="majorHAnsi" w:hAnsiTheme="majorHAnsi" w:cstheme="majorHAnsi"/>
        </w:rPr>
        <w:t xml:space="preserve">Williams 18 </w:t>
      </w:r>
      <w:r w:rsidRPr="00946C95">
        <w:rPr>
          <w:rFonts w:asciiTheme="majorHAnsi" w:hAnsiTheme="majorHAnsi" w:cstheme="majorHAnsi"/>
        </w:rPr>
        <w:t xml:space="preserve">[Carine, 7/30/18, “Why Black People Need Maoism in 2018”, </w:t>
      </w:r>
      <w:r w:rsidRPr="00946C95">
        <w:rPr>
          <w:rFonts w:asciiTheme="majorHAnsi" w:hAnsiTheme="majorHAnsi" w:cstheme="majorHAnsi"/>
          <w:i/>
          <w:iCs/>
        </w:rPr>
        <w:t>The Hampton Institute</w:t>
      </w:r>
      <w:r w:rsidRPr="00946C95">
        <w:rPr>
          <w:rFonts w:asciiTheme="majorHAnsi" w:hAnsiTheme="majorHAnsi" w:cstheme="majorHAnsi"/>
        </w:rPr>
        <w:t xml:space="preserve">, </w:t>
      </w:r>
      <w:hyperlink r:id="rId16" w:anchor=".XWwv7ZNKh0s" w:history="1">
        <w:r w:rsidRPr="00946C95">
          <w:rPr>
            <w:rStyle w:val="Hyperlink"/>
            <w:rFonts w:asciiTheme="majorHAnsi" w:hAnsiTheme="majorHAnsi" w:cstheme="majorHAnsi"/>
          </w:rPr>
          <w:t>http://www.hamptoninstitution.org/why-black-people-need-maoism.html#.XWwv7ZNKh0s</w:t>
        </w:r>
      </w:hyperlink>
      <w:r w:rsidRPr="00946C95">
        <w:rPr>
          <w:rFonts w:asciiTheme="majorHAnsi" w:hAnsiTheme="majorHAnsi" w:cstheme="majorHAnsi"/>
        </w:rPr>
        <w:t xml:space="preserve"> // </w:t>
      </w:r>
      <w:proofErr w:type="spellStart"/>
      <w:r w:rsidRPr="00946C95">
        <w:rPr>
          <w:rFonts w:asciiTheme="majorHAnsi" w:hAnsiTheme="majorHAnsi" w:cstheme="majorHAnsi"/>
        </w:rPr>
        <w:t>KZaidi</w:t>
      </w:r>
      <w:proofErr w:type="spellEnd"/>
      <w:r w:rsidRPr="00946C95">
        <w:rPr>
          <w:rFonts w:asciiTheme="majorHAnsi" w:hAnsiTheme="majorHAnsi" w:cstheme="majorHAnsi"/>
        </w:rPr>
        <w:t>]</w:t>
      </w:r>
    </w:p>
    <w:p w14:paraId="1490D205" w14:textId="77777777" w:rsidR="00273497" w:rsidRPr="00946C95" w:rsidRDefault="00273497" w:rsidP="00273497">
      <w:pPr>
        <w:rPr>
          <w:rFonts w:asciiTheme="majorHAnsi" w:hAnsiTheme="majorHAnsi" w:cstheme="majorHAnsi"/>
          <w:sz w:val="14"/>
        </w:rPr>
      </w:pPr>
      <w:r w:rsidRPr="00946C95">
        <w:rPr>
          <w:rFonts w:asciiTheme="majorHAnsi" w:hAnsiTheme="majorHAnsi" w:cstheme="maj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946C95">
        <w:rPr>
          <w:rStyle w:val="Emphasis"/>
          <w:rFonts w:asciiTheme="majorHAnsi" w:hAnsiTheme="majorHAnsi" w:cstheme="majorHAnsi"/>
          <w:highlight w:val="green"/>
        </w:rPr>
        <w:t>Maoism is a living</w:t>
      </w:r>
      <w:r w:rsidRPr="00946C95">
        <w:rPr>
          <w:rStyle w:val="Emphasis"/>
          <w:rFonts w:asciiTheme="majorHAnsi" w:hAnsiTheme="majorHAnsi" w:cstheme="majorHAnsi"/>
        </w:rPr>
        <w:t xml:space="preserve">, breathing </w:t>
      </w:r>
      <w:r w:rsidRPr="00946C95">
        <w:rPr>
          <w:rStyle w:val="Emphasis"/>
          <w:rFonts w:asciiTheme="majorHAnsi" w:hAnsiTheme="majorHAnsi" w:cstheme="majorHAnsi"/>
          <w:highlight w:val="green"/>
        </w:rPr>
        <w:t>science.</w:t>
      </w:r>
      <w:r w:rsidRPr="00946C95">
        <w:rPr>
          <w:rStyle w:val="Emphasis"/>
          <w:rFonts w:asciiTheme="majorHAnsi" w:hAnsiTheme="majorHAnsi" w:cstheme="majorHAnsi"/>
        </w:rPr>
        <w:t xml:space="preserve"> By science we mean something </w:t>
      </w:r>
      <w:r w:rsidRPr="00946C95">
        <w:rPr>
          <w:rStyle w:val="Emphasis"/>
          <w:rFonts w:asciiTheme="majorHAnsi" w:hAnsiTheme="majorHAnsi" w:cstheme="majorHAnsi"/>
          <w:highlight w:val="green"/>
        </w:rPr>
        <w:t xml:space="preserve">with universal principles </w:t>
      </w:r>
      <w:r w:rsidRPr="00946C95">
        <w:rPr>
          <w:rStyle w:val="Emphasis"/>
          <w:rFonts w:asciiTheme="majorHAnsi" w:hAnsiTheme="majorHAnsi" w:cstheme="majorHAnsi"/>
        </w:rPr>
        <w:t xml:space="preserve">that can be taken and </w:t>
      </w:r>
      <w:r w:rsidRPr="00946C95">
        <w:rPr>
          <w:rStyle w:val="Emphasis"/>
          <w:rFonts w:asciiTheme="majorHAnsi" w:hAnsiTheme="majorHAnsi" w:cstheme="majorHAnsi"/>
          <w:highlight w:val="green"/>
        </w:rPr>
        <w:t xml:space="preserve">applied by </w:t>
      </w:r>
      <w:r w:rsidRPr="00946C95">
        <w:rPr>
          <w:rStyle w:val="Emphasis"/>
          <w:rFonts w:asciiTheme="majorHAnsi" w:hAnsiTheme="majorHAnsi" w:cstheme="majorHAnsi"/>
        </w:rPr>
        <w:t>all who have a</w:t>
      </w:r>
      <w:r w:rsidRPr="00946C95">
        <w:rPr>
          <w:rStyle w:val="Emphasis"/>
          <w:rFonts w:asciiTheme="majorHAnsi" w:hAnsiTheme="majorHAnsi" w:cstheme="majorHAnsi"/>
          <w:highlight w:val="green"/>
        </w:rPr>
        <w:t xml:space="preserve"> material interest in</w:t>
      </w:r>
      <w:r w:rsidRPr="00946C95">
        <w:rPr>
          <w:rStyle w:val="Emphasis"/>
          <w:rFonts w:asciiTheme="majorHAnsi" w:hAnsiTheme="majorHAnsi" w:cstheme="majorHAnsi"/>
        </w:rPr>
        <w:t xml:space="preserve"> making </w:t>
      </w:r>
      <w:r w:rsidRPr="00946C95">
        <w:rPr>
          <w:rStyle w:val="Emphasis"/>
          <w:rFonts w:asciiTheme="majorHAnsi" w:hAnsiTheme="majorHAnsi" w:cstheme="majorHAnsi"/>
          <w:highlight w:val="green"/>
        </w:rPr>
        <w:t>revolution</w:t>
      </w:r>
      <w:r w:rsidRPr="00946C95">
        <w:rPr>
          <w:rStyle w:val="Emphasis"/>
          <w:rFonts w:asciiTheme="majorHAnsi" w:hAnsiTheme="majorHAnsi" w:cstheme="majorHAnsi"/>
        </w:rPr>
        <w:t xml:space="preserve">. </w:t>
      </w:r>
      <w:r w:rsidRPr="00946C95">
        <w:rPr>
          <w:rFonts w:asciiTheme="majorHAnsi" w:hAnsiTheme="majorHAnsi" w:cstheme="majorHAnsi"/>
          <w:sz w:val="14"/>
        </w:rPr>
        <w:t xml:space="preserve">In the United States, this is Black people, or the New </w:t>
      </w:r>
      <w:proofErr w:type="spellStart"/>
      <w:r w:rsidRPr="00946C95">
        <w:rPr>
          <w:rFonts w:asciiTheme="majorHAnsi" w:hAnsiTheme="majorHAnsi" w:cstheme="majorHAnsi"/>
          <w:sz w:val="14"/>
        </w:rPr>
        <w:t>Afrikan</w:t>
      </w:r>
      <w:proofErr w:type="spellEnd"/>
      <w:r w:rsidRPr="00946C95">
        <w:rPr>
          <w:rFonts w:asciiTheme="majorHAnsi" w:hAnsiTheme="majorHAnsi" w:cstheme="maj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946C95">
        <w:rPr>
          <w:rStyle w:val="Emphasis"/>
          <w:rFonts w:asciiTheme="majorHAnsi" w:hAnsiTheme="majorHAnsi" w:cstheme="majorHAnsi"/>
        </w:rPr>
        <w:t xml:space="preserve">We must study and learn </w:t>
      </w:r>
      <w:proofErr w:type="gramStart"/>
      <w:r w:rsidRPr="00946C95">
        <w:rPr>
          <w:rStyle w:val="Emphasis"/>
          <w:rFonts w:asciiTheme="majorHAnsi" w:hAnsiTheme="majorHAnsi" w:cstheme="majorHAnsi"/>
        </w:rPr>
        <w:t>all of</w:t>
      </w:r>
      <w:proofErr w:type="gramEnd"/>
      <w:r w:rsidRPr="00946C95">
        <w:rPr>
          <w:rStyle w:val="Emphasis"/>
          <w:rFonts w:asciiTheme="majorHAnsi" w:hAnsiTheme="majorHAnsi" w:cstheme="majorHAnsi"/>
        </w:rPr>
        <w:t xml:space="preserve"> these lessons, because when </w:t>
      </w:r>
      <w:r w:rsidRPr="00946C95">
        <w:rPr>
          <w:rStyle w:val="Emphasis"/>
          <w:rFonts w:asciiTheme="majorHAnsi" w:hAnsiTheme="majorHAnsi" w:cstheme="majorHAnsi"/>
          <w:highlight w:val="green"/>
        </w:rPr>
        <w:t>we develop</w:t>
      </w:r>
      <w:r w:rsidRPr="00946C95">
        <w:rPr>
          <w:rStyle w:val="Emphasis"/>
          <w:rFonts w:asciiTheme="majorHAnsi" w:hAnsiTheme="majorHAnsi" w:cstheme="majorHAnsi"/>
        </w:rPr>
        <w:t xml:space="preserve"> another organization with </w:t>
      </w:r>
      <w:r w:rsidRPr="00946C95">
        <w:rPr>
          <w:rStyle w:val="Emphasis"/>
          <w:rFonts w:asciiTheme="majorHAnsi" w:hAnsiTheme="majorHAnsi" w:cstheme="majorHAnsi"/>
          <w:highlight w:val="green"/>
        </w:rPr>
        <w:t>the</w:t>
      </w:r>
      <w:r w:rsidRPr="00946C95">
        <w:rPr>
          <w:rStyle w:val="Emphasis"/>
          <w:rFonts w:asciiTheme="majorHAnsi" w:hAnsiTheme="majorHAnsi" w:cstheme="majorHAnsi"/>
        </w:rPr>
        <w:t xml:space="preserve"> prestige, mass </w:t>
      </w:r>
      <w:r w:rsidRPr="00946C95">
        <w:rPr>
          <w:rStyle w:val="Emphasis"/>
          <w:rFonts w:asciiTheme="majorHAnsi" w:hAnsiTheme="majorHAnsi" w:cstheme="majorHAnsi"/>
          <w:highlight w:val="green"/>
        </w:rPr>
        <w:t>base, and power that the Panthers had</w:t>
      </w:r>
      <w:r w:rsidRPr="00946C95">
        <w:rPr>
          <w:rStyle w:val="Emphasis"/>
          <w:rFonts w:asciiTheme="majorHAnsi" w:hAnsiTheme="majorHAnsi" w:cstheme="majorHAnsi"/>
        </w:rPr>
        <w:t>, and we will, they will come for us all again.</w:t>
      </w:r>
      <w:r w:rsidRPr="00946C95">
        <w:rPr>
          <w:rFonts w:asciiTheme="majorHAnsi" w:hAnsiTheme="majorHAnsi" w:cstheme="majorHAnsi"/>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946C95">
        <w:rPr>
          <w:rFonts w:asciiTheme="majorHAnsi" w:hAnsiTheme="majorHAnsi" w:cstheme="majorHAnsi"/>
          <w:sz w:val="14"/>
        </w:rPr>
        <w:t>is in disagreement</w:t>
      </w:r>
      <w:proofErr w:type="gramEnd"/>
      <w:r w:rsidRPr="00946C95">
        <w:rPr>
          <w:rFonts w:asciiTheme="majorHAnsi" w:hAnsiTheme="majorHAnsi" w:cstheme="majorHAnsi"/>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"You haven't seized state power yet!" others cry. Indeed, and there has never been a truly Maoist party that has initiated armed struggle in the imperialist metro poles. This doesn't mean that Maoist principles cannot be applied to these countries,</w:t>
      </w:r>
      <w:r w:rsidRPr="00946C95">
        <w:rPr>
          <w:rStyle w:val="Emphasis"/>
          <w:rFonts w:asciiTheme="majorHAnsi" w:hAnsiTheme="majorHAnsi" w:cstheme="majorHAnsi"/>
        </w:rPr>
        <w:t xml:space="preserve"> this means that we must be ever more creative in our application and ever more disciplined in our party-building efforts. </w:t>
      </w:r>
      <w:r w:rsidRPr="00946C95">
        <w:rPr>
          <w:rStyle w:val="Emphasis"/>
          <w:rFonts w:asciiTheme="majorHAnsi" w:hAnsiTheme="majorHAnsi" w:cstheme="majorHAnsi"/>
          <w:highlight w:val="green"/>
        </w:rPr>
        <w:t>Party building</w:t>
      </w:r>
      <w:r w:rsidRPr="00946C95">
        <w:rPr>
          <w:rStyle w:val="Emphasis"/>
          <w:rFonts w:asciiTheme="majorHAnsi" w:hAnsiTheme="majorHAnsi" w:cstheme="majorHAnsi"/>
        </w:rPr>
        <w:t xml:space="preserve"> in the USA </w:t>
      </w:r>
      <w:r w:rsidRPr="00946C95">
        <w:rPr>
          <w:rStyle w:val="Emphasis"/>
          <w:rFonts w:asciiTheme="majorHAnsi" w:hAnsiTheme="majorHAnsi" w:cstheme="majorHAnsi"/>
          <w:highlight w:val="green"/>
        </w:rPr>
        <w:t>requires the careful</w:t>
      </w:r>
      <w:r w:rsidRPr="00946C95">
        <w:rPr>
          <w:rStyle w:val="Emphasis"/>
          <w:rFonts w:asciiTheme="majorHAnsi" w:hAnsiTheme="majorHAnsi" w:cstheme="majorHAnsi"/>
        </w:rPr>
        <w:t xml:space="preserve"> and thorough </w:t>
      </w:r>
      <w:r w:rsidRPr="00946C95">
        <w:rPr>
          <w:rStyle w:val="Emphasis"/>
          <w:rFonts w:asciiTheme="majorHAnsi" w:hAnsiTheme="majorHAnsi" w:cstheme="majorHAnsi"/>
          <w:highlight w:val="green"/>
        </w:rPr>
        <w:t>cultivation of a</w:t>
      </w:r>
      <w:r w:rsidRPr="00946C95">
        <w:rPr>
          <w:rStyle w:val="Emphasis"/>
          <w:rFonts w:asciiTheme="majorHAnsi" w:hAnsiTheme="majorHAnsi" w:cstheme="majorHAnsi"/>
        </w:rPr>
        <w:t xml:space="preserve"> mass </w:t>
      </w:r>
      <w:r w:rsidRPr="00946C95">
        <w:rPr>
          <w:rStyle w:val="Emphasis"/>
          <w:rFonts w:asciiTheme="majorHAnsi" w:hAnsiTheme="majorHAnsi" w:cstheme="majorHAnsi"/>
          <w:highlight w:val="green"/>
        </w:rPr>
        <w:t>base.</w:t>
      </w:r>
      <w:r w:rsidRPr="00946C95">
        <w:rPr>
          <w:rStyle w:val="Emphasis"/>
          <w:rFonts w:asciiTheme="majorHAnsi" w:hAnsiTheme="majorHAnsi" w:cstheme="majorHAnsi"/>
        </w:rPr>
        <w:t xml:space="preserve"> Tens of thousands, even hundreds of thousands, of </w:t>
      </w:r>
      <w:r w:rsidRPr="00946C95">
        <w:rPr>
          <w:rStyle w:val="Emphasis"/>
          <w:rFonts w:asciiTheme="majorHAnsi" w:hAnsiTheme="majorHAnsi" w:cstheme="majorHAnsi"/>
          <w:highlight w:val="green"/>
        </w:rPr>
        <w:t>people must</w:t>
      </w:r>
      <w:r w:rsidRPr="00946C95">
        <w:rPr>
          <w:rStyle w:val="Emphasis"/>
          <w:rFonts w:asciiTheme="majorHAnsi" w:hAnsiTheme="majorHAnsi" w:cstheme="majorHAnsi"/>
        </w:rPr>
        <w:t xml:space="preserve"> depend on and follow this party and </w:t>
      </w:r>
      <w:r w:rsidRPr="00946C95">
        <w:rPr>
          <w:rStyle w:val="Emphasis"/>
          <w:rFonts w:asciiTheme="majorHAnsi" w:hAnsiTheme="majorHAnsi" w:cstheme="majorHAnsi"/>
          <w:highlight w:val="green"/>
        </w:rPr>
        <w:t>participate in</w:t>
      </w:r>
      <w:r w:rsidRPr="00946C95">
        <w:rPr>
          <w:rStyle w:val="Emphasis"/>
          <w:rFonts w:asciiTheme="majorHAnsi" w:hAnsiTheme="majorHAnsi" w:cstheme="majorHAnsi"/>
        </w:rPr>
        <w:t xml:space="preserve"> mass </w:t>
      </w:r>
      <w:r w:rsidRPr="00946C95">
        <w:rPr>
          <w:rStyle w:val="Emphasis"/>
          <w:rFonts w:asciiTheme="majorHAnsi" w:hAnsiTheme="majorHAnsi" w:cstheme="majorHAnsi"/>
          <w:highlight w:val="green"/>
        </w:rPr>
        <w:t>organizations before it can</w:t>
      </w:r>
      <w:r w:rsidRPr="00946C95">
        <w:rPr>
          <w:rStyle w:val="Emphasis"/>
          <w:rFonts w:asciiTheme="majorHAnsi" w:hAnsiTheme="majorHAnsi" w:cstheme="majorHAnsi"/>
        </w:rPr>
        <w:t xml:space="preserve"> even </w:t>
      </w:r>
      <w:r w:rsidRPr="00946C95">
        <w:rPr>
          <w:rStyle w:val="Emphasis"/>
          <w:rFonts w:asciiTheme="majorHAnsi" w:hAnsiTheme="majorHAnsi" w:cstheme="majorHAnsi"/>
          <w:highlight w:val="green"/>
        </w:rPr>
        <w:t>be</w:t>
      </w:r>
      <w:r w:rsidRPr="00946C95">
        <w:rPr>
          <w:rStyle w:val="Emphasis"/>
          <w:rFonts w:asciiTheme="majorHAnsi" w:hAnsiTheme="majorHAnsi" w:cstheme="majorHAnsi"/>
        </w:rPr>
        <w:t xml:space="preserve">gin to call itself </w:t>
      </w:r>
      <w:r w:rsidRPr="00946C95">
        <w:rPr>
          <w:rStyle w:val="Emphasis"/>
          <w:rFonts w:asciiTheme="majorHAnsi" w:hAnsiTheme="majorHAnsi" w:cstheme="majorHAnsi"/>
          <w:highlight w:val="green"/>
        </w:rPr>
        <w:t>a vanguard.</w:t>
      </w:r>
      <w:r w:rsidRPr="00946C95">
        <w:rPr>
          <w:rStyle w:val="Emphasis"/>
          <w:rFonts w:asciiTheme="majorHAnsi" w:hAnsiTheme="majorHAnsi" w:cstheme="majorHAnsi"/>
        </w:rPr>
        <w:t xml:space="preserve"> </w:t>
      </w:r>
      <w:r w:rsidRPr="00946C95">
        <w:rPr>
          <w:rFonts w:asciiTheme="majorHAnsi" w:hAnsiTheme="majorHAnsi" w:cstheme="majorHAnsi"/>
          <w:sz w:val="14"/>
        </w:rPr>
        <w:t>This is what many who came out of the New Communist Movement of the mid-late 1970s failed to realize. The days of endless squabbling sects that fight over "mass bases" of a handful of other activists must be put to an end,</w:t>
      </w:r>
      <w:r w:rsidRPr="00946C95">
        <w:rPr>
          <w:rStyle w:val="Emphasis"/>
          <w:rFonts w:asciiTheme="majorHAnsi" w:hAnsiTheme="majorHAnsi" w:cstheme="majorHAnsi"/>
        </w:rPr>
        <w:t xml:space="preserve"> and </w:t>
      </w:r>
      <w:r w:rsidRPr="00946C95">
        <w:rPr>
          <w:rStyle w:val="Emphasis"/>
          <w:rFonts w:asciiTheme="majorHAnsi" w:hAnsiTheme="majorHAnsi" w:cstheme="majorHAnsi"/>
          <w:highlight w:val="green"/>
        </w:rPr>
        <w:t>we must</w:t>
      </w:r>
      <w:r w:rsidRPr="00946C95">
        <w:rPr>
          <w:rStyle w:val="Emphasis"/>
          <w:rFonts w:asciiTheme="majorHAnsi" w:hAnsiTheme="majorHAnsi" w:cstheme="majorHAnsi"/>
        </w:rPr>
        <w:t xml:space="preserve"> have a truly mass perspective. </w:t>
      </w:r>
      <w:r w:rsidRPr="00946C95">
        <w:rPr>
          <w:rFonts w:asciiTheme="majorHAnsi" w:hAnsiTheme="majorHAnsi" w:cstheme="majorHAnsi"/>
          <w:sz w:val="14"/>
        </w:rPr>
        <w:t>There is optimism in the spread of For the People (FTP) organizations and the development of the Organizing Committee for a Maoist Communist Party (MCP-OC)</w:t>
      </w:r>
      <w:r w:rsidRPr="00946C95">
        <w:rPr>
          <w:rStyle w:val="Emphasis"/>
          <w:rFonts w:asciiTheme="majorHAnsi" w:hAnsiTheme="majorHAnsi" w:cstheme="majorHAnsi"/>
        </w:rPr>
        <w:t xml:space="preserve"> which has a more mass orientation and places primacy on the </w:t>
      </w:r>
      <w:r w:rsidRPr="00946C95">
        <w:rPr>
          <w:rStyle w:val="Emphasis"/>
          <w:rFonts w:asciiTheme="majorHAnsi" w:hAnsiTheme="majorHAnsi" w:cstheme="majorHAnsi"/>
          <w:highlight w:val="green"/>
        </w:rPr>
        <w:t>develop</w:t>
      </w:r>
      <w:r w:rsidRPr="00946C95">
        <w:rPr>
          <w:rStyle w:val="Emphasis"/>
          <w:rFonts w:asciiTheme="majorHAnsi" w:hAnsiTheme="majorHAnsi" w:cstheme="majorHAnsi"/>
        </w:rPr>
        <w:t xml:space="preserve">ment of </w:t>
      </w:r>
      <w:r w:rsidRPr="00946C95">
        <w:rPr>
          <w:rStyle w:val="Emphasis"/>
          <w:rFonts w:asciiTheme="majorHAnsi" w:hAnsiTheme="majorHAnsi" w:cstheme="majorHAnsi"/>
          <w:highlight w:val="green"/>
        </w:rPr>
        <w:t xml:space="preserve">a class analysis </w:t>
      </w:r>
      <w:r w:rsidRPr="00946C95">
        <w:rPr>
          <w:rStyle w:val="Emphasis"/>
          <w:rFonts w:asciiTheme="majorHAnsi" w:hAnsiTheme="majorHAnsi" w:cstheme="majorHAnsi"/>
        </w:rPr>
        <w:t xml:space="preserve">and political line in the USA that is </w:t>
      </w:r>
      <w:r w:rsidRPr="00946C95">
        <w:rPr>
          <w:rStyle w:val="Emphasis"/>
          <w:rFonts w:asciiTheme="majorHAnsi" w:hAnsiTheme="majorHAnsi" w:cstheme="majorHAnsi"/>
          <w:highlight w:val="green"/>
        </w:rPr>
        <w:t>based in</w:t>
      </w:r>
      <w:r w:rsidRPr="00946C95">
        <w:rPr>
          <w:rStyle w:val="Emphasis"/>
          <w:rFonts w:asciiTheme="majorHAnsi" w:hAnsiTheme="majorHAnsi" w:cstheme="majorHAnsi"/>
        </w:rPr>
        <w:t xml:space="preserve"> painstaking </w:t>
      </w:r>
      <w:r w:rsidRPr="00946C95">
        <w:rPr>
          <w:rStyle w:val="Emphasis"/>
          <w:rFonts w:asciiTheme="majorHAnsi" w:hAnsiTheme="majorHAnsi" w:cstheme="majorHAnsi"/>
          <w:highlight w:val="green"/>
        </w:rPr>
        <w:t xml:space="preserve">investigation </w:t>
      </w:r>
      <w:r w:rsidRPr="00946C95">
        <w:rPr>
          <w:rStyle w:val="Emphasis"/>
          <w:rFonts w:asciiTheme="majorHAnsi" w:hAnsiTheme="majorHAnsi" w:cstheme="majorHAnsi"/>
        </w:rPr>
        <w:t xml:space="preserve">and rooted in the aspirations and struggles of the most oppressed, </w:t>
      </w:r>
      <w:r w:rsidRPr="00946C95">
        <w:rPr>
          <w:rFonts w:asciiTheme="majorHAnsi" w:hAnsiTheme="majorHAnsi" w:cstheme="majorHAnsi"/>
          <w:sz w:val="14"/>
        </w:rPr>
        <w:t xml:space="preserve">along with a record of seeking to develop international solidarity and prison work. This, I believe, is the best hope for New </w:t>
      </w:r>
      <w:proofErr w:type="spellStart"/>
      <w:r w:rsidRPr="00946C95">
        <w:rPr>
          <w:rFonts w:asciiTheme="majorHAnsi" w:hAnsiTheme="majorHAnsi" w:cstheme="majorHAnsi"/>
          <w:sz w:val="14"/>
        </w:rPr>
        <w:t>Afrikan</w:t>
      </w:r>
      <w:proofErr w:type="spellEnd"/>
      <w:r w:rsidRPr="00946C95">
        <w:rPr>
          <w:rFonts w:asciiTheme="majorHAnsi" w:hAnsiTheme="majorHAnsi" w:cstheme="maj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946C95">
        <w:rPr>
          <w:rStyle w:val="Emphasis"/>
          <w:rFonts w:asciiTheme="majorHAnsi" w:hAnsiTheme="majorHAnsi" w:cstheme="majorHAnsi"/>
        </w:rPr>
        <w:t xml:space="preserve"> Time is up for spinning our wheels; </w:t>
      </w:r>
      <w:r w:rsidRPr="00946C95">
        <w:rPr>
          <w:rStyle w:val="Emphasis"/>
          <w:rFonts w:asciiTheme="majorHAnsi" w:hAnsiTheme="majorHAnsi" w:cstheme="majorHAnsi"/>
          <w:highlight w:val="green"/>
        </w:rPr>
        <w:t xml:space="preserve">we must </w:t>
      </w:r>
      <w:r w:rsidRPr="00946C95">
        <w:rPr>
          <w:rStyle w:val="Emphasis"/>
          <w:rFonts w:asciiTheme="majorHAnsi" w:hAnsiTheme="majorHAnsi" w:cstheme="majorHAnsi"/>
        </w:rPr>
        <w:t xml:space="preserve">get together, </w:t>
      </w:r>
      <w:r w:rsidRPr="00946C95">
        <w:rPr>
          <w:rStyle w:val="Emphasis"/>
          <w:rFonts w:asciiTheme="majorHAnsi" w:hAnsiTheme="majorHAnsi" w:cstheme="majorHAnsi"/>
          <w:highlight w:val="green"/>
        </w:rPr>
        <w:t xml:space="preserve">unite </w:t>
      </w:r>
      <w:r w:rsidRPr="00946C95">
        <w:rPr>
          <w:rStyle w:val="Emphasis"/>
          <w:rFonts w:asciiTheme="majorHAnsi" w:hAnsiTheme="majorHAnsi" w:cstheme="majorHAnsi"/>
        </w:rPr>
        <w:t xml:space="preserve">on a principled and unshakeable basis, </w:t>
      </w:r>
      <w:r w:rsidRPr="00946C95">
        <w:rPr>
          <w:rStyle w:val="Emphasis"/>
          <w:rFonts w:asciiTheme="majorHAnsi" w:hAnsiTheme="majorHAnsi" w:cstheme="majorHAnsi"/>
          <w:highlight w:val="green"/>
        </w:rPr>
        <w:t xml:space="preserve">and </w:t>
      </w:r>
      <w:r w:rsidRPr="00946C95">
        <w:rPr>
          <w:rStyle w:val="Emphasis"/>
          <w:rFonts w:asciiTheme="majorHAnsi" w:hAnsiTheme="majorHAnsi" w:cstheme="majorHAnsi"/>
        </w:rPr>
        <w:t xml:space="preserve">mount a formidable </w:t>
      </w:r>
      <w:r w:rsidRPr="00946C95">
        <w:rPr>
          <w:rStyle w:val="Emphasis"/>
          <w:rFonts w:asciiTheme="majorHAnsi" w:hAnsiTheme="majorHAnsi" w:cstheme="majorHAnsi"/>
          <w:highlight w:val="green"/>
        </w:rPr>
        <w:t>resist</w:t>
      </w:r>
      <w:r w:rsidRPr="00946C95">
        <w:rPr>
          <w:rStyle w:val="Emphasis"/>
          <w:rFonts w:asciiTheme="majorHAnsi" w:hAnsiTheme="majorHAnsi" w:cstheme="majorHAnsi"/>
        </w:rPr>
        <w:t xml:space="preserve">ance against decades and centuries-old oppression based in </w:t>
      </w:r>
      <w:r w:rsidRPr="00946C95">
        <w:rPr>
          <w:rStyle w:val="Emphasis"/>
          <w:rFonts w:asciiTheme="majorHAnsi" w:hAnsiTheme="majorHAnsi" w:cstheme="majorHAnsi"/>
          <w:highlight w:val="green"/>
        </w:rPr>
        <w:t>capital</w:t>
      </w:r>
      <w:r w:rsidRPr="00946C95">
        <w:rPr>
          <w:rStyle w:val="Emphasis"/>
          <w:rFonts w:asciiTheme="majorHAnsi" w:hAnsiTheme="majorHAnsi" w:cstheme="majorHAnsi"/>
        </w:rPr>
        <w:t xml:space="preserve">ism </w:t>
      </w:r>
      <w:r w:rsidRPr="00946C95">
        <w:rPr>
          <w:rStyle w:val="Emphasis"/>
          <w:rFonts w:asciiTheme="majorHAnsi" w:hAnsiTheme="majorHAnsi" w:cstheme="majorHAnsi"/>
          <w:highlight w:val="green"/>
        </w:rPr>
        <w:t>and white supremacy</w:t>
      </w:r>
      <w:r w:rsidRPr="00946C95">
        <w:rPr>
          <w:rStyle w:val="Emphasis"/>
          <w:rFonts w:asciiTheme="majorHAnsi" w:hAnsiTheme="majorHAnsi" w:cstheme="majorHAnsi"/>
        </w:rPr>
        <w:t xml:space="preserve">. </w:t>
      </w:r>
      <w:r w:rsidRPr="00946C95">
        <w:rPr>
          <w:rFonts w:asciiTheme="majorHAnsi" w:hAnsiTheme="majorHAnsi" w:cstheme="majorHAnsi"/>
          <w:sz w:val="14"/>
        </w:rPr>
        <w:t>I also encourage support and donation to the Hampton Institute as an invaluable resource in promoting revolutionary ideology and practice in the finest Marxist tradition.</w:t>
      </w:r>
    </w:p>
    <w:p w14:paraId="6EA1DD2D" w14:textId="77777777" w:rsidR="00273497" w:rsidRPr="00946C95" w:rsidRDefault="00273497" w:rsidP="00273497">
      <w:pPr>
        <w:rPr>
          <w:rFonts w:asciiTheme="majorHAnsi" w:hAnsiTheme="majorHAnsi" w:cstheme="majorHAnsi"/>
        </w:rPr>
      </w:pPr>
    </w:p>
    <w:p w14:paraId="5995DA18" w14:textId="77777777" w:rsidR="00273497" w:rsidRPr="00946C95" w:rsidRDefault="00273497" w:rsidP="00273497">
      <w:pPr>
        <w:rPr>
          <w:rFonts w:asciiTheme="majorHAnsi" w:hAnsiTheme="majorHAnsi" w:cstheme="majorHAnsi"/>
        </w:rPr>
      </w:pPr>
    </w:p>
    <w:p w14:paraId="4AD898AE" w14:textId="2BEE6953" w:rsidR="00E42E4C" w:rsidRPr="00946C95" w:rsidRDefault="00273497" w:rsidP="00273497">
      <w:pPr>
        <w:pStyle w:val="Heading2"/>
        <w:rPr>
          <w:rFonts w:asciiTheme="majorHAnsi" w:hAnsiTheme="majorHAnsi" w:cstheme="majorHAnsi"/>
        </w:rPr>
      </w:pPr>
      <w:r w:rsidRPr="00946C95">
        <w:rPr>
          <w:rFonts w:asciiTheme="majorHAnsi" w:hAnsiTheme="majorHAnsi" w:cstheme="majorHAnsi"/>
        </w:rPr>
        <w:lastRenderedPageBreak/>
        <w:t>4</w:t>
      </w:r>
    </w:p>
    <w:p w14:paraId="73027F2A"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Egypt Oil Worker Strikes cause </w:t>
      </w:r>
      <w:r w:rsidRPr="00946C95">
        <w:rPr>
          <w:rFonts w:asciiTheme="majorHAnsi" w:hAnsiTheme="majorHAnsi" w:cstheme="majorHAnsi"/>
          <w:u w:val="single"/>
        </w:rPr>
        <w:t>mass</w:t>
      </w:r>
      <w:r w:rsidRPr="00946C95">
        <w:rPr>
          <w:rFonts w:asciiTheme="majorHAnsi" w:hAnsiTheme="majorHAnsi" w:cstheme="majorHAnsi"/>
        </w:rPr>
        <w:t xml:space="preserve"> Oil Shipping </w:t>
      </w:r>
      <w:r w:rsidRPr="00946C95">
        <w:rPr>
          <w:rFonts w:asciiTheme="majorHAnsi" w:hAnsiTheme="majorHAnsi" w:cstheme="majorHAnsi"/>
          <w:u w:val="single"/>
        </w:rPr>
        <w:t>disruptions</w:t>
      </w:r>
      <w:r w:rsidRPr="00946C95">
        <w:rPr>
          <w:rFonts w:asciiTheme="majorHAnsi" w:hAnsiTheme="majorHAnsi" w:cstheme="majorHAnsi"/>
        </w:rPr>
        <w:t xml:space="preserve"> – particularly the SUMED pipeline. </w:t>
      </w:r>
    </w:p>
    <w:p w14:paraId="41D56F49" w14:textId="77777777" w:rsidR="00273497" w:rsidRPr="00946C95" w:rsidRDefault="00273497" w:rsidP="00273497">
      <w:pPr>
        <w:rPr>
          <w:rFonts w:asciiTheme="majorHAnsi" w:hAnsiTheme="majorHAnsi" w:cstheme="majorHAnsi"/>
        </w:rPr>
      </w:pPr>
      <w:r w:rsidRPr="00946C95">
        <w:rPr>
          <w:rStyle w:val="Style13ptBold"/>
          <w:rFonts w:asciiTheme="majorHAnsi" w:hAnsiTheme="majorHAnsi" w:cstheme="majorHAnsi"/>
        </w:rPr>
        <w:t>Platform London 11</w:t>
      </w:r>
      <w:r w:rsidRPr="00946C95">
        <w:rPr>
          <w:rFonts w:asciiTheme="majorHAnsi" w:hAnsiTheme="majorHAnsi" w:cstheme="majorHAnsi"/>
        </w:rPr>
        <w:t xml:space="preserve"> 10-5-2011 "Egyptian oil </w:t>
      </w:r>
      <w:proofErr w:type="spellStart"/>
      <w:r w:rsidRPr="00946C95">
        <w:rPr>
          <w:rFonts w:asciiTheme="majorHAnsi" w:hAnsiTheme="majorHAnsi" w:cstheme="majorHAnsi"/>
        </w:rPr>
        <w:t>workers</w:t>
      </w:r>
      <w:proofErr w:type="spellEnd"/>
      <w:r w:rsidRPr="00946C95">
        <w:rPr>
          <w:rFonts w:asciiTheme="majorHAnsi" w:hAnsiTheme="majorHAnsi" w:cstheme="majorHAnsi"/>
        </w:rPr>
        <w:t xml:space="preserve"> strike over conditions" </w:t>
      </w:r>
      <w:hyperlink r:id="rId17" w:history="1">
        <w:r w:rsidRPr="00946C95">
          <w:rPr>
            <w:rStyle w:val="Hyperlink"/>
            <w:rFonts w:asciiTheme="majorHAnsi" w:hAnsiTheme="majorHAnsi" w:cstheme="majorHAnsi"/>
          </w:rPr>
          <w:t>https://platformlondon.org/2011/10/05/egyptian-oil-workers-strike-over-conditions/</w:t>
        </w:r>
      </w:hyperlink>
      <w:r w:rsidRPr="00946C95">
        <w:rPr>
          <w:rFonts w:asciiTheme="majorHAnsi" w:hAnsiTheme="majorHAnsi" w:cstheme="majorHAnsi"/>
        </w:rPr>
        <w:t xml:space="preserve"> (Platform is different. We combine art, activism, </w:t>
      </w:r>
      <w:proofErr w:type="gramStart"/>
      <w:r w:rsidRPr="00946C95">
        <w:rPr>
          <w:rFonts w:asciiTheme="majorHAnsi" w:hAnsiTheme="majorHAnsi" w:cstheme="majorHAnsi"/>
        </w:rPr>
        <w:t>education</w:t>
      </w:r>
      <w:proofErr w:type="gramEnd"/>
      <w:r w:rsidRPr="00946C95">
        <w:rPr>
          <w:rFonts w:asciiTheme="majorHAnsi" w:hAnsiTheme="majorHAnsi" w:cstheme="majorHAnsi"/>
        </w:rPr>
        <w:t xml:space="preserve"> and research in one </w:t>
      </w:r>
      <w:proofErr w:type="spellStart"/>
      <w:r w:rsidRPr="00946C95">
        <w:rPr>
          <w:rFonts w:asciiTheme="majorHAnsi" w:hAnsiTheme="majorHAnsi" w:cstheme="majorHAnsi"/>
        </w:rPr>
        <w:t>organisation</w:t>
      </w:r>
      <w:proofErr w:type="spellEnd"/>
      <w:r w:rsidRPr="00946C95">
        <w:rPr>
          <w:rFonts w:asciiTheme="majorHAnsi" w:hAnsiTheme="majorHAnsi" w:cstheme="majorHAnsi"/>
        </w:rPr>
        <w:t xml:space="preserve">. This approach enables us to create unique projects driven by the need for social and ecological justice. Platform’s current campaigns focus on the social, </w:t>
      </w:r>
      <w:proofErr w:type="gramStart"/>
      <w:r w:rsidRPr="00946C95">
        <w:rPr>
          <w:rFonts w:asciiTheme="majorHAnsi" w:hAnsiTheme="majorHAnsi" w:cstheme="majorHAnsi"/>
        </w:rPr>
        <w:t>economic</w:t>
      </w:r>
      <w:proofErr w:type="gramEnd"/>
      <w:r w:rsidRPr="00946C95">
        <w:rPr>
          <w:rFonts w:asciiTheme="majorHAnsi" w:hAnsiTheme="majorHAnsi" w:cstheme="majorHAnsi"/>
        </w:rPr>
        <w:t xml:space="preserve"> and environmental impacts of the global oil industry. Our pioneering education courses, exhibitions, art events and book projects promote radical new ideas that inspire change.)//Elmer </w:t>
      </w:r>
    </w:p>
    <w:p w14:paraId="341B1544" w14:textId="77777777" w:rsidR="00273497" w:rsidRPr="00946C95" w:rsidRDefault="00273497" w:rsidP="00273497">
      <w:pPr>
        <w:rPr>
          <w:rFonts w:asciiTheme="majorHAnsi" w:hAnsiTheme="majorHAnsi" w:cstheme="majorHAnsi"/>
          <w:sz w:val="16"/>
        </w:rPr>
      </w:pPr>
      <w:r w:rsidRPr="00946C95">
        <w:rPr>
          <w:rFonts w:asciiTheme="majorHAnsi" w:hAnsiTheme="majorHAnsi" w:cstheme="majorHAnsi"/>
          <w:b/>
          <w:sz w:val="26"/>
          <w:highlight w:val="green"/>
          <w:u w:val="single"/>
        </w:rPr>
        <w:t>Egyptian oil workers at</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the </w:t>
      </w:r>
      <w:r w:rsidRPr="00946C95">
        <w:rPr>
          <w:rFonts w:asciiTheme="majorHAnsi" w:hAnsiTheme="majorHAnsi" w:cstheme="majorHAnsi"/>
          <w:b/>
          <w:sz w:val="26"/>
          <w:highlight w:val="green"/>
          <w:u w:val="single"/>
        </w:rPr>
        <w:t>SUMED</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pipeline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terminal </w:t>
      </w:r>
      <w:r w:rsidRPr="00946C95">
        <w:rPr>
          <w:rFonts w:asciiTheme="majorHAnsi" w:hAnsiTheme="majorHAnsi" w:cstheme="majorHAnsi"/>
          <w:b/>
          <w:sz w:val="26"/>
          <w:highlight w:val="green"/>
          <w:u w:val="single"/>
        </w:rPr>
        <w:t>on the Red Sea went on strike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and protested demanding better employment rights this week, </w:t>
      </w:r>
      <w:r w:rsidRPr="00946C95">
        <w:rPr>
          <w:rFonts w:asciiTheme="majorHAnsi" w:hAnsiTheme="majorHAnsi" w:cstheme="majorHAnsi"/>
          <w:b/>
          <w:sz w:val="26"/>
          <w:highlight w:val="green"/>
          <w:u w:val="single"/>
        </w:rPr>
        <w:t>showing</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their </w:t>
      </w:r>
      <w:r w:rsidRPr="00946C95">
        <w:rPr>
          <w:rFonts w:asciiTheme="majorHAnsi" w:hAnsiTheme="majorHAnsi" w:cstheme="majorHAnsi"/>
          <w:b/>
          <w:sz w:val="26"/>
          <w:highlight w:val="green"/>
          <w:u w:val="single"/>
        </w:rPr>
        <w:t>power to slow</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the </w:t>
      </w:r>
      <w:r w:rsidRPr="00946C95">
        <w:rPr>
          <w:rFonts w:asciiTheme="majorHAnsi" w:hAnsiTheme="majorHAnsi" w:cstheme="majorHAnsi"/>
          <w:b/>
          <w:sz w:val="26"/>
          <w:highlight w:val="green"/>
          <w:u w:val="single"/>
          <w:bdr w:val="single" w:sz="18" w:space="0" w:color="auto"/>
        </w:rPr>
        <w:t>transit of crude from the Indian Ocean to the Mediterranean.</w:t>
      </w:r>
      <w:r w:rsidRPr="00946C95">
        <w:rPr>
          <w:rFonts w:asciiTheme="majorHAnsi" w:hAnsiTheme="majorHAnsi" w:cstheme="majorHAnsi"/>
          <w:sz w:val="16"/>
          <w:highlight w:val="green"/>
        </w:rPr>
        <w:t xml:space="preserve"> </w:t>
      </w:r>
      <w:r w:rsidRPr="00946C95">
        <w:rPr>
          <w:rFonts w:asciiTheme="majorHAnsi" w:hAnsiTheme="majorHAnsi" w:cstheme="majorHAnsi"/>
          <w:sz w:val="16"/>
        </w:rPr>
        <w:t xml:space="preserve">The </w:t>
      </w:r>
      <w:r w:rsidRPr="00946C95">
        <w:rPr>
          <w:rFonts w:asciiTheme="majorHAnsi" w:hAnsiTheme="majorHAnsi" w:cstheme="majorHAnsi"/>
          <w:b/>
          <w:sz w:val="26"/>
          <w:highlight w:val="green"/>
          <w:u w:val="single"/>
        </w:rPr>
        <w:t>striking workers help dock and unload</w:t>
      </w:r>
      <w:r w:rsidRPr="00946C95">
        <w:rPr>
          <w:rFonts w:asciiTheme="majorHAnsi" w:hAnsiTheme="majorHAnsi" w:cstheme="majorHAnsi"/>
          <w:sz w:val="16"/>
          <w:highlight w:val="green"/>
        </w:rPr>
        <w:t xml:space="preserve"> </w:t>
      </w:r>
      <w:r w:rsidRPr="00946C95">
        <w:rPr>
          <w:rFonts w:asciiTheme="majorHAnsi" w:hAnsiTheme="majorHAnsi" w:cstheme="majorHAnsi"/>
          <w:u w:val="single"/>
        </w:rPr>
        <w:t xml:space="preserve">very large </w:t>
      </w:r>
      <w:r w:rsidRPr="00946C95">
        <w:rPr>
          <w:rFonts w:asciiTheme="majorHAnsi" w:hAnsiTheme="majorHAnsi" w:cstheme="majorHAnsi"/>
          <w:b/>
          <w:sz w:val="26"/>
          <w:highlight w:val="green"/>
          <w:u w:val="single"/>
        </w:rPr>
        <w:t>tankers</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that use</w:t>
      </w:r>
      <w:r w:rsidRPr="00946C95">
        <w:rPr>
          <w:rFonts w:asciiTheme="majorHAnsi" w:hAnsiTheme="majorHAnsi" w:cstheme="majorHAnsi"/>
          <w:u w:val="single"/>
        </w:rPr>
        <w:t xml:space="preserve"> the </w:t>
      </w:r>
      <w:r w:rsidRPr="00946C95">
        <w:rPr>
          <w:rFonts w:asciiTheme="majorHAnsi" w:hAnsiTheme="majorHAnsi" w:cstheme="majorHAnsi"/>
          <w:b/>
          <w:sz w:val="26"/>
          <w:highlight w:val="green"/>
          <w:u w:val="single"/>
        </w:rPr>
        <w:t>SUMED</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Red Sea-Mediterranean </w:t>
      </w:r>
      <w:r w:rsidRPr="00946C95">
        <w:rPr>
          <w:rFonts w:asciiTheme="majorHAnsi" w:hAnsiTheme="majorHAnsi" w:cstheme="majorHAnsi"/>
          <w:b/>
          <w:sz w:val="26"/>
          <w:highlight w:val="green"/>
          <w:u w:val="single"/>
        </w:rPr>
        <w:t>pipeline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to bypass the Suez Canal</w:t>
      </w:r>
      <w:r w:rsidRPr="00946C95">
        <w:rPr>
          <w:rFonts w:asciiTheme="majorHAnsi" w:hAnsiTheme="majorHAnsi" w:cstheme="majorHAnsi"/>
          <w:sz w:val="16"/>
        </w:rPr>
        <w:t xml:space="preserve">. The workers began demonstrating in February 2011 after Mubarak’s ejection and won an agreement to improve pay and conditions. This happened in a context where </w:t>
      </w:r>
      <w:r w:rsidRPr="00946C95">
        <w:rPr>
          <w:rFonts w:asciiTheme="majorHAnsi" w:hAnsiTheme="majorHAnsi" w:cstheme="majorHAnsi"/>
          <w:b/>
          <w:sz w:val="26"/>
          <w:highlight w:val="green"/>
          <w:u w:val="single"/>
          <w:bdr w:val="single" w:sz="18" w:space="0" w:color="auto"/>
        </w:rPr>
        <w:t>thousands of oil workers had gone on strike</w:t>
      </w:r>
      <w:r w:rsidRPr="00946C95">
        <w:rPr>
          <w:rFonts w:asciiTheme="majorHAnsi" w:hAnsiTheme="majorHAnsi" w:cstheme="majorHAnsi"/>
          <w:sz w:val="16"/>
        </w:rPr>
        <w:t xml:space="preserve">, demanding an end to abusive management practices, reinstatement of sacked workers, salary increases, an independent union, impeachment of the corrupt oil minister </w:t>
      </w:r>
      <w:proofErr w:type="spellStart"/>
      <w:r w:rsidRPr="00946C95">
        <w:rPr>
          <w:rFonts w:asciiTheme="majorHAnsi" w:hAnsiTheme="majorHAnsi" w:cstheme="majorHAnsi"/>
          <w:sz w:val="16"/>
        </w:rPr>
        <w:t>Sameh</w:t>
      </w:r>
      <w:proofErr w:type="spellEnd"/>
      <w:r w:rsidRPr="00946C95">
        <w:rPr>
          <w:rFonts w:asciiTheme="majorHAnsi" w:hAnsiTheme="majorHAnsi" w:cstheme="majorHAnsi"/>
          <w:sz w:val="16"/>
        </w:rPr>
        <w:t xml:space="preserve"> Fahmy, and an end to gas exports to Israel. But by October the failure to meet promises has led to </w:t>
      </w:r>
      <w:r w:rsidRPr="00946C95">
        <w:rPr>
          <w:rFonts w:asciiTheme="majorHAnsi" w:hAnsiTheme="majorHAnsi" w:cstheme="majorHAnsi"/>
          <w:b/>
          <w:sz w:val="26"/>
          <w:highlight w:val="green"/>
          <w:u w:val="single"/>
        </w:rPr>
        <w:t>a renewed strike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 which </w:t>
      </w:r>
      <w:r w:rsidRPr="00946C95">
        <w:rPr>
          <w:rFonts w:asciiTheme="majorHAnsi" w:hAnsiTheme="majorHAnsi" w:cstheme="majorHAnsi"/>
          <w:b/>
          <w:sz w:val="26"/>
          <w:highlight w:val="green"/>
          <w:u w:val="single"/>
        </w:rPr>
        <w:t>could bring</w:t>
      </w:r>
      <w:r w:rsidRPr="00946C95">
        <w:rPr>
          <w:rFonts w:asciiTheme="majorHAnsi" w:hAnsiTheme="majorHAnsi" w:cstheme="majorHAnsi"/>
          <w:u w:val="single"/>
        </w:rPr>
        <w:t xml:space="preserve"> the </w:t>
      </w:r>
      <w:r w:rsidRPr="00946C95">
        <w:rPr>
          <w:rFonts w:asciiTheme="majorHAnsi" w:hAnsiTheme="majorHAnsi" w:cstheme="majorHAnsi"/>
          <w:b/>
          <w:sz w:val="26"/>
          <w:highlight w:val="green"/>
          <w:u w:val="single"/>
        </w:rPr>
        <w:t>2.5 million barrels</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bdr w:val="single" w:sz="18" w:space="0" w:color="auto"/>
        </w:rPr>
        <w:t>pumped through the pipeline daily to a halt</w:t>
      </w:r>
      <w:r w:rsidRPr="00946C95">
        <w:rPr>
          <w:rFonts w:asciiTheme="majorHAnsi" w:hAnsiTheme="majorHAnsi" w:cstheme="majorHAnsi"/>
          <w:u w:val="single"/>
        </w:rPr>
        <w:t>.</w:t>
      </w:r>
      <w:r w:rsidRPr="00946C95">
        <w:rPr>
          <w:rFonts w:asciiTheme="majorHAnsi" w:hAnsiTheme="majorHAnsi" w:cstheme="majorHAnsi"/>
          <w:sz w:val="16"/>
        </w:rPr>
        <w:t xml:space="preserve"> Al-Ahram reported that: Workers at Arab Petroleum Pipelines Company (SUMED), operator of the Suez to Mediterranean pipeline, have resumed their campaign for equal employment rights after months of calm. The morning shift of 60 employees, from a total sub-contracted payroll of 230, held protests on Sunday at the SUMED terminal, located south of El </w:t>
      </w:r>
      <w:proofErr w:type="spellStart"/>
      <w:r w:rsidRPr="00946C95">
        <w:rPr>
          <w:rFonts w:asciiTheme="majorHAnsi" w:hAnsiTheme="majorHAnsi" w:cstheme="majorHAnsi"/>
          <w:sz w:val="16"/>
        </w:rPr>
        <w:t>Sukhna</w:t>
      </w:r>
      <w:proofErr w:type="spellEnd"/>
      <w:r w:rsidRPr="00946C95">
        <w:rPr>
          <w:rFonts w:asciiTheme="majorHAnsi" w:hAnsiTheme="majorHAnsi" w:cstheme="majorHAnsi"/>
          <w:sz w:val="16"/>
        </w:rPr>
        <w:t xml:space="preserve"> port on the Red Sea. </w:t>
      </w:r>
      <w:r w:rsidRPr="00946C95">
        <w:rPr>
          <w:rFonts w:asciiTheme="majorHAnsi" w:hAnsiTheme="majorHAnsi" w:cstheme="majorHAnsi"/>
          <w:u w:val="single"/>
        </w:rPr>
        <w:t xml:space="preserve">Worker demands spring from their ambiguous employment position. </w:t>
      </w:r>
      <w:r w:rsidRPr="00946C95">
        <w:rPr>
          <w:rFonts w:asciiTheme="majorHAnsi" w:hAnsiTheme="majorHAnsi" w:cstheme="majorHAnsi"/>
          <w:sz w:val="16"/>
        </w:rPr>
        <w:t xml:space="preserve">Though they are workers for SUMED, they are </w:t>
      </w:r>
      <w:proofErr w:type="gramStart"/>
      <w:r w:rsidRPr="00946C95">
        <w:rPr>
          <w:rFonts w:asciiTheme="majorHAnsi" w:hAnsiTheme="majorHAnsi" w:cstheme="majorHAnsi"/>
          <w:sz w:val="16"/>
        </w:rPr>
        <w:t>actually employed</w:t>
      </w:r>
      <w:proofErr w:type="gramEnd"/>
      <w:r w:rsidRPr="00946C95">
        <w:rPr>
          <w:rFonts w:asciiTheme="majorHAnsi" w:hAnsiTheme="majorHAnsi" w:cstheme="majorHAnsi"/>
          <w:sz w:val="16"/>
        </w:rPr>
        <w:t xml:space="preserve"> with </w:t>
      </w:r>
      <w:proofErr w:type="spellStart"/>
      <w:r w:rsidRPr="00946C95">
        <w:rPr>
          <w:rFonts w:asciiTheme="majorHAnsi" w:hAnsiTheme="majorHAnsi" w:cstheme="majorHAnsi"/>
          <w:sz w:val="16"/>
        </w:rPr>
        <w:t>Maridive</w:t>
      </w:r>
      <w:proofErr w:type="spellEnd"/>
      <w:r w:rsidRPr="00946C95">
        <w:rPr>
          <w:rFonts w:asciiTheme="majorHAnsi" w:hAnsiTheme="majorHAnsi" w:cstheme="majorHAnsi"/>
          <w:sz w:val="16"/>
        </w:rPr>
        <w:t xml:space="preserve"> via temporary contracts — a situation that has lasted, in the case of some workers, for more than 30 years. “Our demand is to get the same rights as the permanent workers, as stipulated by article 79 of the </w:t>
      </w:r>
      <w:proofErr w:type="spellStart"/>
      <w:r w:rsidRPr="00946C95">
        <w:rPr>
          <w:rFonts w:asciiTheme="majorHAnsi" w:hAnsiTheme="majorHAnsi" w:cstheme="majorHAnsi"/>
          <w:sz w:val="16"/>
        </w:rPr>
        <w:t>labour</w:t>
      </w:r>
      <w:proofErr w:type="spellEnd"/>
      <w:r w:rsidRPr="00946C95">
        <w:rPr>
          <w:rFonts w:asciiTheme="majorHAnsi" w:hAnsiTheme="majorHAnsi" w:cstheme="majorHAnsi"/>
          <w:sz w:val="16"/>
        </w:rPr>
        <w:t xml:space="preserve"> </w:t>
      </w:r>
      <w:proofErr w:type="gramStart"/>
      <w:r w:rsidRPr="00946C95">
        <w:rPr>
          <w:rFonts w:asciiTheme="majorHAnsi" w:hAnsiTheme="majorHAnsi" w:cstheme="majorHAnsi"/>
          <w:sz w:val="16"/>
        </w:rPr>
        <w:t>law ,</w:t>
      </w:r>
      <w:proofErr w:type="gramEnd"/>
      <w:r w:rsidRPr="00946C95">
        <w:rPr>
          <w:rFonts w:asciiTheme="majorHAnsi" w:hAnsiTheme="majorHAnsi" w:cstheme="majorHAnsi"/>
          <w:sz w:val="16"/>
        </w:rPr>
        <w:t xml:space="preserve">” says Atef El-Sayed Mohamed, head of the independent union whose workers are contracted to </w:t>
      </w:r>
      <w:proofErr w:type="spellStart"/>
      <w:r w:rsidRPr="00946C95">
        <w:rPr>
          <w:rFonts w:asciiTheme="majorHAnsi" w:hAnsiTheme="majorHAnsi" w:cstheme="majorHAnsi"/>
          <w:sz w:val="16"/>
        </w:rPr>
        <w:t>Maridive</w:t>
      </w:r>
      <w:proofErr w:type="spellEnd"/>
      <w:r w:rsidRPr="00946C95">
        <w:rPr>
          <w:rFonts w:asciiTheme="majorHAnsi" w:hAnsiTheme="majorHAnsi" w:cstheme="majorHAnsi"/>
          <w:sz w:val="16"/>
        </w:rPr>
        <w:t xml:space="preserve">. According to article 79, if an employer entrusts another firm to carry out work in its own workspace, then the firm must ensure employment conditions for the latter company’s own workers and those sub-contracted are equal. Workers contracted to </w:t>
      </w:r>
      <w:proofErr w:type="spellStart"/>
      <w:r w:rsidRPr="00946C95">
        <w:rPr>
          <w:rFonts w:asciiTheme="majorHAnsi" w:hAnsiTheme="majorHAnsi" w:cstheme="majorHAnsi"/>
          <w:sz w:val="16"/>
        </w:rPr>
        <w:t>Mardive</w:t>
      </w:r>
      <w:proofErr w:type="spellEnd"/>
      <w:r w:rsidRPr="00946C95">
        <w:rPr>
          <w:rFonts w:asciiTheme="majorHAnsi" w:hAnsiTheme="majorHAnsi" w:cstheme="majorHAnsi"/>
          <w:sz w:val="16"/>
        </w:rPr>
        <w:t xml:space="preserve"> began protests immediately after Mubarak’s ousting in February, leading to an eventual agreement between them and the administration </w:t>
      </w:r>
      <w:proofErr w:type="gramStart"/>
      <w:r w:rsidRPr="00946C95">
        <w:rPr>
          <w:rFonts w:asciiTheme="majorHAnsi" w:hAnsiTheme="majorHAnsi" w:cstheme="majorHAnsi"/>
          <w:sz w:val="16"/>
        </w:rPr>
        <w:t>An</w:t>
      </w:r>
      <w:proofErr w:type="gramEnd"/>
      <w:r w:rsidRPr="00946C95">
        <w:rPr>
          <w:rFonts w:asciiTheme="majorHAnsi" w:hAnsiTheme="majorHAnsi" w:cstheme="majorHAnsi"/>
          <w:sz w:val="16"/>
        </w:rPr>
        <w:t xml:space="preserve"> agreement was concluded between the contracted workers and SUMED administration in the presence of representatives of the military, assuring the employees they will continue working when SUMED launches its new tender offer — whichever company it eventually contracts. Employees’ anger increased recently when they discovered that the new sub-contractor won’t raise their salaries as much as they were expecting. The administration’s decision on Sunday, to move Atef El-Sayed, head of the union they formed after the revolution, to SUMED premises in Alexandria increased their discontent. After hearing the decision, morning shift workers started protesting at the Ain Sokhna port, bringing a rapid response from the maritime unit of the army. Workers claimed forces tried to disperse their protests. The situation with SUMED employees is relatively unusual, in that many of the subcontracted workers are skilled </w:t>
      </w:r>
      <w:proofErr w:type="spellStart"/>
      <w:r w:rsidRPr="00946C95">
        <w:rPr>
          <w:rFonts w:asciiTheme="majorHAnsi" w:hAnsiTheme="majorHAnsi" w:cstheme="majorHAnsi"/>
          <w:sz w:val="16"/>
        </w:rPr>
        <w:t>labourers</w:t>
      </w:r>
      <w:proofErr w:type="spellEnd"/>
      <w:r w:rsidRPr="00946C95">
        <w:rPr>
          <w:rFonts w:asciiTheme="majorHAnsi" w:hAnsiTheme="majorHAnsi" w:cstheme="majorHAnsi"/>
          <w:sz w:val="16"/>
        </w:rPr>
        <w:t xml:space="preserve">. “Security workers have contracts while workers at the port don’t have. A marine chief, risking his life to do the work in the middle of storms or whatever the weather situation is, gets LE1,600 per month after 34 years of work, while the security guard gets LE,4000”, union head Atef El-Sayed Mohamed explained. </w:t>
      </w:r>
      <w:r w:rsidRPr="00946C95">
        <w:rPr>
          <w:rFonts w:asciiTheme="majorHAnsi" w:hAnsiTheme="majorHAnsi" w:cstheme="majorHAnsi"/>
          <w:u w:val="single"/>
        </w:rPr>
        <w:t xml:space="preserve">Though </w:t>
      </w:r>
      <w:r w:rsidRPr="00946C95">
        <w:rPr>
          <w:rFonts w:asciiTheme="majorHAnsi" w:hAnsiTheme="majorHAnsi" w:cstheme="majorHAnsi"/>
          <w:b/>
          <w:sz w:val="26"/>
          <w:highlight w:val="green"/>
          <w:u w:val="single"/>
        </w:rPr>
        <w:t>the SUMED strike</w:t>
      </w:r>
      <w:r w:rsidRPr="00946C95">
        <w:rPr>
          <w:rFonts w:asciiTheme="majorHAnsi" w:hAnsiTheme="majorHAnsi" w:cstheme="majorHAnsi"/>
          <w:u w:val="single"/>
        </w:rPr>
        <w:t xml:space="preserve"> is limited in scope</w:t>
      </w:r>
      <w:r w:rsidRPr="00946C95">
        <w:rPr>
          <w:rFonts w:asciiTheme="majorHAnsi" w:hAnsiTheme="majorHAnsi" w:cstheme="majorHAnsi"/>
          <w:b/>
          <w:u w:val="single"/>
        </w:rPr>
        <w:t>,</w:t>
      </w:r>
      <w:r w:rsidRPr="00946C95">
        <w:rPr>
          <w:rFonts w:asciiTheme="majorHAnsi" w:hAnsiTheme="majorHAnsi" w:cstheme="majorHAnsi"/>
          <w:u w:val="single"/>
        </w:rPr>
        <w:t xml:space="preserve"> it </w:t>
      </w:r>
      <w:r w:rsidRPr="00946C95">
        <w:rPr>
          <w:rFonts w:asciiTheme="majorHAnsi" w:hAnsiTheme="majorHAnsi" w:cstheme="majorHAnsi"/>
          <w:b/>
          <w:sz w:val="26"/>
          <w:highlight w:val="green"/>
          <w:u w:val="single"/>
        </w:rPr>
        <w:t>could</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potentially</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bdr w:val="single" w:sz="18" w:space="0" w:color="auto"/>
        </w:rPr>
        <w:t>have a larger economic impact</w:t>
      </w:r>
      <w:r w:rsidRPr="00946C95">
        <w:rPr>
          <w:rFonts w:asciiTheme="majorHAnsi" w:hAnsiTheme="majorHAnsi" w:cstheme="majorHAnsi"/>
          <w:u w:val="single"/>
        </w:rPr>
        <w:t xml:space="preserve">. Some analysts believe that </w:t>
      </w:r>
      <w:r w:rsidRPr="00946C95">
        <w:rPr>
          <w:rFonts w:asciiTheme="majorHAnsi" w:hAnsiTheme="majorHAnsi" w:cstheme="majorHAnsi"/>
          <w:b/>
          <w:sz w:val="26"/>
          <w:highlight w:val="green"/>
          <w:u w:val="single"/>
        </w:rPr>
        <w:t>a disturbance at the port might have a bigger effect on oil</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and shipping </w:t>
      </w:r>
      <w:r w:rsidRPr="00946C95">
        <w:rPr>
          <w:rFonts w:asciiTheme="majorHAnsi" w:hAnsiTheme="majorHAnsi" w:cstheme="majorHAnsi"/>
          <w:b/>
          <w:sz w:val="26"/>
          <w:highlight w:val="green"/>
          <w:u w:val="single"/>
        </w:rPr>
        <w:t>markets</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than a shutdown of the canal</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itself. SUMED mainly </w:t>
      </w:r>
      <w:r w:rsidRPr="00946C95">
        <w:rPr>
          <w:rFonts w:asciiTheme="majorHAnsi" w:hAnsiTheme="majorHAnsi" w:cstheme="majorHAnsi"/>
          <w:b/>
          <w:sz w:val="26"/>
          <w:highlight w:val="green"/>
          <w:u w:val="single"/>
        </w:rPr>
        <w:t>controls</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the </w:t>
      </w:r>
      <w:r w:rsidRPr="00946C95">
        <w:rPr>
          <w:rFonts w:asciiTheme="majorHAnsi" w:hAnsiTheme="majorHAnsi" w:cstheme="majorHAnsi"/>
          <w:b/>
          <w:sz w:val="26"/>
          <w:highlight w:val="green"/>
          <w:u w:val="single"/>
        </w:rPr>
        <w:t>route for crude oil from the Arab Gulf</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to</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be transported to </w:t>
      </w:r>
      <w:r w:rsidRPr="00946C95">
        <w:rPr>
          <w:rFonts w:asciiTheme="majorHAnsi" w:hAnsiTheme="majorHAnsi" w:cstheme="majorHAnsi"/>
          <w:b/>
          <w:sz w:val="26"/>
          <w:highlight w:val="green"/>
          <w:u w:val="single"/>
        </w:rPr>
        <w:t xml:space="preserve">refining </w:t>
      </w:r>
      <w:proofErr w:type="spellStart"/>
      <w:r w:rsidRPr="00946C95">
        <w:rPr>
          <w:rFonts w:asciiTheme="majorHAnsi" w:hAnsiTheme="majorHAnsi" w:cstheme="majorHAnsi"/>
          <w:b/>
          <w:sz w:val="26"/>
          <w:highlight w:val="green"/>
          <w:u w:val="single"/>
        </w:rPr>
        <w:t>centres</w:t>
      </w:r>
      <w:proofErr w:type="spellEnd"/>
      <w:r w:rsidRPr="00946C95">
        <w:rPr>
          <w:rFonts w:asciiTheme="majorHAnsi" w:hAnsiTheme="majorHAnsi" w:cstheme="majorHAnsi"/>
          <w:b/>
          <w:sz w:val="26"/>
          <w:highlight w:val="green"/>
          <w:u w:val="single"/>
        </w:rPr>
        <w:t xml:space="preserve"> in the West</w:t>
      </w:r>
      <w:r w:rsidRPr="00946C95">
        <w:rPr>
          <w:rFonts w:asciiTheme="majorHAnsi" w:hAnsiTheme="majorHAnsi" w:cstheme="majorHAnsi"/>
          <w:sz w:val="16"/>
        </w:rPr>
        <w:t xml:space="preserve">. The Suez to Mediterranean pipeline </w:t>
      </w:r>
      <w:r w:rsidRPr="00946C95">
        <w:rPr>
          <w:rFonts w:asciiTheme="majorHAnsi" w:hAnsiTheme="majorHAnsi" w:cstheme="majorHAnsi"/>
          <w:sz w:val="16"/>
        </w:rPr>
        <w:lastRenderedPageBreak/>
        <w:t>has a carrying capacity of 2.5 million barrels. SUMED serves the largest oil tankers unable to navigate the Suez Canal fully loaded. They send part of their cargo via the pipeline at the canal’s Red Sea entrance and then re-load the oil at the Mediterranean end. SUMED is a joint venture of Egyptian General Petroleum CORP (50 per cent), Saudi Aramco (15 per cent), International Petroleum Investment Co., Abu Dhabi (15 per cent), three Kuwaiti companies (15 per cent) and Qatar Petroleum (5 per cent).</w:t>
      </w:r>
    </w:p>
    <w:p w14:paraId="0E0BB210"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SUMED Oil Disruptions cause </w:t>
      </w:r>
      <w:r w:rsidRPr="00946C95">
        <w:rPr>
          <w:rFonts w:asciiTheme="majorHAnsi" w:hAnsiTheme="majorHAnsi" w:cstheme="majorHAnsi"/>
          <w:u w:val="single"/>
        </w:rPr>
        <w:t>Oil Price increases</w:t>
      </w:r>
      <w:r w:rsidRPr="00946C95">
        <w:rPr>
          <w:rFonts w:asciiTheme="majorHAnsi" w:hAnsiTheme="majorHAnsi" w:cstheme="majorHAnsi"/>
        </w:rPr>
        <w:t>.</w:t>
      </w:r>
    </w:p>
    <w:p w14:paraId="71BAD9EA" w14:textId="77777777" w:rsidR="00273497" w:rsidRPr="00946C95" w:rsidRDefault="00273497" w:rsidP="00273497">
      <w:pPr>
        <w:rPr>
          <w:rFonts w:asciiTheme="majorHAnsi" w:hAnsiTheme="majorHAnsi" w:cstheme="majorHAnsi"/>
        </w:rPr>
      </w:pPr>
      <w:proofErr w:type="spellStart"/>
      <w:r w:rsidRPr="00946C95">
        <w:rPr>
          <w:rStyle w:val="Style13ptBold"/>
          <w:rFonts w:asciiTheme="majorHAnsi" w:hAnsiTheme="majorHAnsi" w:cstheme="majorHAnsi"/>
        </w:rPr>
        <w:t>Paraskova</w:t>
      </w:r>
      <w:proofErr w:type="spellEnd"/>
      <w:r w:rsidRPr="00946C95">
        <w:rPr>
          <w:rStyle w:val="Style13ptBold"/>
          <w:rFonts w:asciiTheme="majorHAnsi" w:hAnsiTheme="majorHAnsi" w:cstheme="majorHAnsi"/>
        </w:rPr>
        <w:t xml:space="preserve"> 21</w:t>
      </w:r>
      <w:r w:rsidRPr="00946C95">
        <w:rPr>
          <w:rFonts w:asciiTheme="majorHAnsi" w:hAnsiTheme="majorHAnsi" w:cstheme="majorHAnsi"/>
        </w:rPr>
        <w:t xml:space="preserve"> </w:t>
      </w:r>
      <w:proofErr w:type="spellStart"/>
      <w:r w:rsidRPr="00946C95">
        <w:rPr>
          <w:rFonts w:asciiTheme="majorHAnsi" w:hAnsiTheme="majorHAnsi" w:cstheme="majorHAnsi"/>
        </w:rPr>
        <w:t>Tsvetana</w:t>
      </w:r>
      <w:proofErr w:type="spellEnd"/>
      <w:r w:rsidRPr="00946C95">
        <w:rPr>
          <w:rFonts w:asciiTheme="majorHAnsi" w:hAnsiTheme="majorHAnsi" w:cstheme="majorHAnsi"/>
        </w:rPr>
        <w:t xml:space="preserve"> </w:t>
      </w:r>
      <w:proofErr w:type="spellStart"/>
      <w:r w:rsidRPr="00946C95">
        <w:rPr>
          <w:rFonts w:asciiTheme="majorHAnsi" w:hAnsiTheme="majorHAnsi" w:cstheme="majorHAnsi"/>
        </w:rPr>
        <w:t>Paraskova</w:t>
      </w:r>
      <w:proofErr w:type="spellEnd"/>
      <w:r w:rsidRPr="00946C95">
        <w:rPr>
          <w:rFonts w:asciiTheme="majorHAnsi" w:hAnsiTheme="majorHAnsi" w:cstheme="majorHAnsi"/>
        </w:rPr>
        <w:t xml:space="preserve"> 3-24-2021 "13 Million Barrels Of Oil Could Be Affected By Suez Canal Blockage" </w:t>
      </w:r>
      <w:hyperlink r:id="rId18" w:history="1">
        <w:r w:rsidRPr="00946C95">
          <w:rPr>
            <w:rStyle w:val="Hyperlink"/>
            <w:rFonts w:asciiTheme="majorHAnsi" w:hAnsiTheme="majorHAnsi" w:cstheme="majorHAnsi"/>
          </w:rPr>
          <w:t>https://oilprice.com/Latest-Energy-News/World-News/13-Million-Barrels-Of-Oil-Could-Be-Affected-By-Suez-Canal-Blockage.html</w:t>
        </w:r>
      </w:hyperlink>
      <w:r w:rsidRPr="00946C95">
        <w:rPr>
          <w:rFonts w:asciiTheme="majorHAnsi" w:hAnsiTheme="majorHAnsi" w:cstheme="majorHAnsi"/>
        </w:rPr>
        <w:t xml:space="preserve"> (Journalist and Editor at Oil Price)//Elmer </w:t>
      </w:r>
    </w:p>
    <w:p w14:paraId="2846D880" w14:textId="77777777" w:rsidR="00273497" w:rsidRPr="00946C95" w:rsidRDefault="00273497" w:rsidP="00273497">
      <w:pPr>
        <w:rPr>
          <w:rFonts w:asciiTheme="majorHAnsi" w:hAnsiTheme="majorHAnsi" w:cstheme="majorHAnsi"/>
          <w:sz w:val="16"/>
        </w:rPr>
      </w:pPr>
      <w:r w:rsidRPr="00946C95">
        <w:rPr>
          <w:rFonts w:asciiTheme="majorHAnsi" w:hAnsiTheme="majorHAnsi" w:cstheme="majorHAnsi"/>
          <w:u w:val="single"/>
        </w:rPr>
        <w:t xml:space="preserve">As many as </w:t>
      </w:r>
      <w:r w:rsidRPr="00946C95">
        <w:rPr>
          <w:rFonts w:asciiTheme="majorHAnsi" w:hAnsiTheme="majorHAnsi" w:cstheme="majorHAnsi"/>
          <w:b/>
          <w:sz w:val="26"/>
          <w:highlight w:val="green"/>
          <w:u w:val="single"/>
        </w:rPr>
        <w:t>10 crude tankers</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carrying</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around </w:t>
      </w:r>
      <w:r w:rsidRPr="00946C95">
        <w:rPr>
          <w:rFonts w:asciiTheme="majorHAnsi" w:hAnsiTheme="majorHAnsi" w:cstheme="majorHAnsi"/>
          <w:b/>
          <w:sz w:val="26"/>
          <w:highlight w:val="green"/>
          <w:u w:val="single"/>
        </w:rPr>
        <w:t>13 million barrels of oil</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could be </w:t>
      </w:r>
      <w:r w:rsidRPr="00946C95">
        <w:rPr>
          <w:rFonts w:asciiTheme="majorHAnsi" w:hAnsiTheme="majorHAnsi" w:cstheme="majorHAnsi"/>
          <w:b/>
          <w:sz w:val="26"/>
          <w:highlight w:val="green"/>
          <w:u w:val="single"/>
        </w:rPr>
        <w:t xml:space="preserve">affected by </w:t>
      </w:r>
      <w:r w:rsidRPr="00946C95">
        <w:rPr>
          <w:rFonts w:asciiTheme="majorHAnsi" w:hAnsiTheme="majorHAnsi" w:cstheme="majorHAnsi"/>
          <w:u w:val="single"/>
        </w:rPr>
        <w:t xml:space="preserve">the </w:t>
      </w:r>
      <w:r w:rsidRPr="00946C95">
        <w:rPr>
          <w:rFonts w:asciiTheme="majorHAnsi" w:hAnsiTheme="majorHAnsi" w:cstheme="majorHAnsi"/>
          <w:b/>
          <w:sz w:val="26"/>
          <w:highlight w:val="green"/>
          <w:u w:val="single"/>
        </w:rPr>
        <w:t>disrupted traffic in the Suez Canal</w:t>
      </w:r>
      <w:r w:rsidRPr="00946C95">
        <w:rPr>
          <w:rFonts w:asciiTheme="majorHAnsi" w:hAnsiTheme="majorHAnsi" w:cstheme="majorHAnsi"/>
          <w:u w:val="single"/>
        </w:rPr>
        <w:t xml:space="preserve">, which was blocked early on Wednesday when a huge container ship ran aground, oil analytics firm </w:t>
      </w:r>
      <w:proofErr w:type="spellStart"/>
      <w:r w:rsidRPr="00946C95">
        <w:rPr>
          <w:rFonts w:asciiTheme="majorHAnsi" w:hAnsiTheme="majorHAnsi" w:cstheme="majorHAnsi"/>
          <w:u w:val="single"/>
        </w:rPr>
        <w:t>Vortexa</w:t>
      </w:r>
      <w:proofErr w:type="spellEnd"/>
      <w:r w:rsidRPr="00946C95">
        <w:rPr>
          <w:rFonts w:asciiTheme="majorHAnsi" w:hAnsiTheme="majorHAnsi" w:cstheme="majorHAnsi"/>
          <w:u w:val="single"/>
        </w:rPr>
        <w:t xml:space="preserve"> said</w:t>
      </w:r>
      <w:r w:rsidRPr="00946C95">
        <w:rPr>
          <w:rFonts w:asciiTheme="majorHAnsi" w:hAnsiTheme="majorHAnsi" w:cstheme="majorHAnsi"/>
          <w:sz w:val="16"/>
        </w:rPr>
        <w:t xml:space="preserve">. The approximate rate of backlog is around 50 vessels per day, and any delays leading to re-routings will add 15 days to a voyage between the Middle East and Europe, </w:t>
      </w:r>
      <w:proofErr w:type="spellStart"/>
      <w:r w:rsidRPr="00946C95">
        <w:rPr>
          <w:rFonts w:asciiTheme="majorHAnsi" w:hAnsiTheme="majorHAnsi" w:cstheme="majorHAnsi"/>
          <w:sz w:val="16"/>
        </w:rPr>
        <w:t>Vortexa</w:t>
      </w:r>
      <w:proofErr w:type="spellEnd"/>
      <w:r w:rsidRPr="00946C95">
        <w:rPr>
          <w:rFonts w:asciiTheme="majorHAnsi" w:hAnsiTheme="majorHAnsi" w:cstheme="majorHAnsi"/>
          <w:sz w:val="16"/>
        </w:rPr>
        <w:t xml:space="preserve"> noted. </w:t>
      </w:r>
      <w:r w:rsidRPr="00946C95">
        <w:rPr>
          <w:rFonts w:asciiTheme="majorHAnsi" w:hAnsiTheme="majorHAnsi" w:cstheme="majorHAnsi"/>
          <w:u w:val="single"/>
        </w:rPr>
        <w:t xml:space="preserve">Some </w:t>
      </w:r>
      <w:r w:rsidRPr="00946C95">
        <w:rPr>
          <w:rFonts w:asciiTheme="majorHAnsi" w:hAnsiTheme="majorHAnsi" w:cstheme="majorHAnsi"/>
          <w:b/>
          <w:sz w:val="26"/>
          <w:highlight w:val="green"/>
          <w:u w:val="single"/>
        </w:rPr>
        <w:t>12 percent of global trade, and</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about </w:t>
      </w:r>
      <w:r w:rsidRPr="00946C95">
        <w:rPr>
          <w:rFonts w:asciiTheme="majorHAnsi" w:hAnsiTheme="majorHAnsi" w:cstheme="majorHAnsi"/>
          <w:b/>
          <w:sz w:val="26"/>
          <w:highlight w:val="green"/>
          <w:u w:val="single"/>
        </w:rPr>
        <w:t>9 percent of</w:t>
      </w:r>
      <w:r w:rsidRPr="00946C95">
        <w:rPr>
          <w:rFonts w:asciiTheme="majorHAnsi" w:hAnsiTheme="majorHAnsi" w:cstheme="majorHAnsi"/>
          <w:u w:val="single"/>
        </w:rPr>
        <w:t xml:space="preserve"> total seaborne traded </w:t>
      </w:r>
      <w:r w:rsidRPr="00946C95">
        <w:rPr>
          <w:rFonts w:asciiTheme="majorHAnsi" w:hAnsiTheme="majorHAnsi" w:cstheme="majorHAnsi"/>
          <w:b/>
          <w:sz w:val="26"/>
          <w:highlight w:val="green"/>
          <w:u w:val="single"/>
        </w:rPr>
        <w:t>petroleum</w:t>
      </w:r>
      <w:r w:rsidRPr="00946C95">
        <w:rPr>
          <w:rFonts w:asciiTheme="majorHAnsi" w:hAnsiTheme="majorHAnsi" w:cstheme="majorHAnsi"/>
          <w:u w:val="single"/>
        </w:rPr>
        <w:t xml:space="preserve">, including crude oil and refined petroleum products, </w:t>
      </w:r>
      <w:r w:rsidRPr="00946C95">
        <w:rPr>
          <w:rFonts w:asciiTheme="majorHAnsi" w:hAnsiTheme="majorHAnsi" w:cstheme="majorHAnsi"/>
          <w:b/>
          <w:sz w:val="26"/>
          <w:highlight w:val="green"/>
          <w:u w:val="single"/>
        </w:rPr>
        <w:t>passes through</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the Suez Canal and </w:t>
      </w:r>
      <w:r w:rsidRPr="00946C95">
        <w:rPr>
          <w:rFonts w:asciiTheme="majorHAnsi" w:hAnsiTheme="majorHAnsi" w:cstheme="majorHAnsi"/>
          <w:b/>
          <w:sz w:val="26"/>
          <w:highlight w:val="green"/>
          <w:u w:val="single"/>
        </w:rPr>
        <w:t>SUMED Pipeline,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according to EIA estimates.</w:t>
      </w:r>
      <w:r w:rsidRPr="00946C95">
        <w:rPr>
          <w:rFonts w:asciiTheme="majorHAnsi" w:hAnsiTheme="majorHAnsi" w:cstheme="majorHAnsi"/>
          <w:sz w:val="16"/>
        </w:rPr>
        <w:t xml:space="preserve"> The top three exporters of crude oil and oil products via the Suez Canal so far in 2021 were Russia with 546,000 barrels per day (bpd), Saudi Arabia with 410,000 bpd, and Iraq with 400,000 bpd, according to </w:t>
      </w:r>
      <w:proofErr w:type="spellStart"/>
      <w:r w:rsidRPr="00946C95">
        <w:rPr>
          <w:rFonts w:asciiTheme="majorHAnsi" w:hAnsiTheme="majorHAnsi" w:cstheme="majorHAnsi"/>
          <w:sz w:val="16"/>
        </w:rPr>
        <w:t>Vortexa</w:t>
      </w:r>
      <w:proofErr w:type="spellEnd"/>
      <w:r w:rsidRPr="00946C95">
        <w:rPr>
          <w:rFonts w:asciiTheme="majorHAnsi" w:hAnsiTheme="majorHAnsi" w:cstheme="majorHAnsi"/>
          <w:sz w:val="16"/>
        </w:rPr>
        <w:t xml:space="preserve">. The top three importers of crude and petroleum products year to date were India with 490,000 bpd, China with 420,000 bpd, and South Korea with 380,000 bpd. “If tankers start diverting towards the Cape, any increase in </w:t>
      </w:r>
      <w:proofErr w:type="spellStart"/>
      <w:r w:rsidRPr="00946C95">
        <w:rPr>
          <w:rFonts w:asciiTheme="majorHAnsi" w:hAnsiTheme="majorHAnsi" w:cstheme="majorHAnsi"/>
          <w:sz w:val="16"/>
        </w:rPr>
        <w:t>tonne</w:t>
      </w:r>
      <w:proofErr w:type="spellEnd"/>
      <w:r w:rsidRPr="00946C95">
        <w:rPr>
          <w:rFonts w:asciiTheme="majorHAnsi" w:hAnsiTheme="majorHAnsi" w:cstheme="majorHAnsi"/>
          <w:sz w:val="16"/>
        </w:rPr>
        <w:t xml:space="preserve">-miles will increase tanker </w:t>
      </w:r>
      <w:proofErr w:type="spellStart"/>
      <w:r w:rsidRPr="00946C95">
        <w:rPr>
          <w:rFonts w:asciiTheme="majorHAnsi" w:hAnsiTheme="majorHAnsi" w:cstheme="majorHAnsi"/>
          <w:sz w:val="16"/>
        </w:rPr>
        <w:t>utilisation</w:t>
      </w:r>
      <w:proofErr w:type="spellEnd"/>
      <w:r w:rsidRPr="00946C95">
        <w:rPr>
          <w:rFonts w:asciiTheme="majorHAnsi" w:hAnsiTheme="majorHAnsi" w:cstheme="majorHAnsi"/>
          <w:sz w:val="16"/>
        </w:rPr>
        <w:t xml:space="preserve"> and support rising freight rates in the short-term,” </w:t>
      </w:r>
      <w:proofErr w:type="spellStart"/>
      <w:r w:rsidRPr="00946C95">
        <w:rPr>
          <w:rFonts w:asciiTheme="majorHAnsi" w:hAnsiTheme="majorHAnsi" w:cstheme="majorHAnsi"/>
          <w:sz w:val="16"/>
        </w:rPr>
        <w:t>Vortexa</w:t>
      </w:r>
      <w:proofErr w:type="spellEnd"/>
      <w:r w:rsidRPr="00946C95">
        <w:rPr>
          <w:rFonts w:asciiTheme="majorHAnsi" w:hAnsiTheme="majorHAnsi" w:cstheme="majorHAnsi"/>
          <w:sz w:val="16"/>
        </w:rPr>
        <w:t xml:space="preserve"> said. The 400-meter (1,312-foot-long) container ship Ever Given, which is basically a ship the size of a skyscraper, ran aground in the Suez Canal and remained stuck sideways in the narrowest path of the canal, leaving other ships and tankers—both north- and south-bound—unable to pass. </w:t>
      </w:r>
      <w:r w:rsidRPr="00946C95">
        <w:rPr>
          <w:rFonts w:asciiTheme="majorHAnsi" w:hAnsiTheme="majorHAnsi" w:cstheme="majorHAnsi"/>
          <w:u w:val="single"/>
        </w:rPr>
        <w:t xml:space="preserve">The </w:t>
      </w:r>
      <w:r w:rsidRPr="00946C95">
        <w:rPr>
          <w:rFonts w:asciiTheme="majorHAnsi" w:hAnsiTheme="majorHAnsi" w:cstheme="majorHAnsi"/>
          <w:b/>
          <w:sz w:val="26"/>
          <w:highlight w:val="green"/>
          <w:u w:val="single"/>
        </w:rPr>
        <w:t>traffic blockage at</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bdr w:val="single" w:sz="18" w:space="0" w:color="auto"/>
        </w:rPr>
        <w:t>one of the busiest oil trade routes sent oil prices rising early</w:t>
      </w:r>
      <w:r w:rsidRPr="00946C95">
        <w:rPr>
          <w:rFonts w:asciiTheme="majorHAnsi" w:hAnsiTheme="majorHAnsi" w:cstheme="majorHAnsi"/>
          <w:u w:val="single"/>
        </w:rPr>
        <w:t xml:space="preserve"> on Wednesday, after another massive sell-off on Tuesday.</w:t>
      </w:r>
      <w:r w:rsidRPr="00946C95">
        <w:rPr>
          <w:rFonts w:asciiTheme="majorHAnsi" w:hAnsiTheme="majorHAnsi" w:cstheme="majorHAnsi"/>
          <w:sz w:val="16"/>
        </w:rPr>
        <w:t xml:space="preserve"> Just before the EIA weekly inventory report on Wednesday, both benchmarks were rising by more than 3 percent, with WTI Crude nearly back to $60 and Brent Crude prices up at $62.75. </w:t>
      </w:r>
    </w:p>
    <w:p w14:paraId="40EC6EF5"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Oil Prices are </w:t>
      </w:r>
      <w:r w:rsidRPr="00946C95">
        <w:rPr>
          <w:rFonts w:asciiTheme="majorHAnsi" w:hAnsiTheme="majorHAnsi" w:cstheme="majorHAnsi"/>
          <w:u w:val="single"/>
        </w:rPr>
        <w:t>low</w:t>
      </w:r>
      <w:r w:rsidRPr="00946C95">
        <w:rPr>
          <w:rFonts w:asciiTheme="majorHAnsi" w:hAnsiTheme="majorHAnsi" w:cstheme="majorHAnsi"/>
        </w:rPr>
        <w:t xml:space="preserve"> now.</w:t>
      </w:r>
    </w:p>
    <w:p w14:paraId="49697948" w14:textId="77777777" w:rsidR="00273497" w:rsidRPr="00946C95" w:rsidRDefault="00273497" w:rsidP="00273497">
      <w:pPr>
        <w:rPr>
          <w:rFonts w:asciiTheme="majorHAnsi" w:hAnsiTheme="majorHAnsi" w:cstheme="majorHAnsi"/>
        </w:rPr>
      </w:pPr>
      <w:proofErr w:type="spellStart"/>
      <w:r w:rsidRPr="00946C95">
        <w:rPr>
          <w:rStyle w:val="Style13ptBold"/>
          <w:rFonts w:asciiTheme="majorHAnsi" w:hAnsiTheme="majorHAnsi" w:cstheme="majorHAnsi"/>
        </w:rPr>
        <w:t>Gaffen</w:t>
      </w:r>
      <w:proofErr w:type="spellEnd"/>
      <w:r w:rsidRPr="00946C95">
        <w:rPr>
          <w:rStyle w:val="Style13ptBold"/>
          <w:rFonts w:asciiTheme="majorHAnsi" w:hAnsiTheme="majorHAnsi" w:cstheme="majorHAnsi"/>
        </w:rPr>
        <w:t xml:space="preserve"> 11-3</w:t>
      </w:r>
      <w:r w:rsidRPr="00946C95">
        <w:rPr>
          <w:rFonts w:asciiTheme="majorHAnsi" w:hAnsiTheme="majorHAnsi" w:cstheme="majorHAnsi"/>
        </w:rPr>
        <w:t xml:space="preserve"> David </w:t>
      </w:r>
      <w:proofErr w:type="spellStart"/>
      <w:r w:rsidRPr="00946C95">
        <w:rPr>
          <w:rFonts w:asciiTheme="majorHAnsi" w:hAnsiTheme="majorHAnsi" w:cstheme="majorHAnsi"/>
        </w:rPr>
        <w:t>Gaffen</w:t>
      </w:r>
      <w:proofErr w:type="spellEnd"/>
      <w:r w:rsidRPr="00946C95">
        <w:rPr>
          <w:rFonts w:asciiTheme="majorHAnsi" w:hAnsiTheme="majorHAnsi" w:cstheme="majorHAnsi"/>
        </w:rPr>
        <w:t xml:space="preserve"> 11-3-2021 "Oil falls to near 4-week low after big build in U.S. inventories" </w:t>
      </w:r>
      <w:hyperlink r:id="rId19" w:history="1">
        <w:r w:rsidRPr="00946C95">
          <w:rPr>
            <w:rStyle w:val="Hyperlink"/>
            <w:rFonts w:asciiTheme="majorHAnsi" w:hAnsiTheme="majorHAnsi" w:cstheme="majorHAnsi"/>
          </w:rPr>
          <w:t>https://www.reuters.com/business/cop/oil-prices-fall-industry-data-shows-big-build-us-inventory-2021-11-03/</w:t>
        </w:r>
      </w:hyperlink>
      <w:r w:rsidRPr="00946C95">
        <w:rPr>
          <w:rFonts w:asciiTheme="majorHAnsi" w:hAnsiTheme="majorHAnsi" w:cstheme="majorHAnsi"/>
        </w:rPr>
        <w:t xml:space="preserve"> (Reporters at Reuters)//Elmer </w:t>
      </w:r>
    </w:p>
    <w:p w14:paraId="6E5E958C" w14:textId="77777777" w:rsidR="00273497" w:rsidRPr="00946C95" w:rsidRDefault="00273497" w:rsidP="00273497">
      <w:pPr>
        <w:rPr>
          <w:rFonts w:asciiTheme="majorHAnsi" w:hAnsiTheme="majorHAnsi" w:cstheme="majorHAnsi"/>
          <w:sz w:val="16"/>
        </w:rPr>
      </w:pPr>
      <w:r w:rsidRPr="00946C95">
        <w:rPr>
          <w:rFonts w:asciiTheme="majorHAnsi" w:hAnsiTheme="majorHAnsi" w:cstheme="majorHAnsi"/>
          <w:sz w:val="16"/>
        </w:rPr>
        <w:t xml:space="preserve">NEW YORK, Nov 3 (Reuters) - </w:t>
      </w:r>
      <w:r w:rsidRPr="00946C95">
        <w:rPr>
          <w:rFonts w:asciiTheme="majorHAnsi" w:hAnsiTheme="majorHAnsi" w:cstheme="majorHAnsi"/>
          <w:b/>
          <w:sz w:val="26"/>
          <w:highlight w:val="green"/>
          <w:u w:val="single"/>
        </w:rPr>
        <w:t xml:space="preserve">Oil prices fell to a </w:t>
      </w:r>
      <w:r w:rsidRPr="00946C95">
        <w:rPr>
          <w:rFonts w:asciiTheme="majorHAnsi" w:hAnsiTheme="majorHAnsi" w:cstheme="majorHAnsi"/>
          <w:b/>
          <w:sz w:val="26"/>
          <w:highlight w:val="green"/>
          <w:u w:val="single"/>
          <w:bdr w:val="single" w:sz="18" w:space="0" w:color="auto"/>
        </w:rPr>
        <w:t>near four-week low</w:t>
      </w:r>
      <w:r w:rsidRPr="00946C95">
        <w:rPr>
          <w:rFonts w:asciiTheme="majorHAnsi" w:hAnsiTheme="majorHAnsi" w:cstheme="majorHAnsi"/>
          <w:b/>
          <w:sz w:val="26"/>
          <w:highlight w:val="green"/>
          <w:u w:val="single"/>
        </w:rPr>
        <w:t xml:space="preserve"> </w:t>
      </w:r>
      <w:r w:rsidRPr="00946C95">
        <w:rPr>
          <w:rFonts w:asciiTheme="majorHAnsi" w:hAnsiTheme="majorHAnsi" w:cstheme="majorHAnsi"/>
          <w:u w:val="single"/>
        </w:rPr>
        <w:t xml:space="preserve">on Wednesday, </w:t>
      </w:r>
      <w:r w:rsidRPr="00946C95">
        <w:rPr>
          <w:rFonts w:asciiTheme="majorHAnsi" w:hAnsiTheme="majorHAnsi" w:cstheme="majorHAnsi"/>
          <w:b/>
          <w:sz w:val="26"/>
          <w:highlight w:val="green"/>
          <w:u w:val="single"/>
        </w:rPr>
        <w:t>after</w:t>
      </w:r>
      <w:r w:rsidRPr="00946C95">
        <w:rPr>
          <w:rFonts w:asciiTheme="majorHAnsi" w:hAnsiTheme="majorHAnsi" w:cstheme="majorHAnsi"/>
          <w:highlight w:val="green"/>
          <w:u w:val="single"/>
        </w:rPr>
        <w:t xml:space="preserve"> </w:t>
      </w:r>
      <w:r w:rsidRPr="00946C95">
        <w:rPr>
          <w:rFonts w:asciiTheme="majorHAnsi" w:hAnsiTheme="majorHAnsi" w:cstheme="majorHAnsi"/>
          <w:b/>
          <w:sz w:val="26"/>
          <w:highlight w:val="green"/>
          <w:u w:val="single"/>
        </w:rPr>
        <w:t>U.S. crude stocks rose more than expected</w:t>
      </w:r>
      <w:r w:rsidRPr="00946C95">
        <w:rPr>
          <w:rFonts w:asciiTheme="majorHAnsi" w:hAnsiTheme="majorHAnsi" w:cstheme="majorHAnsi"/>
          <w:u w:val="single"/>
        </w:rPr>
        <w:t xml:space="preserve">, as gasoline inventories in the world's largest oil consumer hit a four-year low. Brent </w:t>
      </w:r>
      <w:r w:rsidRPr="00946C95">
        <w:rPr>
          <w:rFonts w:asciiTheme="majorHAnsi" w:hAnsiTheme="majorHAnsi" w:cstheme="majorHAnsi"/>
          <w:b/>
          <w:sz w:val="26"/>
          <w:highlight w:val="green"/>
          <w:u w:val="single"/>
        </w:rPr>
        <w:t>crude</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futures </w:t>
      </w:r>
      <w:r w:rsidRPr="00946C95">
        <w:rPr>
          <w:rFonts w:asciiTheme="majorHAnsi" w:hAnsiTheme="majorHAnsi" w:cstheme="majorHAnsi"/>
          <w:b/>
          <w:sz w:val="26"/>
          <w:highlight w:val="green"/>
          <w:u w:val="single"/>
        </w:rPr>
        <w:t>fell</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$2.73, or 3.2%, </w:t>
      </w:r>
      <w:r w:rsidRPr="00946C95">
        <w:rPr>
          <w:rFonts w:asciiTheme="majorHAnsi" w:hAnsiTheme="majorHAnsi" w:cstheme="majorHAnsi"/>
          <w:b/>
          <w:sz w:val="26"/>
          <w:highlight w:val="green"/>
          <w:u w:val="single"/>
        </w:rPr>
        <w:t>to</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 xml:space="preserve">settle at </w:t>
      </w:r>
      <w:r w:rsidRPr="00946C95">
        <w:rPr>
          <w:rFonts w:asciiTheme="majorHAnsi" w:hAnsiTheme="majorHAnsi" w:cstheme="majorHAnsi"/>
          <w:b/>
          <w:sz w:val="26"/>
          <w:highlight w:val="green"/>
          <w:u w:val="single"/>
        </w:rPr>
        <w:t>$81.99</w:t>
      </w:r>
      <w:r w:rsidRPr="00946C95">
        <w:rPr>
          <w:rFonts w:asciiTheme="majorHAnsi" w:hAnsiTheme="majorHAnsi" w:cstheme="majorHAnsi"/>
          <w:highlight w:val="green"/>
          <w:u w:val="single"/>
        </w:rPr>
        <w:t xml:space="preserve"> </w:t>
      </w:r>
      <w:r w:rsidRPr="00946C95">
        <w:rPr>
          <w:rFonts w:asciiTheme="majorHAnsi" w:hAnsiTheme="majorHAnsi" w:cstheme="majorHAnsi"/>
          <w:u w:val="single"/>
        </w:rPr>
        <w:t>a barrel</w:t>
      </w:r>
      <w:r w:rsidRPr="00946C95">
        <w:rPr>
          <w:rFonts w:asciiTheme="majorHAnsi" w:hAnsiTheme="majorHAnsi" w:cstheme="majorHAnsi"/>
          <w:sz w:val="16"/>
        </w:rPr>
        <w:t xml:space="preserve">, while U.S. West Texas Intermediate (WTI) crude fell $3.05, or 3.6%, to settle at $80.86. That was the </w:t>
      </w:r>
      <w:r w:rsidRPr="00946C95">
        <w:rPr>
          <w:rFonts w:asciiTheme="majorHAnsi" w:hAnsiTheme="majorHAnsi" w:cstheme="majorHAnsi"/>
          <w:b/>
          <w:sz w:val="26"/>
          <w:highlight w:val="green"/>
          <w:u w:val="single"/>
        </w:rPr>
        <w:t>biggest daily percentage declines for both benchmarks since early August</w:t>
      </w:r>
      <w:r w:rsidRPr="00946C95">
        <w:rPr>
          <w:rFonts w:asciiTheme="majorHAnsi" w:hAnsiTheme="majorHAnsi" w:cstheme="majorHAnsi"/>
          <w:sz w:val="16"/>
          <w:highlight w:val="green"/>
        </w:rPr>
        <w:t xml:space="preserve"> </w:t>
      </w:r>
      <w:r w:rsidRPr="00946C95">
        <w:rPr>
          <w:rFonts w:asciiTheme="majorHAnsi" w:hAnsiTheme="majorHAnsi" w:cstheme="majorHAnsi"/>
          <w:sz w:val="16"/>
        </w:rPr>
        <w:t>and the lowest closes for Brent since Oct. 7 and WTI since Oct. 13.</w:t>
      </w:r>
    </w:p>
    <w:p w14:paraId="3D9C0642" w14:textId="77777777" w:rsidR="00273497" w:rsidRPr="00946C95" w:rsidRDefault="00273497" w:rsidP="00273497">
      <w:pPr>
        <w:pStyle w:val="Heading4"/>
        <w:rPr>
          <w:rFonts w:asciiTheme="majorHAnsi" w:hAnsiTheme="majorHAnsi" w:cstheme="majorHAnsi"/>
        </w:rPr>
      </w:pPr>
      <w:r w:rsidRPr="00946C95">
        <w:rPr>
          <w:rFonts w:asciiTheme="majorHAnsi" w:hAnsiTheme="majorHAnsi" w:cstheme="majorHAnsi"/>
        </w:rPr>
        <w:t xml:space="preserve">High Oil prices </w:t>
      </w:r>
      <w:r w:rsidRPr="00946C95">
        <w:rPr>
          <w:rFonts w:asciiTheme="majorHAnsi" w:hAnsiTheme="majorHAnsi" w:cstheme="majorHAnsi"/>
          <w:u w:val="single"/>
        </w:rPr>
        <w:t>cause Global Conflict</w:t>
      </w:r>
      <w:r w:rsidRPr="00946C95">
        <w:rPr>
          <w:rFonts w:asciiTheme="majorHAnsi" w:hAnsiTheme="majorHAnsi" w:cstheme="majorHAnsi"/>
        </w:rPr>
        <w:t>.</w:t>
      </w:r>
    </w:p>
    <w:p w14:paraId="25A8E91F" w14:textId="77777777" w:rsidR="00273497" w:rsidRPr="00946C95" w:rsidRDefault="00273497" w:rsidP="00273497">
      <w:pPr>
        <w:rPr>
          <w:rFonts w:asciiTheme="majorHAnsi" w:hAnsiTheme="majorHAnsi" w:cstheme="majorHAnsi"/>
        </w:rPr>
      </w:pPr>
      <w:proofErr w:type="spellStart"/>
      <w:r w:rsidRPr="00946C95">
        <w:rPr>
          <w:rStyle w:val="Style13ptBold"/>
          <w:rFonts w:asciiTheme="majorHAnsi" w:hAnsiTheme="majorHAnsi" w:cstheme="majorHAnsi"/>
        </w:rPr>
        <w:t>Bunzel</w:t>
      </w:r>
      <w:proofErr w:type="spellEnd"/>
      <w:r w:rsidRPr="00946C95">
        <w:rPr>
          <w:rStyle w:val="Style13ptBold"/>
          <w:rFonts w:asciiTheme="majorHAnsi" w:hAnsiTheme="majorHAnsi" w:cstheme="majorHAnsi"/>
        </w:rPr>
        <w:t xml:space="preserve"> 18</w:t>
      </w:r>
      <w:r w:rsidRPr="00946C95">
        <w:rPr>
          <w:rFonts w:asciiTheme="majorHAnsi" w:hAnsiTheme="majorHAnsi" w:cstheme="majorHAnsi"/>
        </w:rPr>
        <w:t xml:space="preserve"> Theodore </w:t>
      </w:r>
      <w:proofErr w:type="spellStart"/>
      <w:r w:rsidRPr="00946C95">
        <w:rPr>
          <w:rFonts w:asciiTheme="majorHAnsi" w:hAnsiTheme="majorHAnsi" w:cstheme="majorHAnsi"/>
        </w:rPr>
        <w:t>Bunzel</w:t>
      </w:r>
      <w:proofErr w:type="spellEnd"/>
      <w:r w:rsidRPr="00946C95">
        <w:rPr>
          <w:rFonts w:asciiTheme="majorHAnsi" w:hAnsiTheme="majorHAnsi" w:cstheme="majorHAnsi"/>
        </w:rPr>
        <w:t xml:space="preserve"> 5-3-2018 “Do High Oil Prices Mean More International Conflict?” https://www.the-american-interest.com/2018/05/30/do-high-oil-prices-mean-more-international-conflict/ (Worked in the political section of the U.S. Embassy in Moscow and in international economics at the U.S. Treasury)//Elmer</w:t>
      </w:r>
      <w:r w:rsidRPr="00946C95">
        <w:rPr>
          <w:rFonts w:asciiTheme="majorHAnsi" w:hAnsiTheme="majorHAnsi" w:cstheme="majorHAnsi"/>
          <w:sz w:val="18"/>
        </w:rPr>
        <w:t xml:space="preserve"> </w:t>
      </w:r>
    </w:p>
    <w:p w14:paraId="5C040741" w14:textId="77777777" w:rsidR="00273497" w:rsidRPr="00946C95" w:rsidRDefault="00273497" w:rsidP="00273497">
      <w:pPr>
        <w:rPr>
          <w:rFonts w:asciiTheme="majorHAnsi" w:hAnsiTheme="majorHAnsi" w:cstheme="majorHAnsi"/>
          <w:sz w:val="14"/>
        </w:rPr>
      </w:pPr>
      <w:r w:rsidRPr="00946C95">
        <w:rPr>
          <w:rStyle w:val="StyleUnderline"/>
          <w:rFonts w:asciiTheme="majorHAnsi" w:hAnsiTheme="majorHAnsi" w:cstheme="majorHAnsi"/>
        </w:rPr>
        <w:lastRenderedPageBreak/>
        <w:t xml:space="preserve">As oil prices reach three-year highs, </w:t>
      </w:r>
      <w:r w:rsidRPr="00946C95">
        <w:rPr>
          <w:rStyle w:val="Emphasis"/>
          <w:rFonts w:asciiTheme="majorHAnsi" w:hAnsiTheme="majorHAnsi" w:cstheme="majorHAnsi"/>
        </w:rPr>
        <w:t>history</w:t>
      </w:r>
      <w:r w:rsidRPr="00946C95">
        <w:rPr>
          <w:rStyle w:val="StyleUnderline"/>
          <w:rFonts w:asciiTheme="majorHAnsi" w:hAnsiTheme="majorHAnsi" w:cstheme="majorHAnsi"/>
        </w:rPr>
        <w:t xml:space="preserve"> tells us that we should expect </w:t>
      </w:r>
      <w:r w:rsidRPr="00946C95">
        <w:rPr>
          <w:rStyle w:val="Emphasis"/>
          <w:rFonts w:asciiTheme="majorHAnsi" w:hAnsiTheme="majorHAnsi" w:cstheme="majorHAnsi"/>
        </w:rPr>
        <w:t>more interstate aggression</w:t>
      </w:r>
      <w:r w:rsidRPr="00946C95">
        <w:rPr>
          <w:rFonts w:asciiTheme="majorHAnsi" w:hAnsiTheme="majorHAnsi" w:cstheme="majorHAnsi"/>
          <w:sz w:val="14"/>
        </w:rPr>
        <w:t xml:space="preserve">. When asked in a recent interview about his famously sympathetic gaze into Russian President Vladimir Putin’s soul in 2001, former President George W. Bush argued that </w:t>
      </w:r>
      <w:r w:rsidRPr="00946C95">
        <w:rPr>
          <w:rStyle w:val="StyleUnderline"/>
          <w:rFonts w:asciiTheme="majorHAnsi" w:hAnsiTheme="majorHAnsi" w:cstheme="majorHAnsi"/>
        </w:rPr>
        <w:t xml:space="preserve">rising oil prices had </w:t>
      </w:r>
      <w:r w:rsidRPr="00946C95">
        <w:rPr>
          <w:rStyle w:val="Emphasis"/>
          <w:rFonts w:asciiTheme="majorHAnsi" w:hAnsiTheme="majorHAnsi" w:cstheme="majorHAnsi"/>
        </w:rPr>
        <w:t>fundamentally changed</w:t>
      </w:r>
      <w:r w:rsidRPr="00946C95">
        <w:rPr>
          <w:rStyle w:val="StyleUnderline"/>
          <w:rFonts w:asciiTheme="majorHAnsi" w:hAnsiTheme="majorHAnsi" w:cstheme="majorHAnsi"/>
        </w:rPr>
        <w:t xml:space="preserve"> his interlocutor: “When I looked into his eyes and saw his soul, Russia was broke . . . [t]</w:t>
      </w:r>
      <w:proofErr w:type="gramStart"/>
      <w:r w:rsidRPr="00946C95">
        <w:rPr>
          <w:rStyle w:val="StyleUnderline"/>
          <w:rFonts w:asciiTheme="majorHAnsi" w:hAnsiTheme="majorHAnsi" w:cstheme="majorHAnsi"/>
        </w:rPr>
        <w:t>he</w:t>
      </w:r>
      <w:proofErr w:type="gramEnd"/>
      <w:r w:rsidRPr="00946C95">
        <w:rPr>
          <w:rStyle w:val="StyleUnderline"/>
          <w:rFonts w:asciiTheme="majorHAnsi" w:hAnsiTheme="majorHAnsi" w:cstheme="majorHAnsi"/>
        </w:rPr>
        <w:t xml:space="preserve"> </w:t>
      </w:r>
      <w:r w:rsidRPr="00946C95">
        <w:rPr>
          <w:rStyle w:val="Emphasis"/>
          <w:rFonts w:asciiTheme="majorHAnsi" w:hAnsiTheme="majorHAnsi" w:cstheme="majorHAnsi"/>
        </w:rPr>
        <w:t>price of oil goes up</w:t>
      </w:r>
      <w:r w:rsidRPr="00946C95">
        <w:rPr>
          <w:rStyle w:val="StyleUnderline"/>
          <w:rFonts w:asciiTheme="majorHAnsi" w:hAnsiTheme="majorHAnsi" w:cstheme="majorHAnsi"/>
        </w:rPr>
        <w:t xml:space="preserve"> and </w:t>
      </w:r>
      <w:r w:rsidRPr="00946C95">
        <w:rPr>
          <w:rStyle w:val="Emphasis"/>
          <w:rFonts w:asciiTheme="majorHAnsi" w:hAnsiTheme="majorHAnsi" w:cstheme="majorHAnsi"/>
        </w:rPr>
        <w:t>Putin changed</w:t>
      </w:r>
      <w:r w:rsidRPr="00946C95">
        <w:rPr>
          <w:rStyle w:val="StyleUnderline"/>
          <w:rFonts w:asciiTheme="majorHAnsi" w:hAnsiTheme="majorHAnsi" w:cstheme="majorHAnsi"/>
        </w:rPr>
        <w:t>.” Does the relationship between oil prices and Russian behavior to which Bush alluded hold true?</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 xml:space="preserve">The </w:t>
      </w:r>
      <w:r w:rsidRPr="00946C95">
        <w:rPr>
          <w:rStyle w:val="Emphasis"/>
          <w:rFonts w:asciiTheme="majorHAnsi" w:hAnsiTheme="majorHAnsi" w:cstheme="majorHAnsi"/>
          <w:highlight w:val="green"/>
        </w:rPr>
        <w:t>higher the price</w:t>
      </w:r>
      <w:r w:rsidRPr="00946C95">
        <w:rPr>
          <w:rStyle w:val="Emphasis"/>
          <w:rFonts w:asciiTheme="majorHAnsi" w:hAnsiTheme="majorHAnsi" w:cstheme="majorHAnsi"/>
        </w:rPr>
        <w:t xml:space="preserve"> of oil</w:t>
      </w:r>
      <w:r w:rsidRPr="00946C95">
        <w:rPr>
          <w:rStyle w:val="StyleUnderline"/>
          <w:rFonts w:asciiTheme="majorHAnsi" w:hAnsiTheme="majorHAnsi" w:cstheme="majorHAnsi"/>
        </w:rPr>
        <w:t xml:space="preserve">, </w:t>
      </w:r>
      <w:r w:rsidRPr="00946C95">
        <w:rPr>
          <w:rStyle w:val="StyleUnderline"/>
          <w:rFonts w:asciiTheme="majorHAnsi" w:hAnsiTheme="majorHAnsi" w:cstheme="majorHAnsi"/>
          <w:highlight w:val="green"/>
        </w:rPr>
        <w:t xml:space="preserve">the </w:t>
      </w:r>
      <w:r w:rsidRPr="00946C95">
        <w:rPr>
          <w:rStyle w:val="Emphasis"/>
          <w:rFonts w:asciiTheme="majorHAnsi" w:hAnsiTheme="majorHAnsi" w:cstheme="majorHAnsi"/>
          <w:highlight w:val="green"/>
        </w:rPr>
        <w:t xml:space="preserve">more aggressive Russia </w:t>
      </w:r>
      <w:proofErr w:type="gramStart"/>
      <w:r w:rsidRPr="00946C95">
        <w:rPr>
          <w:rStyle w:val="Emphasis"/>
          <w:rFonts w:asciiTheme="majorHAnsi" w:hAnsiTheme="majorHAnsi" w:cstheme="majorHAnsi"/>
          <w:highlight w:val="green"/>
        </w:rPr>
        <w:t>becomes</w:t>
      </w:r>
      <w:r w:rsidRPr="00946C95">
        <w:rPr>
          <w:rStyle w:val="StyleUnderline"/>
          <w:rFonts w:asciiTheme="majorHAnsi" w:hAnsiTheme="majorHAnsi" w:cstheme="majorHAnsi"/>
        </w:rPr>
        <w:t>?</w:t>
      </w:r>
      <w:proofErr w:type="gramEnd"/>
      <w:r w:rsidRPr="00946C95">
        <w:rPr>
          <w:rFonts w:asciiTheme="majorHAnsi" w:hAnsiTheme="majorHAnsi" w:cstheme="majorHAnsi"/>
          <w:sz w:val="14"/>
        </w:rPr>
        <w:t xml:space="preserve"> And what about other petrostates? Might it be true for those as well? We may soon have more evidence for the proposition. </w:t>
      </w:r>
      <w:r w:rsidRPr="00946C95">
        <w:rPr>
          <w:rStyle w:val="StyleUnderline"/>
          <w:rFonts w:asciiTheme="majorHAnsi" w:hAnsiTheme="majorHAnsi" w:cstheme="majorHAnsi"/>
        </w:rPr>
        <w:t>Oil prices are brushing off 2016 lows and hitting three-year highs</w:t>
      </w:r>
      <w:r w:rsidRPr="00946C95">
        <w:rPr>
          <w:rFonts w:asciiTheme="majorHAnsi" w:hAnsiTheme="majorHAnsi" w:cstheme="majorHAnsi"/>
          <w:sz w:val="14"/>
        </w:rPr>
        <w:t xml:space="preserve">. </w:t>
      </w:r>
      <w:r w:rsidRPr="00946C95">
        <w:rPr>
          <w:rStyle w:val="StyleUnderline"/>
          <w:rFonts w:asciiTheme="majorHAnsi" w:hAnsiTheme="majorHAnsi" w:cstheme="majorHAnsi"/>
        </w:rPr>
        <w:t>Brent crude has been hovering above $70 a barrel since April</w:t>
      </w:r>
      <w:r w:rsidRPr="00946C95">
        <w:rPr>
          <w:rFonts w:asciiTheme="majorHAnsi" w:hAnsiTheme="majorHAnsi" w:cstheme="majorHAnsi"/>
          <w:sz w:val="14"/>
        </w:rPr>
        <w:t xml:space="preserve">, up from lows of around $30 in early 2016, fueled by OPEC production cuts and </w:t>
      </w:r>
      <w:r w:rsidRPr="00946C95">
        <w:rPr>
          <w:rStyle w:val="StyleUnderline"/>
          <w:rFonts w:asciiTheme="majorHAnsi" w:hAnsiTheme="majorHAnsi" w:cstheme="majorHAnsi"/>
        </w:rPr>
        <w:t>rising geopolitical tensions (over issues like the Iran deal)</w:t>
      </w:r>
      <w:r w:rsidRPr="00946C95">
        <w:rPr>
          <w:rFonts w:asciiTheme="majorHAnsi" w:hAnsiTheme="majorHAnsi" w:cstheme="majorHAnsi"/>
          <w:sz w:val="14"/>
        </w:rPr>
        <w:t xml:space="preserve">. Though nuances, complications, and exceptions abound, </w:t>
      </w:r>
      <w:r w:rsidRPr="00946C95">
        <w:rPr>
          <w:rStyle w:val="StyleUnderline"/>
          <w:rFonts w:asciiTheme="majorHAnsi" w:hAnsiTheme="majorHAnsi" w:cstheme="majorHAnsi"/>
        </w:rPr>
        <w:t xml:space="preserve">the </w:t>
      </w:r>
      <w:r w:rsidRPr="00946C95">
        <w:rPr>
          <w:rStyle w:val="Emphasis"/>
          <w:rFonts w:asciiTheme="majorHAnsi" w:hAnsiTheme="majorHAnsi" w:cstheme="majorHAnsi"/>
          <w:highlight w:val="green"/>
        </w:rPr>
        <w:t>academic</w:t>
      </w:r>
      <w:r w:rsidRPr="00946C95">
        <w:rPr>
          <w:rStyle w:val="StyleUnderline"/>
          <w:rFonts w:asciiTheme="majorHAnsi" w:hAnsiTheme="majorHAnsi" w:cstheme="majorHAnsi"/>
          <w:highlight w:val="green"/>
        </w:rPr>
        <w:t xml:space="preserve"> and </w:t>
      </w:r>
      <w:r w:rsidRPr="00946C95">
        <w:rPr>
          <w:rStyle w:val="Emphasis"/>
          <w:rFonts w:asciiTheme="majorHAnsi" w:hAnsiTheme="majorHAnsi" w:cstheme="majorHAnsi"/>
          <w:highlight w:val="green"/>
        </w:rPr>
        <w:t>historical ev</w:t>
      </w:r>
      <w:r w:rsidRPr="00946C95">
        <w:rPr>
          <w:rStyle w:val="Emphasis"/>
          <w:rFonts w:asciiTheme="majorHAnsi" w:hAnsiTheme="majorHAnsi" w:cstheme="majorHAnsi"/>
        </w:rPr>
        <w:t>idence</w:t>
      </w:r>
      <w:r w:rsidRPr="00946C95">
        <w:rPr>
          <w:rStyle w:val="StyleUnderline"/>
          <w:rFonts w:asciiTheme="majorHAnsi" w:hAnsiTheme="majorHAnsi" w:cstheme="majorHAnsi"/>
        </w:rPr>
        <w:t xml:space="preserve"> on balance </w:t>
      </w:r>
      <w:r w:rsidRPr="00946C95">
        <w:rPr>
          <w:rStyle w:val="StyleUnderline"/>
          <w:rFonts w:asciiTheme="majorHAnsi" w:hAnsiTheme="majorHAnsi" w:cstheme="majorHAnsi"/>
          <w:highlight w:val="green"/>
        </w:rPr>
        <w:t>tells</w:t>
      </w:r>
      <w:r w:rsidRPr="00946C95">
        <w:rPr>
          <w:rStyle w:val="StyleUnderline"/>
          <w:rFonts w:asciiTheme="majorHAnsi" w:hAnsiTheme="majorHAnsi" w:cstheme="majorHAnsi"/>
        </w:rPr>
        <w:t xml:space="preserve"> us that, </w:t>
      </w:r>
      <w:r w:rsidRPr="00946C95">
        <w:rPr>
          <w:rStyle w:val="StyleUnderline"/>
          <w:rFonts w:asciiTheme="majorHAnsi" w:hAnsiTheme="majorHAnsi" w:cstheme="majorHAnsi"/>
          <w:highlight w:val="green"/>
        </w:rPr>
        <w:t>as we transition from</w:t>
      </w:r>
      <w:r w:rsidRPr="00946C95">
        <w:rPr>
          <w:rStyle w:val="StyleUnderline"/>
          <w:rFonts w:asciiTheme="majorHAnsi" w:hAnsiTheme="majorHAnsi" w:cstheme="majorHAnsi"/>
        </w:rPr>
        <w:t xml:space="preserve"> a </w:t>
      </w:r>
      <w:r w:rsidRPr="00946C95">
        <w:rPr>
          <w:rStyle w:val="StyleUnderline"/>
          <w:rFonts w:asciiTheme="majorHAnsi" w:hAnsiTheme="majorHAnsi" w:cstheme="majorHAnsi"/>
          <w:highlight w:val="green"/>
        </w:rPr>
        <w:t>lower to</w:t>
      </w:r>
      <w:r w:rsidRPr="00946C95">
        <w:rPr>
          <w:rStyle w:val="StyleUnderline"/>
          <w:rFonts w:asciiTheme="majorHAnsi" w:hAnsiTheme="majorHAnsi" w:cstheme="majorHAnsi"/>
        </w:rPr>
        <w:t xml:space="preserve"> a </w:t>
      </w:r>
      <w:r w:rsidRPr="00946C95">
        <w:rPr>
          <w:rStyle w:val="StyleUnderline"/>
          <w:rFonts w:asciiTheme="majorHAnsi" w:hAnsiTheme="majorHAnsi" w:cstheme="majorHAnsi"/>
          <w:highlight w:val="green"/>
        </w:rPr>
        <w:t>higher</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price</w:t>
      </w:r>
      <w:r w:rsidRPr="00946C95">
        <w:rPr>
          <w:rStyle w:val="StyleUnderline"/>
          <w:rFonts w:asciiTheme="majorHAnsi" w:hAnsiTheme="majorHAnsi" w:cstheme="majorHAnsi"/>
        </w:rPr>
        <w:t xml:space="preserve"> regime, we can generally </w:t>
      </w:r>
      <w:r w:rsidRPr="00946C95">
        <w:rPr>
          <w:rStyle w:val="StyleUnderline"/>
          <w:rFonts w:asciiTheme="majorHAnsi" w:hAnsiTheme="majorHAnsi" w:cstheme="majorHAnsi"/>
          <w:highlight w:val="green"/>
        </w:rPr>
        <w:t xml:space="preserve">expect a </w:t>
      </w:r>
      <w:r w:rsidRPr="00946C95">
        <w:rPr>
          <w:rStyle w:val="Emphasis"/>
          <w:rFonts w:asciiTheme="majorHAnsi" w:hAnsiTheme="majorHAnsi" w:cstheme="majorHAnsi"/>
          <w:highlight w:val="green"/>
        </w:rPr>
        <w:t>darker geopolitical outlook</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As </w:t>
      </w:r>
      <w:r w:rsidRPr="00946C95">
        <w:rPr>
          <w:rStyle w:val="StyleUnderline"/>
          <w:rFonts w:asciiTheme="majorHAnsi" w:hAnsiTheme="majorHAnsi" w:cstheme="majorHAnsi"/>
          <w:highlight w:val="green"/>
        </w:rPr>
        <w:t>rising</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 xml:space="preserve">revenues gives </w:t>
      </w:r>
      <w:r w:rsidRPr="00946C95">
        <w:rPr>
          <w:rStyle w:val="Emphasis"/>
          <w:rFonts w:asciiTheme="majorHAnsi" w:hAnsiTheme="majorHAnsi" w:cstheme="majorHAnsi"/>
          <w:highlight w:val="green"/>
        </w:rPr>
        <w:t>Russia</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Saudi</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Iran</w:t>
      </w:r>
      <w:r w:rsidRPr="00946C95">
        <w:rPr>
          <w:rStyle w:val="StyleUnderline"/>
          <w:rFonts w:asciiTheme="majorHAnsi" w:hAnsiTheme="majorHAnsi" w:cstheme="majorHAnsi"/>
        </w:rPr>
        <w:t xml:space="preserve">, and other oil-exporters an added sense of </w:t>
      </w:r>
      <w:r w:rsidRPr="00946C95">
        <w:rPr>
          <w:rStyle w:val="Emphasis"/>
          <w:rFonts w:asciiTheme="majorHAnsi" w:hAnsiTheme="majorHAnsi" w:cstheme="majorHAnsi"/>
          <w:highlight w:val="green"/>
        </w:rPr>
        <w:t>confidence</w:t>
      </w:r>
      <w:r w:rsidRPr="00946C95">
        <w:rPr>
          <w:rStyle w:val="StyleUnderline"/>
          <w:rFonts w:asciiTheme="majorHAnsi" w:hAnsiTheme="majorHAnsi" w:cstheme="majorHAnsi"/>
          <w:highlight w:val="green"/>
        </w:rPr>
        <w:t>, it may</w:t>
      </w:r>
      <w:r w:rsidRPr="00946C95">
        <w:rPr>
          <w:rStyle w:val="StyleUnderline"/>
          <w:rFonts w:asciiTheme="majorHAnsi" w:hAnsiTheme="majorHAnsi" w:cstheme="majorHAnsi"/>
        </w:rPr>
        <w:t xml:space="preserve"> at least selectively </w:t>
      </w:r>
      <w:r w:rsidRPr="00946C95">
        <w:rPr>
          <w:rStyle w:val="Emphasis"/>
          <w:rFonts w:asciiTheme="majorHAnsi" w:hAnsiTheme="majorHAnsi" w:cstheme="majorHAnsi"/>
          <w:highlight w:val="green"/>
        </w:rPr>
        <w:t>inflame</w:t>
      </w:r>
      <w:r w:rsidRPr="00946C95">
        <w:rPr>
          <w:rStyle w:val="Emphasis"/>
          <w:rFonts w:asciiTheme="majorHAnsi" w:hAnsiTheme="majorHAnsi" w:cstheme="majorHAnsi"/>
        </w:rPr>
        <w:t xml:space="preserve"> interstate </w:t>
      </w:r>
      <w:r w:rsidRPr="00946C95">
        <w:rPr>
          <w:rStyle w:val="Emphasis"/>
          <w:rFonts w:asciiTheme="majorHAnsi" w:hAnsiTheme="majorHAnsi" w:cstheme="majorHAnsi"/>
          <w:highlight w:val="green"/>
        </w:rPr>
        <w:t>tensions</w:t>
      </w:r>
      <w:r w:rsidRPr="00946C95">
        <w:rPr>
          <w:rStyle w:val="StyleUnderline"/>
          <w:rFonts w:asciiTheme="majorHAnsi" w:hAnsiTheme="majorHAnsi" w:cstheme="majorHAnsi"/>
          <w:highlight w:val="green"/>
        </w:rPr>
        <w:t xml:space="preserve"> and lead to</w:t>
      </w:r>
      <w:r w:rsidRPr="00946C95">
        <w:rPr>
          <w:rStyle w:val="StyleUnderline"/>
          <w:rFonts w:asciiTheme="majorHAnsi" w:hAnsiTheme="majorHAnsi" w:cstheme="majorHAnsi"/>
        </w:rPr>
        <w:t xml:space="preserve"> </w:t>
      </w:r>
      <w:r w:rsidRPr="00946C95">
        <w:rPr>
          <w:rStyle w:val="Emphasis"/>
          <w:rFonts w:asciiTheme="majorHAnsi" w:hAnsiTheme="majorHAnsi" w:cstheme="majorHAnsi"/>
        </w:rPr>
        <w:t xml:space="preserve">more </w:t>
      </w:r>
      <w:r w:rsidRPr="00946C95">
        <w:rPr>
          <w:rStyle w:val="Emphasis"/>
          <w:rFonts w:asciiTheme="majorHAnsi" w:hAnsiTheme="majorHAnsi" w:cstheme="majorHAnsi"/>
          <w:highlight w:val="green"/>
          <w:bdr w:val="single" w:sz="12" w:space="0" w:color="auto"/>
        </w:rPr>
        <w:t>aggressive behavior</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That possibility, alongside an </w:t>
      </w:r>
      <w:r w:rsidRPr="00946C95">
        <w:rPr>
          <w:rStyle w:val="Emphasis"/>
          <w:rFonts w:asciiTheme="majorHAnsi" w:hAnsiTheme="majorHAnsi" w:cstheme="majorHAnsi"/>
        </w:rPr>
        <w:t>increasingly hawkish U.S. national security team</w:t>
      </w:r>
      <w:r w:rsidRPr="00946C95">
        <w:rPr>
          <w:rStyle w:val="StyleUnderline"/>
          <w:rFonts w:asciiTheme="majorHAnsi" w:hAnsiTheme="majorHAnsi" w:cstheme="majorHAnsi"/>
        </w:rPr>
        <w:t xml:space="preserve"> and a President who appears to feel rather </w:t>
      </w:r>
      <w:r w:rsidRPr="00946C95">
        <w:rPr>
          <w:rStyle w:val="Emphasis"/>
          <w:rFonts w:asciiTheme="majorHAnsi" w:hAnsiTheme="majorHAnsi" w:cstheme="majorHAnsi"/>
        </w:rPr>
        <w:t>“unchained”</w:t>
      </w:r>
      <w:r w:rsidRPr="00946C95">
        <w:rPr>
          <w:rStyle w:val="StyleUnderline"/>
          <w:rFonts w:asciiTheme="majorHAnsi" w:hAnsiTheme="majorHAnsi" w:cstheme="majorHAnsi"/>
        </w:rPr>
        <w:t xml:space="preserve"> of late, points to a potentially </w:t>
      </w:r>
      <w:r w:rsidRPr="00946C95">
        <w:rPr>
          <w:rStyle w:val="Emphasis"/>
          <w:rFonts w:asciiTheme="majorHAnsi" w:hAnsiTheme="majorHAnsi" w:cstheme="majorHAnsi"/>
        </w:rPr>
        <w:t>combustible mix just ahead</w:t>
      </w:r>
      <w:r w:rsidRPr="00946C95">
        <w:rPr>
          <w:rFonts w:asciiTheme="majorHAnsi" w:hAnsiTheme="majorHAnsi" w:cstheme="majorHAnsi"/>
          <w:sz w:val="14"/>
        </w:rPr>
        <w:t xml:space="preserve">. It is generally taken for granted that aspects of geopolitics can function as a key input into oil prices. Trump’s mere threat of a U.S. strike in Syria, for example, caused oil to spike by 2 percent on April 11. In addition to short-term effects, geopolitical competition can influence prices in other ways. To give just one general example, as Soviet power spread into parts of the Third World after the independence era, some states felt safer nationalizing their oil industries to escape Western company control (Iraq in 1961, for example), and prices rose </w:t>
      </w:r>
      <w:proofErr w:type="gramStart"/>
      <w:r w:rsidRPr="00946C95">
        <w:rPr>
          <w:rFonts w:asciiTheme="majorHAnsi" w:hAnsiTheme="majorHAnsi" w:cstheme="majorHAnsi"/>
          <w:sz w:val="14"/>
        </w:rPr>
        <w:t>as a consequence</w:t>
      </w:r>
      <w:proofErr w:type="gramEnd"/>
      <w:r w:rsidRPr="00946C95">
        <w:rPr>
          <w:rFonts w:asciiTheme="majorHAnsi" w:hAnsiTheme="majorHAnsi" w:cstheme="majorHAnsi"/>
          <w:sz w:val="14"/>
        </w:rPr>
        <w:t xml:space="preserve">. But the relationship may also work the other way around: </w:t>
      </w:r>
      <w:r w:rsidRPr="00946C95">
        <w:rPr>
          <w:rStyle w:val="StyleUnderline"/>
          <w:rFonts w:asciiTheme="majorHAnsi" w:hAnsiTheme="majorHAnsi" w:cstheme="majorHAnsi"/>
        </w:rPr>
        <w:t xml:space="preserve">Oil prices can also be a </w:t>
      </w:r>
      <w:r w:rsidRPr="00946C95">
        <w:rPr>
          <w:rStyle w:val="Emphasis"/>
          <w:rFonts w:asciiTheme="majorHAnsi" w:hAnsiTheme="majorHAnsi" w:cstheme="majorHAnsi"/>
        </w:rPr>
        <w:t>key input into geopolitics</w:t>
      </w:r>
      <w:r w:rsidRPr="00946C95">
        <w:rPr>
          <w:rFonts w:asciiTheme="majorHAnsi" w:hAnsiTheme="majorHAnsi" w:cstheme="majorHAnsi"/>
          <w:sz w:val="14"/>
        </w:rPr>
        <w:t xml:space="preserve">. </w:t>
      </w:r>
      <w:r w:rsidRPr="00946C95">
        <w:rPr>
          <w:rStyle w:val="Emphasis"/>
          <w:rFonts w:asciiTheme="majorHAnsi" w:hAnsiTheme="majorHAnsi" w:cstheme="majorHAnsi"/>
        </w:rPr>
        <w:t>Many studies</w:t>
      </w:r>
      <w:r w:rsidRPr="00946C95">
        <w:rPr>
          <w:rStyle w:val="StyleUnderline"/>
          <w:rFonts w:asciiTheme="majorHAnsi" w:hAnsiTheme="majorHAnsi" w:cstheme="majorHAnsi"/>
        </w:rPr>
        <w:t xml:space="preserve"> have demonstrated that oil prices have a </w:t>
      </w:r>
      <w:r w:rsidRPr="00946C95">
        <w:rPr>
          <w:rStyle w:val="Emphasis"/>
          <w:rFonts w:asciiTheme="majorHAnsi" w:hAnsiTheme="majorHAnsi" w:cstheme="majorHAnsi"/>
        </w:rPr>
        <w:t>direct effect</w:t>
      </w:r>
      <w:r w:rsidRPr="00946C95">
        <w:rPr>
          <w:rStyle w:val="StyleUnderline"/>
          <w:rFonts w:asciiTheme="majorHAnsi" w:hAnsiTheme="majorHAnsi" w:cstheme="majorHAnsi"/>
        </w:rPr>
        <w:t xml:space="preserve"> on the domestic stability of petrostates</w:t>
      </w:r>
      <w:r w:rsidRPr="00946C95">
        <w:rPr>
          <w:rFonts w:asciiTheme="majorHAnsi" w:hAnsiTheme="majorHAnsi" w:cstheme="majorHAnsi"/>
          <w:sz w:val="14"/>
        </w:rPr>
        <w:t xml:space="preserve">. This makes ample intuitive sense: </w:t>
      </w:r>
      <w:r w:rsidRPr="00946C95">
        <w:rPr>
          <w:rStyle w:val="StyleUnderline"/>
          <w:rFonts w:asciiTheme="majorHAnsi" w:hAnsiTheme="majorHAnsi" w:cstheme="majorHAnsi"/>
        </w:rPr>
        <w:t xml:space="preserve">Higher prices </w:t>
      </w:r>
      <w:r w:rsidRPr="00946C95">
        <w:rPr>
          <w:rStyle w:val="Emphasis"/>
          <w:rFonts w:asciiTheme="majorHAnsi" w:hAnsiTheme="majorHAnsi" w:cstheme="majorHAnsi"/>
        </w:rPr>
        <w:t>fill public coffers</w:t>
      </w:r>
      <w:r w:rsidRPr="00946C95">
        <w:rPr>
          <w:rStyle w:val="StyleUnderline"/>
          <w:rFonts w:asciiTheme="majorHAnsi" w:hAnsiTheme="majorHAnsi" w:cstheme="majorHAnsi"/>
        </w:rPr>
        <w:t>, allowing governments to palliate needy populations and potential elite opposition groups by dispensing more largesse</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Some regime </w:t>
      </w:r>
      <w:r w:rsidRPr="00946C95">
        <w:rPr>
          <w:rStyle w:val="Emphasis"/>
          <w:rFonts w:asciiTheme="majorHAnsi" w:hAnsiTheme="majorHAnsi" w:cstheme="majorHAnsi"/>
        </w:rPr>
        <w:t>elites</w:t>
      </w:r>
      <w:r w:rsidRPr="00946C95">
        <w:rPr>
          <w:rStyle w:val="StyleUnderline"/>
          <w:rFonts w:asciiTheme="majorHAnsi" w:hAnsiTheme="majorHAnsi" w:cstheme="majorHAnsi"/>
        </w:rPr>
        <w:t xml:space="preserve"> may reason that a firmer grip on power may </w:t>
      </w:r>
      <w:r w:rsidRPr="00946C95">
        <w:rPr>
          <w:rStyle w:val="Emphasis"/>
          <w:rFonts w:asciiTheme="majorHAnsi" w:hAnsiTheme="majorHAnsi" w:cstheme="majorHAnsi"/>
        </w:rPr>
        <w:t>free them to carry out more assertive foreign policies without fear of being undermined at home</w:t>
      </w:r>
      <w:r w:rsidRPr="00946C95">
        <w:rPr>
          <w:rFonts w:asciiTheme="majorHAnsi" w:hAnsiTheme="majorHAnsi" w:cstheme="majorHAnsi"/>
          <w:sz w:val="14"/>
        </w:rPr>
        <w:t xml:space="preserve">. There are, however, several complications to this general intuition. Some states already have sufficiently buoyant revenues relative to their small populations to satisfy their publics and feed </w:t>
      </w:r>
      <w:proofErr w:type="spellStart"/>
      <w:r w:rsidRPr="00946C95">
        <w:rPr>
          <w:rFonts w:asciiTheme="majorHAnsi" w:hAnsiTheme="majorHAnsi" w:cstheme="majorHAnsi"/>
          <w:sz w:val="14"/>
        </w:rPr>
        <w:t>clientelistic</w:t>
      </w:r>
      <w:proofErr w:type="spellEnd"/>
      <w:r w:rsidRPr="00946C95">
        <w:rPr>
          <w:rFonts w:asciiTheme="majorHAnsi" w:hAnsiTheme="majorHAnsi" w:cstheme="majorHAnsi"/>
          <w:sz w:val="14"/>
        </w:rPr>
        <w:t xml:space="preserve"> networks. Providing largesse can also backfire if prices drop; taking away something valuable that people have grown used to is a dangerous game, especially when elites aren’t ready to play it. And then of course there is the famed “oil curse”: For all sorts of reasons, from “Dutch disease” economic distortions to the derangement of normal citizen-state relationships, oil riches can in time undermine regimes, weakening and even destroying them. That said, a more recent body of research has empirically demonstrated the intuitive twin of this conclusion: </w:t>
      </w:r>
      <w:r w:rsidRPr="00946C95">
        <w:rPr>
          <w:rStyle w:val="StyleUnderline"/>
          <w:rFonts w:asciiTheme="majorHAnsi" w:hAnsiTheme="majorHAnsi" w:cstheme="majorHAnsi"/>
        </w:rPr>
        <w:t>Higher prices cause greater interstate aggression by oil-producing countries</w:t>
      </w:r>
      <w:r w:rsidRPr="00946C95">
        <w:rPr>
          <w:rFonts w:asciiTheme="majorHAnsi" w:hAnsiTheme="majorHAnsi" w:cstheme="majorHAnsi"/>
          <w:sz w:val="14"/>
        </w:rPr>
        <w:t xml:space="preserve">. Why would this be the case? </w:t>
      </w:r>
      <w:r w:rsidRPr="00946C95">
        <w:rPr>
          <w:rStyle w:val="StyleUnderline"/>
          <w:rFonts w:asciiTheme="majorHAnsi" w:hAnsiTheme="majorHAnsi" w:cstheme="majorHAnsi"/>
          <w:highlight w:val="green"/>
        </w:rPr>
        <w:t>Greater</w:t>
      </w:r>
      <w:r w:rsidRPr="00946C95">
        <w:rPr>
          <w:rStyle w:val="StyleUnderline"/>
          <w:rFonts w:asciiTheme="majorHAnsi" w:hAnsiTheme="majorHAnsi" w:cstheme="majorHAnsi"/>
        </w:rPr>
        <w:t xml:space="preserve"> oil </w:t>
      </w:r>
      <w:r w:rsidRPr="00946C95">
        <w:rPr>
          <w:rStyle w:val="StyleUnderline"/>
          <w:rFonts w:asciiTheme="majorHAnsi" w:hAnsiTheme="majorHAnsi" w:cstheme="majorHAnsi"/>
          <w:highlight w:val="green"/>
        </w:rPr>
        <w:t xml:space="preserve">revenue </w:t>
      </w:r>
      <w:r w:rsidRPr="00946C95">
        <w:rPr>
          <w:rStyle w:val="Emphasis"/>
          <w:rFonts w:asciiTheme="majorHAnsi" w:hAnsiTheme="majorHAnsi" w:cstheme="majorHAnsi"/>
          <w:highlight w:val="green"/>
        </w:rPr>
        <w:t>flushes petrostates with</w:t>
      </w:r>
      <w:r w:rsidRPr="00946C95">
        <w:rPr>
          <w:rStyle w:val="Emphasis"/>
          <w:rFonts w:asciiTheme="majorHAnsi" w:hAnsiTheme="majorHAnsi" w:cstheme="majorHAnsi"/>
        </w:rPr>
        <w:t xml:space="preserve"> confidence </w:t>
      </w:r>
      <w:proofErr w:type="gramStart"/>
      <w:r w:rsidRPr="00946C95">
        <w:rPr>
          <w:rStyle w:val="Emphasis"/>
          <w:rFonts w:asciiTheme="majorHAnsi" w:hAnsiTheme="majorHAnsi" w:cstheme="majorHAnsi"/>
        </w:rPr>
        <w:t>and also</w:t>
      </w:r>
      <w:proofErr w:type="gramEnd"/>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cash</w:t>
      </w:r>
      <w:r w:rsidRPr="00946C95">
        <w:rPr>
          <w:rStyle w:val="StyleUnderline"/>
          <w:rFonts w:asciiTheme="majorHAnsi" w:hAnsiTheme="majorHAnsi" w:cstheme="majorHAnsi"/>
        </w:rPr>
        <w:t xml:space="preserve"> that they can </w:t>
      </w:r>
      <w:r w:rsidRPr="00946C95">
        <w:rPr>
          <w:rStyle w:val="Emphasis"/>
          <w:rFonts w:asciiTheme="majorHAnsi" w:hAnsiTheme="majorHAnsi" w:cstheme="majorHAnsi"/>
          <w:highlight w:val="green"/>
        </w:rPr>
        <w:t>put toward military spending or foreign adventures</w:t>
      </w:r>
      <w:r w:rsidRPr="00946C95">
        <w:rPr>
          <w:rFonts w:asciiTheme="majorHAnsi" w:hAnsiTheme="majorHAnsi" w:cstheme="majorHAnsi"/>
          <w:sz w:val="14"/>
        </w:rPr>
        <w:t xml:space="preserve">. To take one obvious example, we need </w:t>
      </w:r>
      <w:r w:rsidRPr="00946C95">
        <w:rPr>
          <w:rStyle w:val="StyleUnderline"/>
          <w:rFonts w:asciiTheme="majorHAnsi" w:hAnsiTheme="majorHAnsi" w:cstheme="majorHAnsi"/>
        </w:rPr>
        <w:t xml:space="preserve">only look to </w:t>
      </w:r>
      <w:r w:rsidRPr="00946C95">
        <w:rPr>
          <w:rStyle w:val="StyleUnderline"/>
          <w:rFonts w:asciiTheme="majorHAnsi" w:hAnsiTheme="majorHAnsi" w:cstheme="majorHAnsi"/>
          <w:highlight w:val="green"/>
        </w:rPr>
        <w:t>Iran</w:t>
      </w:r>
      <w:r w:rsidRPr="00946C95">
        <w:rPr>
          <w:rStyle w:val="StyleUnderline"/>
          <w:rFonts w:asciiTheme="majorHAnsi" w:hAnsiTheme="majorHAnsi" w:cstheme="majorHAnsi"/>
        </w:rPr>
        <w:t xml:space="preserve">’s using its oil revenue to </w:t>
      </w:r>
      <w:r w:rsidRPr="00946C95">
        <w:rPr>
          <w:rStyle w:val="StyleUnderline"/>
          <w:rFonts w:asciiTheme="majorHAnsi" w:hAnsiTheme="majorHAnsi" w:cstheme="majorHAnsi"/>
          <w:highlight w:val="green"/>
        </w:rPr>
        <w:t>fund</w:t>
      </w:r>
      <w:r w:rsidRPr="00946C95">
        <w:rPr>
          <w:rStyle w:val="StyleUnderline"/>
          <w:rFonts w:asciiTheme="majorHAnsi" w:hAnsiTheme="majorHAnsi" w:cstheme="majorHAnsi"/>
        </w:rPr>
        <w:t xml:space="preserve"> proxy groups such as </w:t>
      </w:r>
      <w:r w:rsidRPr="00946C95">
        <w:rPr>
          <w:rStyle w:val="Emphasis"/>
          <w:rFonts w:asciiTheme="majorHAnsi" w:hAnsiTheme="majorHAnsi" w:cstheme="majorHAnsi"/>
          <w:highlight w:val="green"/>
        </w:rPr>
        <w:t>Hamas and Hezbollah</w:t>
      </w:r>
      <w:r w:rsidRPr="00946C95">
        <w:rPr>
          <w:rFonts w:asciiTheme="majorHAnsi" w:hAnsiTheme="majorHAnsi" w:cstheme="majorHAnsi"/>
          <w:sz w:val="14"/>
        </w:rPr>
        <w:t xml:space="preserve">. Furthermore, </w:t>
      </w:r>
      <w:r w:rsidRPr="00946C95">
        <w:rPr>
          <w:rStyle w:val="StyleUnderline"/>
          <w:rFonts w:asciiTheme="majorHAnsi" w:hAnsiTheme="majorHAnsi" w:cstheme="majorHAnsi"/>
          <w:highlight w:val="green"/>
        </w:rPr>
        <w:t>military spending</w:t>
      </w:r>
      <w:r w:rsidRPr="00946C95">
        <w:rPr>
          <w:rStyle w:val="StyleUnderline"/>
          <w:rFonts w:asciiTheme="majorHAnsi" w:hAnsiTheme="majorHAnsi" w:cstheme="majorHAnsi"/>
        </w:rPr>
        <w:t xml:space="preserve"> by one regional oil producer </w:t>
      </w:r>
      <w:r w:rsidRPr="00946C95">
        <w:rPr>
          <w:rStyle w:val="StyleUnderline"/>
          <w:rFonts w:asciiTheme="majorHAnsi" w:hAnsiTheme="majorHAnsi" w:cstheme="majorHAnsi"/>
          <w:highlight w:val="green"/>
        </w:rPr>
        <w:t>can</w:t>
      </w:r>
      <w:r w:rsidRPr="00946C95">
        <w:rPr>
          <w:rStyle w:val="StyleUnderline"/>
          <w:rFonts w:asciiTheme="majorHAnsi" w:hAnsiTheme="majorHAnsi" w:cstheme="majorHAnsi"/>
        </w:rPr>
        <w:t xml:space="preserve"> </w:t>
      </w:r>
      <w:r w:rsidRPr="00946C95">
        <w:rPr>
          <w:rStyle w:val="Emphasis"/>
          <w:rFonts w:asciiTheme="majorHAnsi" w:hAnsiTheme="majorHAnsi" w:cstheme="majorHAnsi"/>
        </w:rPr>
        <w:t>beget spending by others</w:t>
      </w:r>
      <w:r w:rsidRPr="00946C95">
        <w:rPr>
          <w:rStyle w:val="StyleUnderline"/>
          <w:rFonts w:asciiTheme="majorHAnsi" w:hAnsiTheme="majorHAnsi" w:cstheme="majorHAnsi"/>
        </w:rPr>
        <w:t xml:space="preserve">, </w:t>
      </w:r>
      <w:r w:rsidRPr="00946C95">
        <w:rPr>
          <w:rStyle w:val="Emphasis"/>
          <w:rFonts w:asciiTheme="majorHAnsi" w:hAnsiTheme="majorHAnsi" w:cstheme="majorHAnsi"/>
          <w:highlight w:val="green"/>
        </w:rPr>
        <w:t>fuel</w:t>
      </w:r>
      <w:r w:rsidRPr="00946C95">
        <w:rPr>
          <w:rStyle w:val="Emphasis"/>
          <w:rFonts w:asciiTheme="majorHAnsi" w:hAnsiTheme="majorHAnsi" w:cstheme="majorHAnsi"/>
        </w:rPr>
        <w:t xml:space="preserve">ing </w:t>
      </w:r>
      <w:r w:rsidRPr="00946C95">
        <w:rPr>
          <w:rStyle w:val="Emphasis"/>
          <w:rFonts w:asciiTheme="majorHAnsi" w:hAnsiTheme="majorHAnsi" w:cstheme="majorHAnsi"/>
          <w:highlight w:val="green"/>
        </w:rPr>
        <w:t>regional arms races</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that</w:t>
      </w:r>
      <w:r w:rsidRPr="00946C95">
        <w:rPr>
          <w:rStyle w:val="StyleUnderline"/>
          <w:rFonts w:asciiTheme="majorHAnsi" w:hAnsiTheme="majorHAnsi" w:cstheme="majorHAnsi"/>
        </w:rPr>
        <w:t xml:space="preserve"> can </w:t>
      </w:r>
      <w:r w:rsidRPr="00946C95">
        <w:rPr>
          <w:rStyle w:val="StyleUnderline"/>
          <w:rFonts w:asciiTheme="majorHAnsi" w:hAnsiTheme="majorHAnsi" w:cstheme="majorHAnsi"/>
          <w:highlight w:val="green"/>
        </w:rPr>
        <w:t>make</w:t>
      </w:r>
      <w:r w:rsidRPr="00946C95">
        <w:rPr>
          <w:rStyle w:val="StyleUnderline"/>
          <w:rFonts w:asciiTheme="majorHAnsi" w:hAnsiTheme="majorHAnsi" w:cstheme="majorHAnsi"/>
        </w:rPr>
        <w:t xml:space="preserve"> aggression and </w:t>
      </w:r>
      <w:r w:rsidRPr="00946C95">
        <w:rPr>
          <w:rStyle w:val="StyleUnderline"/>
          <w:rFonts w:asciiTheme="majorHAnsi" w:hAnsiTheme="majorHAnsi" w:cstheme="majorHAnsi"/>
          <w:highlight w:val="green"/>
        </w:rPr>
        <w:t xml:space="preserve">conflict by </w:t>
      </w:r>
      <w:r w:rsidRPr="00946C95">
        <w:rPr>
          <w:rStyle w:val="Emphasis"/>
          <w:rFonts w:asciiTheme="majorHAnsi" w:hAnsiTheme="majorHAnsi" w:cstheme="majorHAnsi"/>
          <w:highlight w:val="green"/>
        </w:rPr>
        <w:t>miscalc</w:t>
      </w:r>
      <w:r w:rsidRPr="00946C95">
        <w:rPr>
          <w:rStyle w:val="StyleUnderline"/>
          <w:rFonts w:asciiTheme="majorHAnsi" w:hAnsiTheme="majorHAnsi" w:cstheme="majorHAnsi"/>
        </w:rPr>
        <w:t xml:space="preserve">ulation more </w:t>
      </w:r>
      <w:r w:rsidRPr="00946C95">
        <w:rPr>
          <w:rStyle w:val="StyleUnderline"/>
          <w:rFonts w:asciiTheme="majorHAnsi" w:hAnsiTheme="majorHAnsi" w:cstheme="majorHAnsi"/>
          <w:highlight w:val="green"/>
        </w:rPr>
        <w:t>likely</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The onset of the </w:t>
      </w:r>
      <w:r w:rsidRPr="00946C95">
        <w:rPr>
          <w:rStyle w:val="StyleUnderline"/>
          <w:rFonts w:asciiTheme="majorHAnsi" w:hAnsiTheme="majorHAnsi" w:cstheme="majorHAnsi"/>
          <w:highlight w:val="green"/>
        </w:rPr>
        <w:t>Iran-Iraq</w:t>
      </w:r>
      <w:r w:rsidRPr="00946C95">
        <w:rPr>
          <w:rStyle w:val="StyleUnderline"/>
          <w:rFonts w:asciiTheme="majorHAnsi" w:hAnsiTheme="majorHAnsi" w:cstheme="majorHAnsi"/>
        </w:rPr>
        <w:t xml:space="preserve"> War in September 1980 may be </w:t>
      </w:r>
      <w:r w:rsidRPr="00946C95">
        <w:rPr>
          <w:rStyle w:val="StyleUnderline"/>
          <w:rFonts w:asciiTheme="majorHAnsi" w:hAnsiTheme="majorHAnsi" w:cstheme="majorHAnsi"/>
          <w:highlight w:val="green"/>
        </w:rPr>
        <w:t>a prime example</w:t>
      </w:r>
      <w:r w:rsidRPr="00946C95">
        <w:rPr>
          <w:rStyle w:val="StyleUnderline"/>
          <w:rFonts w:asciiTheme="majorHAnsi" w:hAnsiTheme="majorHAnsi" w:cstheme="majorHAnsi"/>
        </w:rPr>
        <w:t xml:space="preserve"> of that dynamic</w:t>
      </w:r>
      <w:r w:rsidRPr="00946C95">
        <w:rPr>
          <w:rFonts w:asciiTheme="majorHAnsi" w:hAnsiTheme="majorHAnsi" w:cstheme="majorHAnsi"/>
          <w:sz w:val="14"/>
        </w:rPr>
        <w:t xml:space="preserve">. Most </w:t>
      </w:r>
      <w:r w:rsidRPr="00946C95">
        <w:rPr>
          <w:rStyle w:val="StyleUnderline"/>
          <w:rFonts w:asciiTheme="majorHAnsi" w:hAnsiTheme="majorHAnsi" w:cstheme="majorHAnsi"/>
        </w:rPr>
        <w:t>prominent among the empirical studies is</w:t>
      </w:r>
      <w:r w:rsidRPr="00946C95">
        <w:rPr>
          <w:rFonts w:asciiTheme="majorHAnsi" w:hAnsiTheme="majorHAnsi" w:cstheme="majorHAnsi"/>
          <w:sz w:val="14"/>
        </w:rPr>
        <w:t xml:space="preserve"> Cullen S. </w:t>
      </w:r>
      <w:r w:rsidRPr="00946C95">
        <w:rPr>
          <w:rStyle w:val="Emphasis"/>
          <w:rFonts w:asciiTheme="majorHAnsi" w:hAnsiTheme="majorHAnsi" w:cstheme="majorHAnsi"/>
        </w:rPr>
        <w:t>Hendrix’s</w:t>
      </w:r>
      <w:r w:rsidRPr="00946C95">
        <w:rPr>
          <w:rFonts w:asciiTheme="majorHAnsi" w:hAnsiTheme="majorHAnsi" w:cstheme="majorHAnsi"/>
          <w:sz w:val="14"/>
        </w:rPr>
        <w:t xml:space="preserve"> 2014 </w:t>
      </w:r>
      <w:r w:rsidRPr="00946C95">
        <w:rPr>
          <w:rStyle w:val="StyleUnderline"/>
          <w:rFonts w:asciiTheme="majorHAnsi" w:hAnsiTheme="majorHAnsi" w:cstheme="majorHAnsi"/>
        </w:rPr>
        <w:t xml:space="preserve">paper, which shows </w:t>
      </w:r>
      <w:r w:rsidRPr="00946C95">
        <w:rPr>
          <w:rStyle w:val="StyleUnderline"/>
          <w:rFonts w:asciiTheme="majorHAnsi" w:hAnsiTheme="majorHAnsi" w:cstheme="majorHAnsi"/>
          <w:highlight w:val="green"/>
        </w:rPr>
        <w:t xml:space="preserve">a </w:t>
      </w:r>
      <w:r w:rsidRPr="00946C95">
        <w:rPr>
          <w:rStyle w:val="Emphasis"/>
          <w:rFonts w:asciiTheme="majorHAnsi" w:hAnsiTheme="majorHAnsi" w:cstheme="majorHAnsi"/>
          <w:highlight w:val="green"/>
        </w:rPr>
        <w:t>statistically significant relationship</w:t>
      </w:r>
      <w:r w:rsidRPr="00946C95">
        <w:rPr>
          <w:rStyle w:val="StyleUnderline"/>
          <w:rFonts w:asciiTheme="majorHAnsi" w:hAnsiTheme="majorHAnsi" w:cstheme="majorHAnsi"/>
        </w:rPr>
        <w:t xml:space="preserve"> between higher oil prices and “dispute behavior”</w:t>
      </w:r>
      <w:r w:rsidRPr="00946C95">
        <w:rPr>
          <w:rFonts w:asciiTheme="majorHAnsi" w:hAnsiTheme="majorHAnsi" w:cstheme="majorHAnsi"/>
          <w:sz w:val="14"/>
        </w:rPr>
        <w:t xml:space="preserve"> (military actions short of actual war) by oil-exporters. (Hendrix also summed it up nicely in this Washington Post piece.) He found that “</w:t>
      </w:r>
      <w:r w:rsidRPr="00946C95">
        <w:rPr>
          <w:rStyle w:val="StyleUnderline"/>
          <w:rFonts w:asciiTheme="majorHAnsi" w:hAnsiTheme="majorHAnsi" w:cstheme="majorHAnsi"/>
        </w:rPr>
        <w:t xml:space="preserve">all things being equal, a one standard deviation ($18.60) </w:t>
      </w:r>
      <w:proofErr w:type="gramStart"/>
      <w:r w:rsidRPr="00946C95">
        <w:rPr>
          <w:rStyle w:val="StyleUnderline"/>
          <w:rFonts w:asciiTheme="majorHAnsi" w:hAnsiTheme="majorHAnsi" w:cstheme="majorHAnsi"/>
        </w:rPr>
        <w:t>increase</w:t>
      </w:r>
      <w:proofErr w:type="gramEnd"/>
      <w:r w:rsidRPr="00946C95">
        <w:rPr>
          <w:rStyle w:val="StyleUnderline"/>
          <w:rFonts w:asciiTheme="majorHAnsi" w:hAnsiTheme="majorHAnsi" w:cstheme="majorHAnsi"/>
        </w:rPr>
        <w:t xml:space="preserve"> in the price per barrel of oil from the sample mean ($33.81) is associated with a 13 percent increase in the frequency of [dispute behavior]” in oil-exporting states</w:t>
      </w:r>
      <w:r w:rsidRPr="00946C95">
        <w:rPr>
          <w:rFonts w:asciiTheme="majorHAnsi" w:hAnsiTheme="majorHAnsi" w:cstheme="majorHAnsi"/>
          <w:sz w:val="14"/>
        </w:rPr>
        <w:t xml:space="preserve">. He also found that, </w:t>
      </w:r>
      <w:r w:rsidRPr="00946C95">
        <w:rPr>
          <w:rStyle w:val="StyleUnderline"/>
          <w:rFonts w:asciiTheme="majorHAnsi" w:hAnsiTheme="majorHAnsi" w:cstheme="majorHAnsi"/>
        </w:rPr>
        <w:t>above $</w:t>
      </w:r>
      <w:r w:rsidRPr="00946C95">
        <w:rPr>
          <w:rStyle w:val="Emphasis"/>
          <w:rFonts w:asciiTheme="majorHAnsi" w:hAnsiTheme="majorHAnsi" w:cstheme="majorHAnsi"/>
        </w:rPr>
        <w:t>77 a barrel</w:t>
      </w:r>
      <w:r w:rsidRPr="00946C95">
        <w:rPr>
          <w:rStyle w:val="StyleUnderline"/>
          <w:rFonts w:asciiTheme="majorHAnsi" w:hAnsiTheme="majorHAnsi" w:cstheme="majorHAnsi"/>
        </w:rPr>
        <w:t>, oil-exporters are significantly more dispute prone than non-oil exporters</w:t>
      </w:r>
      <w:r w:rsidRPr="00946C95">
        <w:rPr>
          <w:rFonts w:asciiTheme="majorHAnsi" w:hAnsiTheme="majorHAnsi" w:cstheme="majorHAnsi"/>
          <w:sz w:val="14"/>
        </w:rPr>
        <w:t xml:space="preserve">. </w:t>
      </w:r>
      <w:r w:rsidRPr="00946C95">
        <w:rPr>
          <w:rStyle w:val="StyleUnderline"/>
          <w:rFonts w:asciiTheme="majorHAnsi" w:hAnsiTheme="majorHAnsi" w:cstheme="majorHAnsi"/>
        </w:rPr>
        <w:t>Hendrix</w:t>
      </w:r>
      <w:r w:rsidRPr="00946C95">
        <w:rPr>
          <w:rFonts w:asciiTheme="majorHAnsi" w:hAnsiTheme="majorHAnsi" w:cstheme="majorHAnsi"/>
          <w:sz w:val="14"/>
        </w:rPr>
        <w:t xml:space="preserve"> also </w:t>
      </w:r>
      <w:r w:rsidRPr="00946C95">
        <w:rPr>
          <w:rStyle w:val="StyleUnderline"/>
          <w:rFonts w:asciiTheme="majorHAnsi" w:hAnsiTheme="majorHAnsi" w:cstheme="majorHAnsi"/>
        </w:rPr>
        <w:t xml:space="preserve">explores the potential complication of </w:t>
      </w:r>
      <w:r w:rsidRPr="00946C95">
        <w:rPr>
          <w:rStyle w:val="Emphasis"/>
          <w:rFonts w:asciiTheme="majorHAnsi" w:hAnsiTheme="majorHAnsi" w:cstheme="majorHAnsi"/>
        </w:rPr>
        <w:t>reverse causality</w:t>
      </w:r>
      <w:r w:rsidRPr="00946C95">
        <w:rPr>
          <w:rStyle w:val="StyleUnderline"/>
          <w:rFonts w:asciiTheme="majorHAnsi" w:hAnsiTheme="majorHAnsi" w:cstheme="majorHAnsi"/>
        </w:rPr>
        <w:t>: Could dispute behavior by oil-exporting countries be driving prices higher, rather than the other way around?</w:t>
      </w:r>
      <w:r w:rsidRPr="00946C95">
        <w:rPr>
          <w:rFonts w:asciiTheme="majorHAnsi" w:hAnsiTheme="majorHAnsi" w:cstheme="majorHAnsi"/>
          <w:sz w:val="14"/>
        </w:rPr>
        <w:t xml:space="preserve"> A </w:t>
      </w:r>
      <w:r w:rsidRPr="00946C95">
        <w:rPr>
          <w:rStyle w:val="StyleUnderline"/>
          <w:rFonts w:asciiTheme="majorHAnsi" w:hAnsiTheme="majorHAnsi" w:cstheme="majorHAnsi"/>
        </w:rPr>
        <w:t>key analytical consideration here is timing</w:t>
      </w:r>
      <w:r w:rsidRPr="00946C95">
        <w:rPr>
          <w:rFonts w:asciiTheme="majorHAnsi" w:hAnsiTheme="majorHAnsi" w:cstheme="majorHAnsi"/>
          <w:sz w:val="14"/>
        </w:rPr>
        <w:t xml:space="preserve">. We can all agree that geopolitical activity affects prices in the short-term (such as the Syria example mentioned above), but is this reverse causality true on a sustained basis? Parsing out long-term signal from short-term noise, </w:t>
      </w:r>
      <w:r w:rsidRPr="00946C95">
        <w:rPr>
          <w:rStyle w:val="StyleUnderline"/>
          <w:rFonts w:asciiTheme="majorHAnsi" w:hAnsiTheme="majorHAnsi" w:cstheme="majorHAnsi"/>
        </w:rPr>
        <w:t xml:space="preserve">Hendrix </w:t>
      </w:r>
      <w:r w:rsidRPr="00946C95">
        <w:rPr>
          <w:rStyle w:val="StyleUnderline"/>
          <w:rFonts w:asciiTheme="majorHAnsi" w:hAnsiTheme="majorHAnsi" w:cstheme="majorHAnsi"/>
        </w:rPr>
        <w:lastRenderedPageBreak/>
        <w:t>examines whether elevated aggregate dispute behavior affects oil prices at the yearly—rather than daily or weekly—</w:t>
      </w:r>
      <w:proofErr w:type="gramStart"/>
      <w:r w:rsidRPr="00946C95">
        <w:rPr>
          <w:rStyle w:val="StyleUnderline"/>
          <w:rFonts w:asciiTheme="majorHAnsi" w:hAnsiTheme="majorHAnsi" w:cstheme="majorHAnsi"/>
        </w:rPr>
        <w:t>level, and</w:t>
      </w:r>
      <w:proofErr w:type="gramEnd"/>
      <w:r w:rsidRPr="00946C95">
        <w:rPr>
          <w:rStyle w:val="StyleUnderline"/>
          <w:rFonts w:asciiTheme="majorHAnsi" w:hAnsiTheme="majorHAnsi" w:cstheme="majorHAnsi"/>
        </w:rPr>
        <w:t xml:space="preserve"> finds that this relationship does not hold</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His explanation here is that other players typically step </w:t>
      </w:r>
      <w:proofErr w:type="gramStart"/>
      <w:r w:rsidRPr="00946C95">
        <w:rPr>
          <w:rStyle w:val="StyleUnderline"/>
          <w:rFonts w:asciiTheme="majorHAnsi" w:hAnsiTheme="majorHAnsi" w:cstheme="majorHAnsi"/>
        </w:rPr>
        <w:t>in to</w:t>
      </w:r>
      <w:proofErr w:type="gramEnd"/>
      <w:r w:rsidRPr="00946C95">
        <w:rPr>
          <w:rStyle w:val="StyleUnderline"/>
          <w:rFonts w:asciiTheme="majorHAnsi" w:hAnsiTheme="majorHAnsi" w:cstheme="majorHAnsi"/>
        </w:rPr>
        <w:t xml:space="preserve"> redress markets: “While dispute behavior may drive prices changes in the short term</w:t>
      </w:r>
      <w:r w:rsidRPr="00946C95">
        <w:rPr>
          <w:rFonts w:asciiTheme="majorHAnsi" w:hAnsiTheme="majorHAnsi" w:cstheme="majorHAnsi"/>
          <w:sz w:val="14"/>
        </w:rPr>
        <w:t xml:space="preserve"> . . . </w:t>
      </w:r>
      <w:r w:rsidRPr="00946C95">
        <w:rPr>
          <w:rStyle w:val="StyleUnderline"/>
          <w:rFonts w:asciiTheme="majorHAnsi" w:hAnsiTheme="majorHAnsi" w:cstheme="majorHAnsi"/>
        </w:rPr>
        <w:t xml:space="preserve">the </w:t>
      </w:r>
      <w:r w:rsidRPr="00946C95">
        <w:rPr>
          <w:rStyle w:val="Emphasis"/>
          <w:rFonts w:asciiTheme="majorHAnsi" w:hAnsiTheme="majorHAnsi" w:cstheme="majorHAnsi"/>
        </w:rPr>
        <w:t>strategic significance of oil prices</w:t>
      </w:r>
      <w:r w:rsidRPr="00946C95">
        <w:rPr>
          <w:rStyle w:val="StyleUnderline"/>
          <w:rFonts w:asciiTheme="majorHAnsi" w:hAnsiTheme="majorHAnsi" w:cstheme="majorHAnsi"/>
        </w:rPr>
        <w:t xml:space="preserve"> and oil-exporting states encourages </w:t>
      </w:r>
      <w:r w:rsidRPr="00946C95">
        <w:rPr>
          <w:rStyle w:val="Emphasis"/>
          <w:rFonts w:asciiTheme="majorHAnsi" w:hAnsiTheme="majorHAnsi" w:cstheme="majorHAnsi"/>
        </w:rPr>
        <w:t>major powers</w:t>
      </w:r>
      <w:r w:rsidRPr="00946C95">
        <w:rPr>
          <w:rStyle w:val="StyleUnderline"/>
          <w:rFonts w:asciiTheme="majorHAnsi" w:hAnsiTheme="majorHAnsi" w:cstheme="majorHAnsi"/>
        </w:rPr>
        <w:t xml:space="preserve"> to act in ways that </w:t>
      </w:r>
      <w:r w:rsidRPr="00946C95">
        <w:rPr>
          <w:rStyle w:val="Emphasis"/>
          <w:rFonts w:asciiTheme="majorHAnsi" w:hAnsiTheme="majorHAnsi" w:cstheme="majorHAnsi"/>
        </w:rPr>
        <w:t>stabilize markets</w:t>
      </w:r>
      <w:r w:rsidRPr="00946C95">
        <w:rPr>
          <w:rStyle w:val="StyleUnderline"/>
          <w:rFonts w:asciiTheme="majorHAnsi" w:hAnsiTheme="majorHAnsi" w:cstheme="majorHAnsi"/>
        </w:rPr>
        <w:t>, either through market intervention</w:t>
      </w:r>
      <w:r w:rsidRPr="00946C95">
        <w:rPr>
          <w:rFonts w:asciiTheme="majorHAnsi" w:hAnsiTheme="majorHAnsi" w:cstheme="majorHAnsi"/>
          <w:sz w:val="14"/>
        </w:rPr>
        <w:t xml:space="preserve"> . . . </w:t>
      </w:r>
      <w:r w:rsidRPr="00946C95">
        <w:rPr>
          <w:rStyle w:val="StyleUnderline"/>
          <w:rFonts w:asciiTheme="majorHAnsi" w:hAnsiTheme="majorHAnsi" w:cstheme="majorHAnsi"/>
        </w:rPr>
        <w:t>or direct, armed intervention</w:t>
      </w:r>
      <w:r w:rsidRPr="00946C95">
        <w:rPr>
          <w:rFonts w:asciiTheme="majorHAnsi" w:hAnsiTheme="majorHAnsi" w:cstheme="majorHAnsi"/>
          <w:sz w:val="14"/>
        </w:rPr>
        <w:t xml:space="preserve">.” Jeff </w:t>
      </w:r>
      <w:r w:rsidRPr="00946C95">
        <w:rPr>
          <w:rStyle w:val="Emphasis"/>
          <w:rFonts w:asciiTheme="majorHAnsi" w:hAnsiTheme="majorHAnsi" w:cstheme="majorHAnsi"/>
        </w:rPr>
        <w:t>Colgan</w:t>
      </w:r>
      <w:r w:rsidRPr="00946C95">
        <w:rPr>
          <w:rFonts w:asciiTheme="majorHAnsi" w:hAnsiTheme="majorHAnsi" w:cstheme="majorHAnsi"/>
          <w:sz w:val="14"/>
        </w:rPr>
        <w:t xml:space="preserve"> </w:t>
      </w:r>
      <w:r w:rsidRPr="00946C95">
        <w:rPr>
          <w:rStyle w:val="StyleUnderline"/>
          <w:rFonts w:asciiTheme="majorHAnsi" w:hAnsiTheme="majorHAnsi" w:cstheme="majorHAnsi"/>
        </w:rPr>
        <w:t>of Brown University</w:t>
      </w:r>
      <w:r w:rsidRPr="00946C95">
        <w:rPr>
          <w:rFonts w:asciiTheme="majorHAnsi" w:hAnsiTheme="majorHAnsi" w:cstheme="majorHAnsi"/>
          <w:sz w:val="14"/>
        </w:rPr>
        <w:t xml:space="preserve"> has also </w:t>
      </w:r>
      <w:r w:rsidRPr="00946C95">
        <w:rPr>
          <w:rStyle w:val="StyleUnderline"/>
          <w:rFonts w:asciiTheme="majorHAnsi" w:hAnsiTheme="majorHAnsi" w:cstheme="majorHAnsi"/>
        </w:rPr>
        <w:t xml:space="preserve">touched on this topic, finding through his research that </w:t>
      </w:r>
      <w:r w:rsidRPr="00946C95">
        <w:rPr>
          <w:rStyle w:val="StyleUnderline"/>
          <w:rFonts w:asciiTheme="majorHAnsi" w:hAnsiTheme="majorHAnsi" w:cstheme="majorHAnsi"/>
          <w:highlight w:val="green"/>
        </w:rPr>
        <w:t>oil</w:t>
      </w:r>
      <w:r w:rsidRPr="00946C95">
        <w:rPr>
          <w:rStyle w:val="StyleUnderline"/>
          <w:rFonts w:asciiTheme="majorHAnsi" w:hAnsiTheme="majorHAnsi" w:cstheme="majorHAnsi"/>
        </w:rPr>
        <w:t xml:space="preserve"> has </w:t>
      </w:r>
      <w:r w:rsidRPr="00946C95">
        <w:rPr>
          <w:rStyle w:val="StyleUnderline"/>
          <w:rFonts w:asciiTheme="majorHAnsi" w:hAnsiTheme="majorHAnsi" w:cstheme="majorHAnsi"/>
          <w:highlight w:val="green"/>
        </w:rPr>
        <w:t>fueled</w:t>
      </w:r>
      <w:r w:rsidRPr="00946C95">
        <w:rPr>
          <w:rStyle w:val="StyleUnderline"/>
          <w:rFonts w:asciiTheme="majorHAnsi" w:hAnsiTheme="majorHAnsi" w:cstheme="majorHAnsi"/>
        </w:rPr>
        <w:t xml:space="preserve">—in some way—one quarter to one </w:t>
      </w:r>
      <w:r w:rsidRPr="00946C95">
        <w:rPr>
          <w:rStyle w:val="Emphasis"/>
          <w:rFonts w:asciiTheme="majorHAnsi" w:hAnsiTheme="majorHAnsi" w:cstheme="majorHAnsi"/>
          <w:highlight w:val="green"/>
        </w:rPr>
        <w:t>half</w:t>
      </w:r>
      <w:r w:rsidRPr="00946C95">
        <w:rPr>
          <w:rStyle w:val="StyleUnderline"/>
          <w:rFonts w:asciiTheme="majorHAnsi" w:hAnsiTheme="majorHAnsi" w:cstheme="majorHAnsi"/>
          <w:highlight w:val="green"/>
        </w:rPr>
        <w:t xml:space="preserve"> of</w:t>
      </w:r>
      <w:r w:rsidRPr="00946C95">
        <w:rPr>
          <w:rStyle w:val="StyleUnderline"/>
          <w:rFonts w:asciiTheme="majorHAnsi" w:hAnsiTheme="majorHAnsi" w:cstheme="majorHAnsi"/>
        </w:rPr>
        <w:t xml:space="preserve"> interstate </w:t>
      </w:r>
      <w:r w:rsidRPr="00946C95">
        <w:rPr>
          <w:rStyle w:val="StyleUnderline"/>
          <w:rFonts w:asciiTheme="majorHAnsi" w:hAnsiTheme="majorHAnsi" w:cstheme="majorHAnsi"/>
          <w:highlight w:val="green"/>
        </w:rPr>
        <w:t>wars since</w:t>
      </w:r>
      <w:r w:rsidRPr="00946C95">
        <w:rPr>
          <w:rStyle w:val="StyleUnderline"/>
          <w:rFonts w:asciiTheme="majorHAnsi" w:hAnsiTheme="majorHAnsi" w:cstheme="majorHAnsi"/>
        </w:rPr>
        <w:t xml:space="preserve"> 19</w:t>
      </w:r>
      <w:r w:rsidRPr="00946C95">
        <w:rPr>
          <w:rStyle w:val="StyleUnderline"/>
          <w:rFonts w:asciiTheme="majorHAnsi" w:hAnsiTheme="majorHAnsi" w:cstheme="majorHAnsi"/>
          <w:highlight w:val="green"/>
        </w:rPr>
        <w:t>73</w:t>
      </w:r>
      <w:r w:rsidRPr="00946C95">
        <w:rPr>
          <w:rFonts w:asciiTheme="majorHAnsi" w:hAnsiTheme="majorHAnsi" w:cstheme="majorHAnsi"/>
          <w:b/>
          <w:bCs/>
          <w:sz w:val="14"/>
        </w:rPr>
        <w:t>.</w:t>
      </w:r>
      <w:r w:rsidRPr="00946C95">
        <w:rPr>
          <w:rFonts w:asciiTheme="majorHAnsi" w:hAnsiTheme="majorHAnsi" w:cstheme="majorHAnsi"/>
          <w:sz w:val="14"/>
        </w:rPr>
        <w:t xml:space="preserve"> He also notes </w:t>
      </w:r>
      <w:r w:rsidRPr="00946C95">
        <w:rPr>
          <w:rStyle w:val="StyleUnderline"/>
          <w:rFonts w:asciiTheme="majorHAnsi" w:hAnsiTheme="majorHAnsi" w:cstheme="majorHAnsi"/>
        </w:rPr>
        <w:t>that oil-producers are 50 percent more likely to engage in conflict than non-oil producers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Colgan identifies </w:t>
      </w:r>
      <w:r w:rsidRPr="00946C95">
        <w:rPr>
          <w:rStyle w:val="Emphasis"/>
          <w:rFonts w:asciiTheme="majorHAnsi" w:hAnsiTheme="majorHAnsi" w:cstheme="majorHAnsi"/>
          <w:highlight w:val="green"/>
        </w:rPr>
        <w:t>eight</w:t>
      </w:r>
      <w:r w:rsidRPr="00946C95">
        <w:rPr>
          <w:rStyle w:val="StyleUnderline"/>
          <w:rFonts w:asciiTheme="majorHAnsi" w:hAnsiTheme="majorHAnsi" w:cstheme="majorHAnsi"/>
        </w:rPr>
        <w:t xml:space="preserve">, non-mutually exclusive </w:t>
      </w:r>
      <w:r w:rsidRPr="00946C95">
        <w:rPr>
          <w:rStyle w:val="Emphasis"/>
          <w:rFonts w:asciiTheme="majorHAnsi" w:hAnsiTheme="majorHAnsi" w:cstheme="majorHAnsi"/>
          <w:highlight w:val="green"/>
        </w:rPr>
        <w:t>causal mechanisms</w:t>
      </w:r>
      <w:r w:rsidRPr="00946C95">
        <w:rPr>
          <w:rStyle w:val="StyleUnderline"/>
          <w:rFonts w:asciiTheme="majorHAnsi" w:hAnsiTheme="majorHAnsi" w:cstheme="majorHAnsi"/>
        </w:rPr>
        <w:t xml:space="preserve"> for how oil fuels </w:t>
      </w:r>
      <w:r w:rsidRPr="00946C95">
        <w:rPr>
          <w:rStyle w:val="Emphasis"/>
          <w:rFonts w:asciiTheme="majorHAnsi" w:hAnsiTheme="majorHAnsi" w:cstheme="majorHAnsi"/>
        </w:rPr>
        <w:t>international conflict</w:t>
      </w:r>
      <w:r w:rsidRPr="00946C95">
        <w:rPr>
          <w:rStyle w:val="StyleUnderline"/>
          <w:rFonts w:asciiTheme="majorHAnsi" w:hAnsiTheme="majorHAnsi" w:cstheme="majorHAnsi"/>
        </w:rPr>
        <w:t xml:space="preserve">, most of which are implicitly </w:t>
      </w:r>
      <w:r w:rsidRPr="00946C95">
        <w:rPr>
          <w:rStyle w:val="Emphasis"/>
          <w:rFonts w:asciiTheme="majorHAnsi" w:hAnsiTheme="majorHAnsi" w:cstheme="majorHAnsi"/>
        </w:rPr>
        <w:t>exacerbated by higher prices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They are: “(1) </w:t>
      </w:r>
      <w:r w:rsidRPr="00946C95">
        <w:rPr>
          <w:rStyle w:val="Emphasis"/>
          <w:rFonts w:asciiTheme="majorHAnsi" w:hAnsiTheme="majorHAnsi" w:cstheme="majorHAnsi"/>
          <w:highlight w:val="green"/>
        </w:rPr>
        <w:t>resource wars</w:t>
      </w:r>
      <w:r w:rsidRPr="00946C95">
        <w:rPr>
          <w:rStyle w:val="StyleUnderline"/>
          <w:rFonts w:asciiTheme="majorHAnsi" w:hAnsiTheme="majorHAnsi" w:cstheme="majorHAnsi"/>
        </w:rPr>
        <w:t xml:space="preserve">, in which states try to acquire oil reserves </w:t>
      </w:r>
      <w:r w:rsidRPr="00946C95">
        <w:rPr>
          <w:rStyle w:val="Emphasis"/>
          <w:rFonts w:asciiTheme="majorHAnsi" w:hAnsiTheme="majorHAnsi" w:cstheme="majorHAnsi"/>
        </w:rPr>
        <w:t>by force</w:t>
      </w:r>
      <w:r w:rsidRPr="00946C95">
        <w:rPr>
          <w:rStyle w:val="StyleUnderline"/>
          <w:rFonts w:asciiTheme="majorHAnsi" w:hAnsiTheme="majorHAnsi" w:cstheme="majorHAnsi"/>
        </w:rPr>
        <w:t xml:space="preserve">; (2) </w:t>
      </w:r>
      <w:proofErr w:type="spellStart"/>
      <w:r w:rsidRPr="00946C95">
        <w:rPr>
          <w:rStyle w:val="Emphasis"/>
          <w:rFonts w:asciiTheme="majorHAnsi" w:hAnsiTheme="majorHAnsi" w:cstheme="majorHAnsi"/>
          <w:highlight w:val="green"/>
        </w:rPr>
        <w:t>petro</w:t>
      </w:r>
      <w:proofErr w:type="spellEnd"/>
      <w:r w:rsidRPr="00946C95">
        <w:rPr>
          <w:rStyle w:val="Emphasis"/>
          <w:rFonts w:asciiTheme="majorHAnsi" w:hAnsiTheme="majorHAnsi" w:cstheme="majorHAnsi"/>
          <w:highlight w:val="green"/>
        </w:rPr>
        <w:t>-aggression</w:t>
      </w:r>
      <w:r w:rsidRPr="00946C95">
        <w:rPr>
          <w:rStyle w:val="StyleUnderline"/>
          <w:rFonts w:asciiTheme="majorHAnsi" w:hAnsiTheme="majorHAnsi" w:cstheme="majorHAnsi"/>
        </w:rPr>
        <w:t>, whereby oil insulates aggressive leaders such as</w:t>
      </w:r>
      <w:r w:rsidRPr="00946C95">
        <w:rPr>
          <w:rFonts w:asciiTheme="majorHAnsi" w:hAnsiTheme="majorHAnsi" w:cstheme="majorHAnsi"/>
          <w:sz w:val="14"/>
        </w:rPr>
        <w:t xml:space="preserve"> </w:t>
      </w:r>
      <w:r w:rsidRPr="00946C95">
        <w:rPr>
          <w:rStyle w:val="StyleUnderline"/>
          <w:rFonts w:asciiTheme="majorHAnsi" w:hAnsiTheme="majorHAnsi" w:cstheme="majorHAnsi"/>
        </w:rPr>
        <w:t xml:space="preserve">Saddam </w:t>
      </w:r>
      <w:r w:rsidRPr="00946C95">
        <w:rPr>
          <w:rFonts w:asciiTheme="majorHAnsi" w:hAnsiTheme="majorHAnsi" w:cstheme="majorHAnsi"/>
          <w:sz w:val="14"/>
        </w:rPr>
        <w:t xml:space="preserve">Hussein </w:t>
      </w:r>
      <w:r w:rsidRPr="00946C95">
        <w:rPr>
          <w:rStyle w:val="StyleUnderline"/>
          <w:rFonts w:asciiTheme="majorHAnsi" w:hAnsiTheme="majorHAnsi" w:cstheme="majorHAnsi"/>
        </w:rPr>
        <w:t>or</w:t>
      </w:r>
      <w:r w:rsidRPr="00946C95">
        <w:rPr>
          <w:rFonts w:asciiTheme="majorHAnsi" w:hAnsiTheme="majorHAnsi" w:cstheme="majorHAnsi"/>
          <w:sz w:val="14"/>
        </w:rPr>
        <w:t xml:space="preserve"> Ayatollah Ruhollah </w:t>
      </w:r>
      <w:r w:rsidRPr="00946C95">
        <w:rPr>
          <w:rStyle w:val="StyleUnderline"/>
          <w:rFonts w:asciiTheme="majorHAnsi" w:hAnsiTheme="majorHAnsi" w:cstheme="majorHAnsi"/>
        </w:rPr>
        <w:t>Khomeini from domestic opposition and</w:t>
      </w:r>
      <w:r w:rsidRPr="00946C95">
        <w:rPr>
          <w:rFonts w:asciiTheme="majorHAnsi" w:hAnsiTheme="majorHAnsi" w:cstheme="majorHAnsi"/>
          <w:sz w:val="14"/>
        </w:rPr>
        <w:t xml:space="preserve"> therefore </w:t>
      </w:r>
      <w:r w:rsidRPr="00946C95">
        <w:rPr>
          <w:rStyle w:val="StyleUnderline"/>
          <w:rFonts w:asciiTheme="majorHAnsi" w:hAnsiTheme="majorHAnsi" w:cstheme="majorHAnsi"/>
        </w:rPr>
        <w:t>makes them more willing to engage in risky foreign policy adventurism</w:t>
      </w:r>
      <w:r w:rsidRPr="00946C95">
        <w:rPr>
          <w:rFonts w:asciiTheme="majorHAnsi" w:hAnsiTheme="majorHAnsi" w:cstheme="majorHAnsi"/>
          <w:sz w:val="14"/>
        </w:rPr>
        <w:t xml:space="preserve">; (3) the </w:t>
      </w:r>
      <w:r w:rsidRPr="00946C95">
        <w:rPr>
          <w:rStyle w:val="StyleUnderline"/>
          <w:rFonts w:asciiTheme="majorHAnsi" w:hAnsiTheme="majorHAnsi" w:cstheme="majorHAnsi"/>
          <w:highlight w:val="green"/>
        </w:rPr>
        <w:t>externalization of civil wars</w:t>
      </w:r>
      <w:r w:rsidRPr="00946C95">
        <w:rPr>
          <w:rStyle w:val="StyleUnderline"/>
          <w:rFonts w:asciiTheme="majorHAnsi" w:hAnsiTheme="majorHAnsi" w:cstheme="majorHAnsi"/>
        </w:rPr>
        <w:t xml:space="preserve"> in oil-producing states</w:t>
      </w:r>
      <w:r w:rsidRPr="00946C95">
        <w:rPr>
          <w:rFonts w:asciiTheme="majorHAnsi" w:hAnsiTheme="majorHAnsi" w:cstheme="majorHAnsi"/>
          <w:sz w:val="14"/>
        </w:rPr>
        <w:t xml:space="preserve"> (“petrostates”); (4) </w:t>
      </w:r>
      <w:r w:rsidRPr="00946C95">
        <w:rPr>
          <w:rStyle w:val="StyleUnderline"/>
          <w:rFonts w:asciiTheme="majorHAnsi" w:hAnsiTheme="majorHAnsi" w:cstheme="majorHAnsi"/>
          <w:highlight w:val="green"/>
        </w:rPr>
        <w:t>financing for insurgencies</w:t>
      </w:r>
      <w:r w:rsidRPr="00946C95">
        <w:rPr>
          <w:rFonts w:asciiTheme="majorHAnsi" w:hAnsiTheme="majorHAnsi" w:cstheme="majorHAnsi"/>
          <w:sz w:val="14"/>
        </w:rPr>
        <w:t xml:space="preserve">—for instance, Iran funneling oil money to Hezbollah; (5) </w:t>
      </w:r>
      <w:r w:rsidRPr="00946C95">
        <w:rPr>
          <w:rStyle w:val="StyleUnderline"/>
          <w:rFonts w:asciiTheme="majorHAnsi" w:hAnsiTheme="majorHAnsi" w:cstheme="majorHAnsi"/>
        </w:rPr>
        <w:t>conflicts triggered by the prospect of oil-market domination, such as the U.S. war with Iraq over Kuwait</w:t>
      </w:r>
      <w:r w:rsidRPr="00946C95">
        <w:rPr>
          <w:rFonts w:asciiTheme="majorHAnsi" w:hAnsiTheme="majorHAnsi" w:cstheme="majorHAnsi"/>
          <w:sz w:val="14"/>
        </w:rPr>
        <w:t xml:space="preserve"> in 1991; (6) </w:t>
      </w:r>
      <w:r w:rsidRPr="00946C95">
        <w:rPr>
          <w:rStyle w:val="StyleUnderline"/>
          <w:rFonts w:asciiTheme="majorHAnsi" w:hAnsiTheme="majorHAnsi" w:cstheme="majorHAnsi"/>
        </w:rPr>
        <w:t>clashes over control of oil transit routes</w:t>
      </w:r>
      <w:r w:rsidRPr="00946C95">
        <w:rPr>
          <w:rFonts w:asciiTheme="majorHAnsi" w:hAnsiTheme="majorHAnsi" w:cstheme="majorHAnsi"/>
          <w:sz w:val="14"/>
        </w:rPr>
        <w:t xml:space="preserve">, such as shipping lanes and pipelines; (7) </w:t>
      </w:r>
      <w:r w:rsidRPr="00946C95">
        <w:rPr>
          <w:rStyle w:val="StyleUnderline"/>
          <w:rFonts w:asciiTheme="majorHAnsi" w:hAnsiTheme="majorHAnsi" w:cstheme="majorHAnsi"/>
        </w:rPr>
        <w:t>oil-related grievances</w:t>
      </w:r>
      <w:r w:rsidRPr="00946C95">
        <w:rPr>
          <w:rFonts w:asciiTheme="majorHAnsi" w:hAnsiTheme="majorHAnsi" w:cstheme="majorHAnsi"/>
          <w:sz w:val="14"/>
        </w:rPr>
        <w:t xml:space="preserve">, whereby the </w:t>
      </w:r>
      <w:r w:rsidRPr="00946C95">
        <w:rPr>
          <w:rStyle w:val="StyleUnderline"/>
          <w:rFonts w:asciiTheme="majorHAnsi" w:hAnsiTheme="majorHAnsi" w:cstheme="majorHAnsi"/>
        </w:rPr>
        <w:t>presence of foreign workers in petrostates helps extremist groups such as al-Qaeda recruit locals; and</w:t>
      </w:r>
      <w:r w:rsidRPr="00946C95">
        <w:rPr>
          <w:rFonts w:asciiTheme="majorHAnsi" w:hAnsiTheme="majorHAnsi" w:cstheme="majorHAnsi"/>
          <w:sz w:val="14"/>
        </w:rPr>
        <w:t xml:space="preserve"> (8) </w:t>
      </w:r>
      <w:r w:rsidRPr="00946C95">
        <w:rPr>
          <w:rStyle w:val="StyleUnderline"/>
          <w:rFonts w:asciiTheme="majorHAnsi" w:hAnsiTheme="majorHAnsi" w:cstheme="majorHAnsi"/>
        </w:rPr>
        <w:t>oil-related obstacles to multilateral cooperation</w:t>
      </w:r>
      <w:r w:rsidRPr="00946C95">
        <w:rPr>
          <w:rFonts w:asciiTheme="majorHAnsi" w:hAnsiTheme="majorHAnsi" w:cstheme="majorHAnsi"/>
          <w:sz w:val="14"/>
        </w:rPr>
        <w:t xml:space="preserve">, such as </w:t>
      </w:r>
      <w:r w:rsidRPr="00946C95">
        <w:rPr>
          <w:rStyle w:val="StyleUnderline"/>
          <w:rFonts w:asciiTheme="majorHAnsi" w:hAnsiTheme="majorHAnsi" w:cstheme="majorHAnsi"/>
        </w:rPr>
        <w:t>when an importer’s attempt to curry favor with a petrostate prevents multilateral cooperation on security issues</w:t>
      </w:r>
      <w:r w:rsidRPr="00946C95">
        <w:rPr>
          <w:rFonts w:asciiTheme="majorHAnsi" w:hAnsiTheme="majorHAnsi" w:cstheme="majorHAnsi"/>
          <w:sz w:val="14"/>
        </w:rPr>
        <w:t xml:space="preserve">.” Though he doesn’t substantiate statistically that higher prices lead to more conflict through these channels, he implies it heavily. For example, he writes that, “the low oil prices of the 1990s have given way to higher and more volatile prices, increasing the magnitude of the consequences one can expect from oil-conflict linkages.” While the emerging academic evidence may validate the claim that higher oil prices lead to more aggression, the historical and anecdotal evidence is somewhat mixed, and understandably so. Oil price is clearly only one of many inputs into foreign policy decision-making, and an indirect one at that. No leader thinks, “Now that oil is at $X, I’m going to invade my neighbor.” Context obviously matters, too: No one imagines that Ecuador or Norway is going to invade or try to blackmail a neighbor just because spot prices rise 15 or 30 percent </w:t>
      </w:r>
      <w:proofErr w:type="gramStart"/>
      <w:r w:rsidRPr="00946C95">
        <w:rPr>
          <w:rFonts w:asciiTheme="majorHAnsi" w:hAnsiTheme="majorHAnsi" w:cstheme="majorHAnsi"/>
          <w:sz w:val="14"/>
        </w:rPr>
        <w:t>in a given</w:t>
      </w:r>
      <w:proofErr w:type="gramEnd"/>
      <w:r w:rsidRPr="00946C95">
        <w:rPr>
          <w:rFonts w:asciiTheme="majorHAnsi" w:hAnsiTheme="majorHAnsi" w:cstheme="majorHAnsi"/>
          <w:sz w:val="14"/>
        </w:rPr>
        <w:t xml:space="preserve"> six-month period. </w:t>
      </w:r>
      <w:r w:rsidRPr="00946C95">
        <w:rPr>
          <w:rStyle w:val="StyleUnderline"/>
          <w:rFonts w:asciiTheme="majorHAnsi" w:hAnsiTheme="majorHAnsi" w:cstheme="majorHAnsi"/>
        </w:rPr>
        <w:t xml:space="preserve">Price levels </w:t>
      </w:r>
      <w:r w:rsidRPr="00946C95">
        <w:rPr>
          <w:rStyle w:val="Emphasis"/>
          <w:rFonts w:asciiTheme="majorHAnsi" w:hAnsiTheme="majorHAnsi" w:cstheme="majorHAnsi"/>
        </w:rPr>
        <w:t>seep into decision-making more subtly</w:t>
      </w:r>
      <w:r w:rsidRPr="00946C95">
        <w:rPr>
          <w:rStyle w:val="StyleUnderline"/>
          <w:rFonts w:asciiTheme="majorHAnsi" w:hAnsiTheme="majorHAnsi" w:cstheme="majorHAnsi"/>
        </w:rPr>
        <w:t>, affecting interlocking beliefs about strategic behavior generally and specific cases more particularly; they may fuel self-confidence by shoring up budget outlooks and funding the tools of more aggressive behavior in contexts where such behavior could conceivably make sense</w:t>
      </w:r>
      <w:r w:rsidRPr="00946C95">
        <w:rPr>
          <w:rFonts w:asciiTheme="majorHAnsi" w:hAnsiTheme="majorHAnsi" w:cstheme="majorHAnsi"/>
          <w:sz w:val="14"/>
        </w:rPr>
        <w:t xml:space="preserve">. Moreover, there are many contravening (and occasionally countervailing) complications. Prominent among these is the fact that low oil prices can incentivize states to “wave the flag” </w:t>
      </w:r>
      <w:proofErr w:type="gramStart"/>
      <w:r w:rsidRPr="00946C95">
        <w:rPr>
          <w:rFonts w:asciiTheme="majorHAnsi" w:hAnsiTheme="majorHAnsi" w:cstheme="majorHAnsi"/>
          <w:sz w:val="14"/>
        </w:rPr>
        <w:t>in order to</w:t>
      </w:r>
      <w:proofErr w:type="gramEnd"/>
      <w:r w:rsidRPr="00946C95">
        <w:rPr>
          <w:rFonts w:asciiTheme="majorHAnsi" w:hAnsiTheme="majorHAnsi" w:cstheme="majorHAnsi"/>
          <w:sz w:val="14"/>
        </w:rPr>
        <w:t xml:space="preserve"> distract from domestic difficulties—so the impact of low oil prices might lead to more aggressive behavior in some cases. That suggests that neither high nor low prices per se may be the trigger affecting behavior, but rather notable changes in price that become politically salient in one way or another. And there’s also the tricky issue of timing: Over what timeframe does </w:t>
      </w:r>
      <w:proofErr w:type="gramStart"/>
      <w:r w:rsidRPr="00946C95">
        <w:rPr>
          <w:rFonts w:asciiTheme="majorHAnsi" w:hAnsiTheme="majorHAnsi" w:cstheme="majorHAnsi"/>
          <w:sz w:val="14"/>
        </w:rPr>
        <w:t>increased</w:t>
      </w:r>
      <w:proofErr w:type="gramEnd"/>
      <w:r w:rsidRPr="00946C95">
        <w:rPr>
          <w:rFonts w:asciiTheme="majorHAnsi" w:hAnsiTheme="majorHAnsi" w:cstheme="majorHAnsi"/>
          <w:sz w:val="14"/>
        </w:rPr>
        <w:t xml:space="preserve"> oil revenue fuel aggression? Is it in anticipation of higher prices, in direct response to the current pricing levels, or is there more of a lag in effect as oil revenue slowly shores up—or is expected to shore up—budgets and military spending over time? The answer might depend on specific cases and leadership cadres. There is also a scaling problem. If a 20 percent rise in oil prices makes a more assertive foreign policy more likely </w:t>
      </w:r>
      <w:proofErr w:type="gramStart"/>
      <w:r w:rsidRPr="00946C95">
        <w:rPr>
          <w:rFonts w:asciiTheme="majorHAnsi" w:hAnsiTheme="majorHAnsi" w:cstheme="majorHAnsi"/>
          <w:sz w:val="14"/>
        </w:rPr>
        <w:t>in a given</w:t>
      </w:r>
      <w:proofErr w:type="gramEnd"/>
      <w:r w:rsidRPr="00946C95">
        <w:rPr>
          <w:rFonts w:asciiTheme="majorHAnsi" w:hAnsiTheme="majorHAnsi" w:cstheme="majorHAnsi"/>
          <w:sz w:val="14"/>
        </w:rPr>
        <w:t xml:space="preserve"> country, does a 40 percent rise make it twice as likely? Or put differently, how much of a difference in price, and presumably in expected revenues, does it take to cross a threshold where it might have an impact on decision-making? Are there multiple thresholds? Russia exemplifies these issues. Taking the same long view as George W. Bush in his interview, it seems self-evident that </w:t>
      </w:r>
      <w:r w:rsidRPr="00946C95">
        <w:rPr>
          <w:rStyle w:val="StyleUnderline"/>
          <w:rFonts w:asciiTheme="majorHAnsi" w:hAnsiTheme="majorHAnsi" w:cstheme="majorHAnsi"/>
        </w:rPr>
        <w:t>rising oil prices and higher government revenues over the course of the 2000s gave Putin confidence, funded military expansion and modernization, and helped enable Russia’s most revanchist tendencies. Between 2003 and 2013, Russian military expenditure doubled as the price of Brent crude rose from a low of around $20 a barrel in 2001 to a high of more than $140 a barrel in 2008</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Russia</w:t>
      </w:r>
      <w:r w:rsidRPr="00946C95">
        <w:rPr>
          <w:rFonts w:asciiTheme="majorHAnsi" w:hAnsiTheme="majorHAnsi" w:cstheme="majorHAnsi"/>
          <w:sz w:val="14"/>
        </w:rPr>
        <w:t xml:space="preserve">, as the saying goes, </w:t>
      </w:r>
      <w:r w:rsidRPr="00946C95">
        <w:rPr>
          <w:rStyle w:val="Emphasis"/>
          <w:rFonts w:asciiTheme="majorHAnsi" w:hAnsiTheme="majorHAnsi" w:cstheme="majorHAnsi"/>
          <w:highlight w:val="green"/>
        </w:rPr>
        <w:t>is a gas station with nuc</w:t>
      </w:r>
      <w:r w:rsidRPr="00946C95">
        <w:rPr>
          <w:rStyle w:val="Emphasis"/>
          <w:rFonts w:asciiTheme="majorHAnsi" w:hAnsiTheme="majorHAnsi" w:cstheme="majorHAnsi"/>
        </w:rPr>
        <w:t>lear weapons</w:t>
      </w:r>
      <w:r w:rsidRPr="00946C95">
        <w:rPr>
          <w:rStyle w:val="Emphasis"/>
          <w:rFonts w:asciiTheme="majorHAnsi" w:hAnsiTheme="majorHAnsi" w:cstheme="majorHAnsi"/>
          <w:highlight w:val="green"/>
        </w:rPr>
        <w:t>; a higher</w:t>
      </w:r>
      <w:r w:rsidRPr="00946C95">
        <w:rPr>
          <w:rStyle w:val="Emphasis"/>
          <w:rFonts w:asciiTheme="majorHAnsi" w:hAnsiTheme="majorHAnsi" w:cstheme="majorHAnsi"/>
        </w:rPr>
        <w:t xml:space="preserve"> pump </w:t>
      </w:r>
      <w:r w:rsidRPr="00946C95">
        <w:rPr>
          <w:rStyle w:val="Emphasis"/>
          <w:rFonts w:asciiTheme="majorHAnsi" w:hAnsiTheme="majorHAnsi" w:cstheme="majorHAnsi"/>
          <w:highlight w:val="green"/>
        </w:rPr>
        <w:t>price</w:t>
      </w:r>
      <w:r w:rsidRPr="00946C95">
        <w:rPr>
          <w:rStyle w:val="Emphasis"/>
          <w:rFonts w:asciiTheme="majorHAnsi" w:hAnsiTheme="majorHAnsi" w:cstheme="majorHAnsi"/>
        </w:rPr>
        <w:t xml:space="preserve"> thus </w:t>
      </w:r>
      <w:r w:rsidRPr="00946C95">
        <w:rPr>
          <w:rStyle w:val="Emphasis"/>
          <w:rFonts w:asciiTheme="majorHAnsi" w:hAnsiTheme="majorHAnsi" w:cstheme="majorHAnsi"/>
          <w:highlight w:val="green"/>
        </w:rPr>
        <w:t>means more weapons</w:t>
      </w:r>
      <w:r w:rsidRPr="00946C95">
        <w:rPr>
          <w:rStyle w:val="Emphasis"/>
          <w:rFonts w:asciiTheme="majorHAnsi" w:hAnsiTheme="majorHAnsi" w:cstheme="majorHAnsi"/>
        </w:rPr>
        <w:t>, nuclear and otherwise</w:t>
      </w:r>
      <w:r w:rsidRPr="00946C95">
        <w:rPr>
          <w:rFonts w:asciiTheme="majorHAnsi" w:hAnsiTheme="majorHAnsi" w:cstheme="majorHAnsi"/>
          <w:sz w:val="14"/>
        </w:rPr>
        <w:t xml:space="preserve">. But when you cross reference this conclusion with specific acts of Russian aggression over the past roughly twenty years, the picture gets much more complicated. </w:t>
      </w:r>
      <w:r w:rsidRPr="00946C95">
        <w:rPr>
          <w:rStyle w:val="StyleUnderline"/>
          <w:rFonts w:asciiTheme="majorHAnsi" w:hAnsiTheme="majorHAnsi" w:cstheme="majorHAnsi"/>
          <w:highlight w:val="green"/>
        </w:rPr>
        <w:t>When Russia invaded Georgia</w:t>
      </w:r>
      <w:r w:rsidRPr="00946C95">
        <w:rPr>
          <w:rStyle w:val="StyleUnderline"/>
          <w:rFonts w:asciiTheme="majorHAnsi" w:hAnsiTheme="majorHAnsi" w:cstheme="majorHAnsi"/>
        </w:rPr>
        <w:t xml:space="preserve"> in</w:t>
      </w:r>
      <w:r w:rsidRPr="00946C95">
        <w:rPr>
          <w:rFonts w:asciiTheme="majorHAnsi" w:hAnsiTheme="majorHAnsi" w:cstheme="majorHAnsi"/>
          <w:sz w:val="14"/>
        </w:rPr>
        <w:t xml:space="preserve"> August 2008, </w:t>
      </w:r>
      <w:r w:rsidRPr="00946C95">
        <w:rPr>
          <w:rStyle w:val="StyleUnderline"/>
          <w:rFonts w:asciiTheme="majorHAnsi" w:hAnsiTheme="majorHAnsi" w:cstheme="majorHAnsi"/>
          <w:highlight w:val="green"/>
        </w:rPr>
        <w:t>oil was</w:t>
      </w:r>
      <w:r w:rsidRPr="00946C95">
        <w:rPr>
          <w:rStyle w:val="StyleUnderline"/>
          <w:rFonts w:asciiTheme="majorHAnsi" w:hAnsiTheme="majorHAnsi" w:cstheme="majorHAnsi"/>
        </w:rPr>
        <w:t xml:space="preserve"> above $</w:t>
      </w:r>
      <w:r w:rsidRPr="00946C95">
        <w:rPr>
          <w:rStyle w:val="StyleUnderline"/>
          <w:rFonts w:asciiTheme="majorHAnsi" w:hAnsiTheme="majorHAnsi" w:cstheme="majorHAnsi"/>
          <w:highlight w:val="green"/>
        </w:rPr>
        <w:t>100</w:t>
      </w:r>
      <w:r w:rsidRPr="00946C95">
        <w:rPr>
          <w:rStyle w:val="StyleUnderline"/>
          <w:rFonts w:asciiTheme="majorHAnsi" w:hAnsiTheme="majorHAnsi" w:cstheme="majorHAnsi"/>
        </w:rPr>
        <w:t xml:space="preserve"> a barrel</w:t>
      </w:r>
      <w:r w:rsidRPr="00946C95">
        <w:rPr>
          <w:rFonts w:asciiTheme="majorHAnsi" w:hAnsiTheme="majorHAnsi" w:cstheme="majorHAnsi"/>
          <w:sz w:val="14"/>
        </w:rPr>
        <w:t xml:space="preserve">. </w:t>
      </w:r>
      <w:r w:rsidRPr="00946C95">
        <w:rPr>
          <w:rStyle w:val="StyleUnderline"/>
          <w:rFonts w:asciiTheme="majorHAnsi" w:hAnsiTheme="majorHAnsi" w:cstheme="majorHAnsi"/>
          <w:highlight w:val="green"/>
        </w:rPr>
        <w:t>Same with</w:t>
      </w:r>
      <w:r w:rsidRPr="00946C95">
        <w:rPr>
          <w:rStyle w:val="StyleUnderline"/>
          <w:rFonts w:asciiTheme="majorHAnsi" w:hAnsiTheme="majorHAnsi" w:cstheme="majorHAnsi"/>
        </w:rPr>
        <w:t xml:space="preserve"> Russia’s invasion of </w:t>
      </w:r>
      <w:r w:rsidRPr="00946C95">
        <w:rPr>
          <w:rStyle w:val="StyleUnderline"/>
          <w:rFonts w:asciiTheme="majorHAnsi" w:hAnsiTheme="majorHAnsi" w:cstheme="majorHAnsi"/>
          <w:highlight w:val="green"/>
        </w:rPr>
        <w:t>Crimea</w:t>
      </w:r>
      <w:r w:rsidRPr="00946C95">
        <w:rPr>
          <w:rFonts w:asciiTheme="majorHAnsi" w:hAnsiTheme="majorHAnsi" w:cstheme="majorHAnsi"/>
          <w:sz w:val="14"/>
        </w:rPr>
        <w:t xml:space="preserve"> in 2014. But Russia also dramatically intervened in Syria in September 2015, when oil had dropped to around $50 a barrel and the economy was sputtering due to both low energy prices and Western sanctions. Here, many analysts plausibly described these interventions as a way of rallying Russians to the flag and distracting them from domestic hardship. More likely, Putin saw an emergency in Syria that simply had to be dealt with, no matter the cost or risk; the Assad regime was in danger of collapsing, and </w:t>
      </w:r>
      <w:r w:rsidRPr="00946C95">
        <w:rPr>
          <w:rFonts w:asciiTheme="majorHAnsi" w:hAnsiTheme="majorHAnsi" w:cstheme="majorHAnsi"/>
          <w:sz w:val="14"/>
        </w:rPr>
        <w:lastRenderedPageBreak/>
        <w:t xml:space="preserve">Syria is Russia’s only ally offering ports and bases in the Mediterranean basin.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Russia is a bit of a mixed bag, but on balance its behavior—especially over a long timeframe—appears to support the thesis. Saudi Arabia’s role in the 1973 Yom Kippur war also illustrates the tricky question of timing. Saudi funding of the effort was enabled by a financial buffer created by a rise in revenues from the late </w:t>
      </w:r>
      <w:proofErr w:type="gramStart"/>
      <w:r w:rsidRPr="00946C95">
        <w:rPr>
          <w:rFonts w:asciiTheme="majorHAnsi" w:hAnsiTheme="majorHAnsi" w:cstheme="majorHAnsi"/>
          <w:sz w:val="14"/>
        </w:rPr>
        <w:t>1960s, and</w:t>
      </w:r>
      <w:proofErr w:type="gramEnd"/>
      <w:r w:rsidRPr="00946C95">
        <w:rPr>
          <w:rFonts w:asciiTheme="majorHAnsi" w:hAnsiTheme="majorHAnsi" w:cstheme="majorHAnsi"/>
          <w:sz w:val="14"/>
        </w:rPr>
        <w:t xml:space="preserve"> was likely justified by an expected rise in revenues due to an oil price increase that was anticipated, in part, because of the very war it was in the process of financing. Its reserves had already grown so large that, for the first time, Saudi Arabia could ride out a supply (and revenue) disruption and still finance a war. But the Saudis helped finance a war that they themselves did not participate in.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if rising oil prices led to greater interstate aggression, it did so in this case in a particularly indirect way. These are all interesting and important nuances that attenuate any direct causal connection one might be tempted to draw between oil prices and conflict.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it would be nice to know if historical studies have shown any significant statistical relationship between fluctuations in key sources of government revenue (and what memoirs and archives tell us about how those situations were perceived) and interstate behavior. It would be even nicer to drill down into such studies to find cases where specific lucrative commodities—for example, European colonial profits such as from British opium sales in China, or cotton grown in Egypt—made any difference in the behavior of the relevant governments. Alas, such studies do not exist. But regardless of the timeframe and mechanism, academic and historical studies alike do suggest that higher oil prices have generally </w:t>
      </w:r>
      <w:proofErr w:type="gramStart"/>
      <w:r w:rsidRPr="00946C95">
        <w:rPr>
          <w:rFonts w:asciiTheme="majorHAnsi" w:hAnsiTheme="majorHAnsi" w:cstheme="majorHAnsi"/>
          <w:sz w:val="14"/>
        </w:rPr>
        <w:t>lead</w:t>
      </w:r>
      <w:proofErr w:type="gramEnd"/>
      <w:r w:rsidRPr="00946C95">
        <w:rPr>
          <w:rFonts w:asciiTheme="majorHAnsi" w:hAnsiTheme="majorHAnsi" w:cstheme="majorHAnsi"/>
          <w:sz w:val="14"/>
        </w:rPr>
        <w:t xml:space="preserve"> to more aggressive, or at least riskier, behavior in recent decades—whether in anticipation of higher prices, immediately in their wake, or only after sufficient revenue stores are built up. </w:t>
      </w:r>
      <w:proofErr w:type="gramStart"/>
      <w:r w:rsidRPr="00946C95">
        <w:rPr>
          <w:rFonts w:asciiTheme="majorHAnsi" w:hAnsiTheme="majorHAnsi" w:cstheme="majorHAnsi"/>
          <w:sz w:val="14"/>
        </w:rPr>
        <w:t>So</w:t>
      </w:r>
      <w:proofErr w:type="gramEnd"/>
      <w:r w:rsidRPr="00946C95">
        <w:rPr>
          <w:rFonts w:asciiTheme="majorHAnsi" w:hAnsiTheme="majorHAnsi" w:cstheme="majorHAnsi"/>
          <w:sz w:val="14"/>
        </w:rPr>
        <w:t xml:space="preserve"> are we at a point in the energy price cycle where, all else equal, we should expect greater interstate conflict? We’re close to Hendrix’s $77 a barrel threshold, above which oil-exporters are significantly more dispute-prone than non-oil exporters. But given the nuances just described, this specific price threshold is probably too cute. The more realistic argument to make is about the effect of a higher-price vs. lower-price paradigm over a multi-year horizon (particularly </w:t>
      </w:r>
      <w:proofErr w:type="gramStart"/>
      <w:r w:rsidRPr="00946C95">
        <w:rPr>
          <w:rFonts w:asciiTheme="majorHAnsi" w:hAnsiTheme="majorHAnsi" w:cstheme="majorHAnsi"/>
          <w:sz w:val="14"/>
        </w:rPr>
        <w:t>in light of</w:t>
      </w:r>
      <w:proofErr w:type="gramEnd"/>
      <w:r w:rsidRPr="00946C95">
        <w:rPr>
          <w:rFonts w:asciiTheme="majorHAnsi" w:hAnsiTheme="majorHAnsi" w:cstheme="majorHAnsi"/>
          <w:sz w:val="14"/>
        </w:rPr>
        <w:t xml:space="preserve"> the timing issue and potential lag). And if the period of the past two years (when Brent largely hovered between $40 and $60) was a lower-price paradigm, 2018-19 is potentially gearing up to be a higher-price paradigm driven by continued supply cuts by OPEC, tight global inventories, and—in a coincidental way—heightened geopolitical risks. We’ll see how these factors play out, but if oil prices remain </w:t>
      </w:r>
      <w:proofErr w:type="gramStart"/>
      <w:r w:rsidRPr="00946C95">
        <w:rPr>
          <w:rFonts w:asciiTheme="majorHAnsi" w:hAnsiTheme="majorHAnsi" w:cstheme="majorHAnsi"/>
          <w:sz w:val="14"/>
        </w:rPr>
        <w:t>elevated</w:t>
      </w:r>
      <w:proofErr w:type="gramEnd"/>
      <w:r w:rsidRPr="00946C95">
        <w:rPr>
          <w:rFonts w:asciiTheme="majorHAnsi" w:hAnsiTheme="majorHAnsi" w:cstheme="majorHAnsi"/>
          <w:sz w:val="14"/>
        </w:rPr>
        <w:t xml:space="preserve"> we may begin to subtly feel their effects on behavior by Iran, Saudi Arabia, Russia, and perhaps others. None of this is to say that oil prices are the most important factor in the geopolitical outlook over the near, medium, or long-term. The reputed hawkishness of Mike Pompeo and John Bolton, the effect of the upcoming mid-term elections on Trump’s decision-making, and reactions to potential exogenous shocks (for example, a major clash in Syria between U.S. or Israeli and Iranian or Russian forces) will play a much more direct and important role in shaping the geopolitical landscape. But </w:t>
      </w:r>
      <w:r w:rsidRPr="00946C95">
        <w:rPr>
          <w:rStyle w:val="StyleUnderline"/>
          <w:rFonts w:asciiTheme="majorHAnsi" w:hAnsiTheme="majorHAnsi" w:cstheme="majorHAnsi"/>
        </w:rPr>
        <w:t xml:space="preserve">a higher oil price regime (if it holds) could well make petrostates like Iran, Saudi, and Russia </w:t>
      </w:r>
      <w:r w:rsidRPr="00946C95">
        <w:rPr>
          <w:rStyle w:val="Emphasis"/>
          <w:rFonts w:asciiTheme="majorHAnsi" w:hAnsiTheme="majorHAnsi" w:cstheme="majorHAnsi"/>
        </w:rPr>
        <w:t>more aggressive</w:t>
      </w:r>
      <w:r w:rsidRPr="00946C95">
        <w:rPr>
          <w:rStyle w:val="StyleUnderline"/>
          <w:rFonts w:asciiTheme="majorHAnsi" w:hAnsiTheme="majorHAnsi" w:cstheme="majorHAnsi"/>
        </w:rPr>
        <w:t>—either in challenging the</w:t>
      </w:r>
      <w:r w:rsidRPr="00946C95">
        <w:rPr>
          <w:rFonts w:asciiTheme="majorHAnsi" w:hAnsiTheme="majorHAnsi" w:cstheme="majorHAnsi"/>
          <w:sz w:val="14"/>
        </w:rPr>
        <w:t xml:space="preserve"> </w:t>
      </w:r>
      <w:r w:rsidRPr="00946C95">
        <w:rPr>
          <w:rStyle w:val="StyleUnderline"/>
          <w:rFonts w:asciiTheme="majorHAnsi" w:hAnsiTheme="majorHAnsi" w:cstheme="majorHAnsi"/>
        </w:rPr>
        <w:t>U</w:t>
      </w:r>
      <w:r w:rsidRPr="00946C95">
        <w:rPr>
          <w:rFonts w:asciiTheme="majorHAnsi" w:hAnsiTheme="majorHAnsi" w:cstheme="majorHAnsi"/>
          <w:sz w:val="14"/>
        </w:rPr>
        <w:t xml:space="preserve">nited </w:t>
      </w:r>
      <w:r w:rsidRPr="00946C95">
        <w:rPr>
          <w:rStyle w:val="StyleUnderline"/>
          <w:rFonts w:asciiTheme="majorHAnsi" w:hAnsiTheme="majorHAnsi" w:cstheme="majorHAnsi"/>
        </w:rPr>
        <w:t>S</w:t>
      </w:r>
      <w:r w:rsidRPr="00946C95">
        <w:rPr>
          <w:rFonts w:asciiTheme="majorHAnsi" w:hAnsiTheme="majorHAnsi" w:cstheme="majorHAnsi"/>
          <w:sz w:val="14"/>
        </w:rPr>
        <w:t xml:space="preserve">tates </w:t>
      </w:r>
      <w:r w:rsidRPr="00946C95">
        <w:rPr>
          <w:rStyle w:val="StyleUnderline"/>
          <w:rFonts w:asciiTheme="majorHAnsi" w:hAnsiTheme="majorHAnsi" w:cstheme="majorHAnsi"/>
        </w:rPr>
        <w:t xml:space="preserve">and Europe in the case of Russia, or by </w:t>
      </w:r>
      <w:r w:rsidRPr="00946C95">
        <w:rPr>
          <w:rStyle w:val="Emphasis"/>
          <w:rFonts w:asciiTheme="majorHAnsi" w:hAnsiTheme="majorHAnsi" w:cstheme="majorHAnsi"/>
        </w:rPr>
        <w:t>exacerbating ongoing proxy conflicts</w:t>
      </w:r>
      <w:r w:rsidRPr="00946C95">
        <w:rPr>
          <w:rStyle w:val="StyleUnderline"/>
          <w:rFonts w:asciiTheme="majorHAnsi" w:hAnsiTheme="majorHAnsi" w:cstheme="majorHAnsi"/>
        </w:rPr>
        <w:t xml:space="preserve"> in and around the Middle East in the cases of Iran and Saudi Arabia</w:t>
      </w:r>
      <w:r w:rsidRPr="00946C95">
        <w:rPr>
          <w:rFonts w:asciiTheme="majorHAnsi" w:hAnsiTheme="majorHAnsi" w:cstheme="majorHAnsi"/>
          <w:sz w:val="14"/>
        </w:rPr>
        <w:t xml:space="preserve">. Given these and other dynamics, we should </w:t>
      </w:r>
      <w:r w:rsidRPr="00946C95">
        <w:rPr>
          <w:rStyle w:val="Emphasis"/>
          <w:rFonts w:asciiTheme="majorHAnsi" w:hAnsiTheme="majorHAnsi" w:cstheme="majorHAnsi"/>
        </w:rPr>
        <w:t>expect a bumpy ride ahead</w:t>
      </w:r>
      <w:r w:rsidRPr="00946C95">
        <w:rPr>
          <w:rFonts w:asciiTheme="majorHAnsi" w:hAnsiTheme="majorHAnsi" w:cstheme="majorHAnsi"/>
          <w:sz w:val="14"/>
        </w:rPr>
        <w:t>.</w:t>
      </w:r>
    </w:p>
    <w:p w14:paraId="444DAD69" w14:textId="1BCD4576" w:rsidR="00273497" w:rsidRPr="00946C95" w:rsidRDefault="00273497" w:rsidP="00273497">
      <w:pPr>
        <w:rPr>
          <w:rFonts w:asciiTheme="majorHAnsi" w:hAnsiTheme="majorHAnsi" w:cstheme="majorHAnsi"/>
        </w:rPr>
      </w:pPr>
    </w:p>
    <w:p w14:paraId="2CEE7F09" w14:textId="548C3477" w:rsidR="00273497" w:rsidRPr="00946C95" w:rsidRDefault="00273497" w:rsidP="00273497">
      <w:pPr>
        <w:rPr>
          <w:rFonts w:asciiTheme="majorHAnsi" w:hAnsiTheme="majorHAnsi" w:cstheme="majorHAnsi"/>
        </w:rPr>
      </w:pPr>
    </w:p>
    <w:p w14:paraId="21C59BEA" w14:textId="6CC3AF2A" w:rsidR="00273497" w:rsidRPr="00946C95" w:rsidRDefault="00273497" w:rsidP="00273497">
      <w:pPr>
        <w:pStyle w:val="Heading2"/>
        <w:rPr>
          <w:rFonts w:asciiTheme="majorHAnsi" w:hAnsiTheme="majorHAnsi" w:cstheme="majorHAnsi"/>
        </w:rPr>
      </w:pPr>
      <w:r w:rsidRPr="00946C95">
        <w:rPr>
          <w:rFonts w:asciiTheme="majorHAnsi" w:hAnsiTheme="majorHAnsi" w:cstheme="majorHAnsi"/>
        </w:rPr>
        <w:lastRenderedPageBreak/>
        <w:t>Case</w:t>
      </w:r>
    </w:p>
    <w:p w14:paraId="7B8A7719" w14:textId="77777777" w:rsidR="00273497" w:rsidRPr="00946C95" w:rsidRDefault="00273497" w:rsidP="00273497">
      <w:pPr>
        <w:rPr>
          <w:rFonts w:asciiTheme="majorHAnsi" w:hAnsiTheme="majorHAnsi" w:cstheme="majorHAnsi"/>
        </w:rPr>
      </w:pPr>
    </w:p>
    <w:sectPr w:rsidR="00273497" w:rsidRPr="00946C9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988EE" w14:textId="77777777" w:rsidR="00403432" w:rsidRDefault="00403432" w:rsidP="00273497">
      <w:pPr>
        <w:spacing w:after="0" w:line="240" w:lineRule="auto"/>
      </w:pPr>
      <w:r>
        <w:separator/>
      </w:r>
    </w:p>
  </w:endnote>
  <w:endnote w:type="continuationSeparator" w:id="0">
    <w:p w14:paraId="12EDA59D" w14:textId="77777777" w:rsidR="00403432" w:rsidRDefault="00403432" w:rsidP="0027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1428B" w14:textId="77777777" w:rsidR="00403432" w:rsidRDefault="00403432" w:rsidP="00273497">
      <w:pPr>
        <w:spacing w:after="0" w:line="240" w:lineRule="auto"/>
      </w:pPr>
      <w:r>
        <w:separator/>
      </w:r>
    </w:p>
  </w:footnote>
  <w:footnote w:type="continuationSeparator" w:id="0">
    <w:p w14:paraId="4A0B0353" w14:textId="77777777" w:rsidR="00403432" w:rsidRDefault="00403432" w:rsidP="00273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F23F04"/>
    <w:multiLevelType w:val="hybridMultilevel"/>
    <w:tmpl w:val="E4A67760"/>
    <w:lvl w:ilvl="0" w:tplc="1854A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3497"/>
    <w:rsid w:val="000028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497"/>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43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A3A"/>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5CB"/>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C9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B8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2800E"/>
  <w14:defaultImageDpi w14:val="300"/>
  <w15:docId w15:val="{53C3B74A-B70D-484B-9D41-47171648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4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34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4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4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No Spacing1,Debate Text,No Spacing11,Read stuff,tags,TAG,Card"/>
    <w:basedOn w:val="Normal"/>
    <w:next w:val="Normal"/>
    <w:link w:val="Heading4Char"/>
    <w:uiPriority w:val="9"/>
    <w:unhideWhenUsed/>
    <w:qFormat/>
    <w:rsid w:val="002734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34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497"/>
  </w:style>
  <w:style w:type="character" w:customStyle="1" w:styleId="Heading1Char">
    <w:name w:val="Heading 1 Char"/>
    <w:aliases w:val="Pocket Char"/>
    <w:basedOn w:val="DefaultParagraphFont"/>
    <w:link w:val="Heading1"/>
    <w:uiPriority w:val="9"/>
    <w:rsid w:val="002734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4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49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734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7349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7349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2734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3497"/>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273497"/>
    <w:rPr>
      <w:color w:val="auto"/>
      <w:u w:val="none"/>
    </w:rPr>
  </w:style>
  <w:style w:type="paragraph" w:styleId="DocumentMap">
    <w:name w:val="Document Map"/>
    <w:basedOn w:val="Normal"/>
    <w:link w:val="DocumentMapChar"/>
    <w:uiPriority w:val="99"/>
    <w:semiHidden/>
    <w:unhideWhenUsed/>
    <w:rsid w:val="002734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497"/>
    <w:rPr>
      <w:rFonts w:ascii="Lucida Grande" w:hAnsi="Lucida Grande" w:cs="Lucida Grande"/>
    </w:rPr>
  </w:style>
  <w:style w:type="paragraph" w:customStyle="1" w:styleId="textbold">
    <w:name w:val="text bold"/>
    <w:basedOn w:val="Normal"/>
    <w:link w:val="Emphasis"/>
    <w:uiPriority w:val="20"/>
    <w:qFormat/>
    <w:rsid w:val="0027349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73497"/>
    <w:rPr>
      <w:rFonts w:eastAsiaTheme="minorHAnsi"/>
      <w:sz w:val="22"/>
      <w:szCs w:val="22"/>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2734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273497"/>
    <w:pPr>
      <w:ind w:left="720"/>
      <w:contextualSpacing/>
    </w:pPr>
  </w:style>
  <w:style w:type="paragraph" w:styleId="FootnoteText">
    <w:name w:val="footnote text"/>
    <w:basedOn w:val="Normal"/>
    <w:link w:val="FootnoteTextChar"/>
    <w:uiPriority w:val="99"/>
    <w:semiHidden/>
    <w:unhideWhenUsed/>
    <w:rsid w:val="0027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3497"/>
    <w:rPr>
      <w:rFonts w:ascii="Calibri" w:hAnsi="Calibri"/>
      <w:sz w:val="20"/>
      <w:szCs w:val="20"/>
    </w:rPr>
  </w:style>
  <w:style w:type="character" w:styleId="FootnoteReference">
    <w:name w:val="footnote reference"/>
    <w:basedOn w:val="DefaultParagraphFont"/>
    <w:uiPriority w:val="99"/>
    <w:semiHidden/>
    <w:unhideWhenUsed/>
    <w:rsid w:val="00273497"/>
    <w:rPr>
      <w:vertAlign w:val="superscript"/>
    </w:rPr>
  </w:style>
  <w:style w:type="paragraph" w:styleId="Revision">
    <w:name w:val="Revision"/>
    <w:hidden/>
    <w:uiPriority w:val="99"/>
    <w:semiHidden/>
    <w:rsid w:val="0000288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thlyreview.org/2020/07/01/modern-u-s-racial-capitalism/" TargetMode="External"/><Relationship Id="rId18" Type="http://schemas.openxmlformats.org/officeDocument/2006/relationships/hyperlink" Target="https://oilprice.com/Latest-Energy-News/World-News/13-Million-Barrels-Of-Oil-Could-Be-Affected-By-Suez-Canal-Blockage.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orksmart.org.uk/work-rights/pay-and-contracts/contract-terminology/am-i-worker-employee-or-self-employed" TargetMode="External"/><Relationship Id="rId17" Type="http://schemas.openxmlformats.org/officeDocument/2006/relationships/hyperlink" Target="https://platformlondon.org/2011/10/05/egyptian-oil-workers-strike-over-conditions/" TargetMode="External"/><Relationship Id="rId2" Type="http://schemas.openxmlformats.org/officeDocument/2006/relationships/customXml" Target="../customXml/item2.xml"/><Relationship Id="rId16" Type="http://schemas.openxmlformats.org/officeDocument/2006/relationships/hyperlink" Target="http://www.hamptoninstitution.org/why-black-people-need-maoism.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 TargetMode="External"/><Relationship Id="rId5" Type="http://schemas.openxmlformats.org/officeDocument/2006/relationships/numbering" Target="numbering.xml"/><Relationship Id="rId15" Type="http://schemas.openxmlformats.org/officeDocument/2006/relationships/hyperlink" Target="https://www.researchgate.net/publication/338327276_Dynamic_Efficiency_in_a_Planned_Economy_Innovation_and_Entrepreneurship_Without_Markets%20//" TargetMode="External"/><Relationship Id="rId10" Type="http://schemas.openxmlformats.org/officeDocument/2006/relationships/endnotes" Target="endnotes.xml"/><Relationship Id="rId19" Type="http://schemas.openxmlformats.org/officeDocument/2006/relationships/hyperlink" Target="https://www.reuters.com/business/cop/oil-prices-fall-industry-data-shows-big-build-us-inventory-2021-11-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com.org/library/trade-unions-pillars-capitalism-internationalist-perspec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19</Pages>
  <Words>14258</Words>
  <Characters>81275</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2021-11-21T14:23:00Z</dcterms:created>
  <dcterms:modified xsi:type="dcterms:W3CDTF">2021-11-21T16:13:00Z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