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3946" w14:textId="49CBD4F0" w:rsidR="00912A54" w:rsidRDefault="00912A54" w:rsidP="00912A54">
      <w:pPr>
        <w:pStyle w:val="Heading4"/>
        <w:rPr>
          <w:rFonts w:asciiTheme="majorHAnsi" w:hAnsiTheme="majorHAnsi" w:cstheme="majorHAnsi"/>
        </w:rPr>
      </w:pPr>
      <w:r w:rsidRPr="00A65C75">
        <w:rPr>
          <w:rFonts w:asciiTheme="majorHAnsi" w:hAnsiTheme="majorHAnsi" w:cstheme="majorHAnsi"/>
        </w:rPr>
        <w:t>Theory after phil</w:t>
      </w:r>
    </w:p>
    <w:p w14:paraId="2BB4CA63" w14:textId="51C51194" w:rsidR="00EC4D04" w:rsidRDefault="00EC4D04" w:rsidP="00EC4D04"/>
    <w:p w14:paraId="0B935FF3" w14:textId="568AE9D4" w:rsidR="00EC4D04" w:rsidRDefault="00EC4D04" w:rsidP="00EC4D04">
      <w:pPr>
        <w:pStyle w:val="Heading4"/>
      </w:pPr>
      <w:r>
        <w:t xml:space="preserve">Interp: </w:t>
      </w:r>
      <w:r>
        <w:t>Debaters must open source disclose all broken positions on the NDCA LD wiki. To clarify, all past ACs</w:t>
      </w:r>
    </w:p>
    <w:p w14:paraId="2FD49404" w14:textId="77777777" w:rsidR="00EC4D04" w:rsidRDefault="00EC4D04" w:rsidP="00EC4D04">
      <w:pPr>
        <w:pStyle w:val="Heading4"/>
      </w:pPr>
      <w:r>
        <w:t>Violation – they didn’t disclose round 6</w:t>
      </w:r>
    </w:p>
    <w:p w14:paraId="093F33C6" w14:textId="77777777" w:rsidR="00EC4D04" w:rsidRPr="00285012" w:rsidRDefault="00EC4D04" w:rsidP="00EC4D04">
      <w:r>
        <w:rPr>
          <w:noProof/>
        </w:rPr>
        <w:drawing>
          <wp:inline distT="0" distB="0" distL="0" distR="0" wp14:anchorId="2EB0F0D6" wp14:editId="55141762">
            <wp:extent cx="5943600" cy="2945130"/>
            <wp:effectExtent l="0" t="0" r="0" b="127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943600" cy="2945130"/>
                    </a:xfrm>
                    <a:prstGeom prst="rect">
                      <a:avLst/>
                    </a:prstGeom>
                  </pic:spPr>
                </pic:pic>
              </a:graphicData>
            </a:graphic>
          </wp:inline>
        </w:drawing>
      </w:r>
    </w:p>
    <w:p w14:paraId="58B1EFFF" w14:textId="77777777" w:rsidR="00EC4D04" w:rsidRDefault="00EC4D04" w:rsidP="00EC4D04">
      <w:pPr>
        <w:pStyle w:val="Heading4"/>
      </w:pPr>
      <w:r w:rsidRPr="00285012">
        <w:t xml:space="preserve">a)prep skew- big schools have tons of coaches and debaters which are able to prep a lot more than small school debaters. Disclosure solves- debaters get access to prep </w:t>
      </w:r>
      <w:r>
        <w:t>b</w:t>
      </w:r>
      <w:r w:rsidRPr="00285012">
        <w:t>)phil ed- disclosure allows for access to different types of philosophies for those from a small school that can’t afford expensive camps</w:t>
      </w:r>
    </w:p>
    <w:p w14:paraId="3D50E4E6" w14:textId="77777777" w:rsidR="00EC4D04" w:rsidRPr="000635C0" w:rsidRDefault="00EC4D04" w:rsidP="00EC4D04">
      <w:pPr>
        <w:pStyle w:val="Heading4"/>
      </w:pPr>
      <w:r w:rsidRPr="000635C0">
        <w:t xml:space="preserve">No RVI’s on 1AC Theory- A] Incentivizes a 7 min collapse in the 1NC which destroys the short 1ar B] Moots all the time we spend reading the 1ac </w:t>
      </w:r>
    </w:p>
    <w:p w14:paraId="636A2E88" w14:textId="77777777" w:rsidR="00EC4D04" w:rsidRPr="000635C0" w:rsidRDefault="00EC4D04" w:rsidP="00EC4D04">
      <w:pPr>
        <w:pStyle w:val="Heading4"/>
      </w:pPr>
      <w:r w:rsidRPr="000635C0">
        <w:t>1AC Theory is DTD—its key to making sure they’re held accountable</w:t>
      </w:r>
    </w:p>
    <w:p w14:paraId="7B881595" w14:textId="77777777" w:rsidR="00EC4D04" w:rsidRPr="000635C0" w:rsidRDefault="00EC4D04" w:rsidP="00EC4D04">
      <w:pPr>
        <w:pStyle w:val="Heading4"/>
      </w:pPr>
      <w:r w:rsidRPr="000635C0">
        <w:t xml:space="preserve">Competing interps on 1AC Theory- A] 7 minutes is more than enough time to robustly justify their counter interp </w:t>
      </w:r>
    </w:p>
    <w:p w14:paraId="10403DE6" w14:textId="77777777" w:rsidR="00EC4D04" w:rsidRPr="00EC4D04" w:rsidRDefault="00EC4D04" w:rsidP="00EC4D04"/>
    <w:p w14:paraId="298FEB3A" w14:textId="77777777" w:rsidR="00912A54" w:rsidRPr="00A65C75" w:rsidRDefault="00912A54" w:rsidP="00912A54">
      <w:pPr>
        <w:pStyle w:val="Heading3"/>
        <w:rPr>
          <w:rFonts w:asciiTheme="majorHAnsi" w:hAnsiTheme="majorHAnsi" w:cstheme="majorHAnsi"/>
        </w:rPr>
      </w:pPr>
      <w:r w:rsidRPr="00A65C75">
        <w:rPr>
          <w:rFonts w:asciiTheme="majorHAnsi" w:hAnsiTheme="majorHAnsi" w:cstheme="majorHAnsi"/>
        </w:rPr>
        <w:lastRenderedPageBreak/>
        <w:t>FW</w:t>
      </w:r>
    </w:p>
    <w:p w14:paraId="113FDDC6" w14:textId="77777777" w:rsidR="00912A54" w:rsidRPr="00A65C75" w:rsidRDefault="00912A54" w:rsidP="00912A54">
      <w:pPr>
        <w:pStyle w:val="Heading4"/>
        <w:spacing w:before="0" w:line="276" w:lineRule="auto"/>
        <w:rPr>
          <w:rFonts w:asciiTheme="majorHAnsi" w:hAnsiTheme="majorHAnsi" w:cstheme="majorHAnsi"/>
        </w:rPr>
      </w:pPr>
      <w:r w:rsidRPr="00A65C75">
        <w:rPr>
          <w:rFonts w:asciiTheme="majorHAnsi" w:hAnsiTheme="majorHAnsi" w:cstheme="majorHAnsi"/>
        </w:rPr>
        <w:t xml:space="preserve">Perspectivism is true – </w:t>
      </w:r>
    </w:p>
    <w:p w14:paraId="5A2BB644" w14:textId="77777777" w:rsidR="00912A54" w:rsidRPr="00A65C75" w:rsidRDefault="00912A54" w:rsidP="00912A54">
      <w:pPr>
        <w:pStyle w:val="Heading4"/>
        <w:spacing w:before="0" w:line="276" w:lineRule="auto"/>
        <w:rPr>
          <w:rFonts w:asciiTheme="majorHAnsi" w:hAnsiTheme="majorHAnsi" w:cstheme="majorHAnsi"/>
        </w:rPr>
      </w:pPr>
      <w:r w:rsidRPr="00A65C75">
        <w:rPr>
          <w:rFonts w:asciiTheme="majorHAnsi" w:hAnsiTheme="majorHAnsi" w:cstheme="maj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59FC3787" w14:textId="77777777" w:rsidR="00912A54" w:rsidRPr="00A65C75" w:rsidRDefault="00912A54" w:rsidP="00912A54">
      <w:pPr>
        <w:pStyle w:val="Heading4"/>
        <w:rPr>
          <w:rFonts w:asciiTheme="majorHAnsi" w:hAnsiTheme="majorHAnsi" w:cstheme="majorHAnsi"/>
        </w:rPr>
      </w:pPr>
      <w:r w:rsidRPr="00A65C75">
        <w:rPr>
          <w:rFonts w:asciiTheme="majorHAnsi" w:hAnsiTheme="majorHAnsi" w:cstheme="majorHAnsi"/>
        </w:rPr>
        <w:t>2] Resolvability – Centuries of moral debate proves we can’t come to an objectively correct answer so it has to be indexed to individual subjects. High school debaters can’t come to a correct conclusion on their own and moral dilemmas are too complicated to “solve” in 45 minutes, so you should prefer a perspectivist account.</w:t>
      </w:r>
    </w:p>
    <w:p w14:paraId="429EA69F" w14:textId="77777777" w:rsidR="006A4226" w:rsidRPr="000635C0" w:rsidRDefault="00912A54" w:rsidP="006A4226">
      <w:pPr>
        <w:pStyle w:val="Heading4"/>
      </w:pPr>
      <w:r w:rsidRPr="00A65C75">
        <w:rPr>
          <w:rFonts w:asciiTheme="majorHAnsi" w:hAnsiTheme="majorHAnsi" w:cstheme="majorHAnsi"/>
        </w:rPr>
        <w:t xml:space="preserve">3] </w:t>
      </w:r>
      <w:r w:rsidR="006A4226" w:rsidRPr="000635C0">
        <w:t xml:space="preserve">The theory of relativity proves that objective reality does not exist but only in the reference to the observer. </w:t>
      </w:r>
    </w:p>
    <w:p w14:paraId="5B6AEDD0" w14:textId="77777777" w:rsidR="006A4226" w:rsidRPr="000635C0" w:rsidRDefault="006A4226" w:rsidP="006A4226">
      <w:pPr>
        <w:rPr>
          <w:rFonts w:asciiTheme="minorHAnsi" w:hAnsiTheme="minorHAnsi" w:cstheme="minorHAnsi"/>
        </w:rPr>
      </w:pPr>
      <w:r w:rsidRPr="000635C0">
        <w:rPr>
          <w:b/>
          <w:bCs/>
        </w:rPr>
        <w:t>Berghofer 20</w:t>
      </w:r>
      <w:r w:rsidRPr="000635C0">
        <w:t xml:space="preserve"> </w:t>
      </w:r>
      <w:r w:rsidRPr="000635C0">
        <w:rPr>
          <w:sz w:val="16"/>
          <w:szCs w:val="16"/>
        </w:rPr>
        <w:t xml:space="preserve">[Philipp Berghofer (a graduate student at University of Graz, Institute of Philosophy). “Scientific perspectivism in the phenomenological tradition”. European Journal for Philosophy of Science volume. 16 June 2020. Accessed 4/17/21. </w:t>
      </w:r>
      <w:hyperlink r:id="rId10" w:history="1">
        <w:r w:rsidRPr="000A5CCB">
          <w:rPr>
            <w:rStyle w:val="Hyperlink"/>
            <w:rFonts w:asciiTheme="minorHAnsi" w:hAnsiTheme="minorHAnsi" w:cstheme="minorHAnsi"/>
            <w:sz w:val="16"/>
            <w:szCs w:val="16"/>
          </w:rPr>
          <w:t>https://link.springer.com/article/10.1007/s13194-020-00294-w</w:t>
        </w:r>
      </w:hyperlink>
      <w:r w:rsidRPr="000635C0">
        <w:rPr>
          <w:rStyle w:val="Hyperlink"/>
          <w:rFonts w:asciiTheme="minorHAnsi" w:hAnsiTheme="minorHAnsi" w:cstheme="minorHAnsi"/>
          <w:sz w:val="16"/>
          <w:szCs w:val="16"/>
        </w:rPr>
        <w:t xml:space="preserve"> //Xu]</w:t>
      </w:r>
    </w:p>
    <w:p w14:paraId="19F646DF" w14:textId="3F5A29FF" w:rsidR="00912A54" w:rsidRPr="000B6132" w:rsidRDefault="006A4226" w:rsidP="000B6132">
      <w:pPr>
        <w:spacing w:after="0" w:line="276" w:lineRule="auto"/>
        <w:rPr>
          <w:rFonts w:asciiTheme="minorHAnsi" w:hAnsiTheme="minorHAnsi" w:cstheme="minorHAnsi"/>
          <w:sz w:val="16"/>
        </w:rPr>
      </w:pPr>
      <w:r w:rsidRPr="000635C0">
        <w:rPr>
          <w:rFonts w:asciiTheme="minorHAnsi" w:hAnsiTheme="minorHAnsi" w:cstheme="minorHAnsi"/>
          <w:sz w:val="16"/>
        </w:rPr>
        <w:t xml:space="preserve">Concerning general relativity, Merleau-Ponty states: </w:t>
      </w:r>
      <w:r w:rsidRPr="00864830">
        <w:rPr>
          <w:rStyle w:val="StyleUnderline"/>
          <w:highlight w:val="green"/>
        </w:rPr>
        <w:t>The physics of relativity confirms</w:t>
      </w:r>
      <w:r w:rsidRPr="000635C0">
        <w:rPr>
          <w:rStyle w:val="StyleUnderline"/>
        </w:rPr>
        <w:t xml:space="preserve"> that absolute and final </w:t>
      </w:r>
      <w:r w:rsidRPr="00864830">
        <w:rPr>
          <w:rStyle w:val="StyleUnderline"/>
          <w:highlight w:val="green"/>
        </w:rPr>
        <w:t>objectivity is a</w:t>
      </w:r>
      <w:r w:rsidRPr="000635C0">
        <w:rPr>
          <w:rStyle w:val="StyleUnderline"/>
        </w:rPr>
        <w:t xml:space="preserve"> mere </w:t>
      </w:r>
      <w:r w:rsidRPr="00864830">
        <w:rPr>
          <w:rStyle w:val="StyleUnderline"/>
          <w:highlight w:val="green"/>
        </w:rPr>
        <w:t>dream</w:t>
      </w:r>
      <w:r w:rsidRPr="000635C0">
        <w:rPr>
          <w:rStyle w:val="StyleUnderline"/>
        </w:rPr>
        <w:t xml:space="preserve"> by showing how each particular observation is strictly linked to the location of the observer and cannot be abstracted from this particular situation; it also rejects the notion of an absolute observer.</w:t>
      </w:r>
      <w:r w:rsidRPr="000635C0">
        <w:rPr>
          <w:rFonts w:asciiTheme="minorHAnsi" w:hAnsiTheme="minorHAnsi" w:cstheme="minorHAnsi"/>
          <w:sz w:val="16"/>
        </w:rPr>
        <w:t xml:space="preserve"> We can no longer flatter ourselves with the idea that, in science, the exercise of a pure and unsituated intellect can allow us to gain access to an object free of all human traces, just as God would see it. This does not make the need for scientific research any less pressing; in fact, the only thing under attack is the dogmatism of a science that thinks itself capable of absolute and complete knowledge. We are simply doing justice to each of the variety of elements in human experience and, in particular, to sensory perception. (Merleau-Ponty 2004, 44f.) </w:t>
      </w:r>
      <w:r w:rsidRPr="000635C0">
        <w:rPr>
          <w:rStyle w:val="StyleUnderline"/>
        </w:rPr>
        <w:t xml:space="preserve">It is to be noted that Merleau-Ponty’s remark is misleading since in the theory of </w:t>
      </w:r>
      <w:r w:rsidRPr="00864830">
        <w:rPr>
          <w:rStyle w:val="StyleUnderline"/>
          <w:highlight w:val="green"/>
        </w:rPr>
        <w:t>relativity</w:t>
      </w:r>
      <w:r w:rsidRPr="000635C0">
        <w:rPr>
          <w:rStyle w:val="StyleUnderline"/>
        </w:rPr>
        <w:t xml:space="preserve"> observation </w:t>
      </w:r>
      <w:r w:rsidRPr="00864830">
        <w:rPr>
          <w:rStyle w:val="StyleUnderline"/>
          <w:highlight w:val="green"/>
        </w:rPr>
        <w:t>is</w:t>
      </w:r>
      <w:r w:rsidRPr="000635C0">
        <w:rPr>
          <w:rStyle w:val="StyleUnderline"/>
        </w:rPr>
        <w:t xml:space="preserve"> not </w:t>
      </w:r>
      <w:r w:rsidRPr="00864830">
        <w:rPr>
          <w:rStyle w:val="StyleUnderline"/>
          <w:highlight w:val="green"/>
        </w:rPr>
        <w:t>linked</w:t>
      </w:r>
      <w:r w:rsidRPr="000635C0">
        <w:rPr>
          <w:rStyle w:val="StyleUnderline"/>
        </w:rPr>
        <w:t xml:space="preserve"> to the location of the observer but </w:t>
      </w:r>
      <w:r w:rsidRPr="00864830">
        <w:rPr>
          <w:rStyle w:val="StyleUnderline"/>
          <w:highlight w:val="green"/>
        </w:rPr>
        <w:t>to the frame of reference</w:t>
      </w:r>
      <w:r w:rsidRPr="000635C0">
        <w:rPr>
          <w:rStyle w:val="StyleUnderline"/>
        </w:rPr>
        <w:t xml:space="preserve"> of the observer.</w:t>
      </w:r>
      <w:r w:rsidRPr="000635C0">
        <w:rPr>
          <w:rFonts w:asciiTheme="minorHAnsi" w:hAnsiTheme="minorHAnsi" w:cstheme="minorHAnsi"/>
          <w:sz w:val="16"/>
        </w:rPr>
        <w:t xml:space="preserve">Footnote21 </w:t>
      </w:r>
      <w:r w:rsidRPr="000635C0">
        <w:rPr>
          <w:rStyle w:val="StyleUnderline"/>
        </w:rPr>
        <w:t xml:space="preserve">The principle of relativity implies that </w:t>
      </w:r>
      <w:r w:rsidRPr="00864830">
        <w:rPr>
          <w:rStyle w:val="StyleUnderline"/>
          <w:highlight w:val="green"/>
        </w:rPr>
        <w:t>there is no privilege</w:t>
      </w:r>
      <w:r w:rsidRPr="000635C0">
        <w:rPr>
          <w:rStyle w:val="StyleUnderline"/>
        </w:rPr>
        <w:t xml:space="preserve">d frame of reference; </w:t>
      </w:r>
      <w:r w:rsidRPr="00864830">
        <w:rPr>
          <w:rStyle w:val="StyleUnderline"/>
          <w:highlight w:val="green"/>
        </w:rPr>
        <w:t>the laws of physics</w:t>
      </w:r>
      <w:r w:rsidRPr="000635C0">
        <w:rPr>
          <w:rStyle w:val="StyleUnderline"/>
        </w:rPr>
        <w:t xml:space="preserve"> are the same </w:t>
      </w:r>
      <w:r w:rsidRPr="00864830">
        <w:rPr>
          <w:rStyle w:val="StyleUnderline"/>
          <w:highlight w:val="green"/>
        </w:rPr>
        <w:t>in all</w:t>
      </w:r>
      <w:r w:rsidRPr="000635C0">
        <w:rPr>
          <w:rStyle w:val="StyleUnderline"/>
        </w:rPr>
        <w:t xml:space="preserve"> inertial </w:t>
      </w:r>
      <w:r w:rsidRPr="00864830">
        <w:rPr>
          <w:rStyle w:val="StyleUnderline"/>
          <w:highlight w:val="green"/>
        </w:rPr>
        <w:t>frames of reference</w:t>
      </w:r>
      <w:r w:rsidRPr="000635C0">
        <w:rPr>
          <w:rStyle w:val="StyleUnderline"/>
        </w:rPr>
        <w:t>. Special relativity is built upon the principle of relativity (first postulate) and the postulate that in a vacuum the speed of light is constant for all observers.</w:t>
      </w:r>
      <w:r w:rsidRPr="000635C0">
        <w:rPr>
          <w:rFonts w:asciiTheme="minorHAnsi" w:hAnsiTheme="minorHAnsi" w:cstheme="minorHAnsi"/>
          <w:sz w:val="16"/>
        </w:rPr>
        <w:t xml:space="preserve"> Together, these two postulates have several implications that show that some of the facts that we usually consider to be “objective” are in fact observer-dependent. For instance, special relativity implies the relativity of simultaneity: It depends on the observer’s frame of reference whether two events separated in space occur at the same time. There is no objective or absolute sense in which we could tell that two spatially separate events take place simultaneously. </w:t>
      </w:r>
      <w:r w:rsidRPr="000635C0">
        <w:rPr>
          <w:rStyle w:val="StyleUnderline"/>
        </w:rPr>
        <w:t xml:space="preserve">When we turn to general relativity, we see that </w:t>
      </w:r>
      <w:r w:rsidRPr="00864830">
        <w:rPr>
          <w:rStyle w:val="StyleUnderline"/>
          <w:highlight w:val="green"/>
        </w:rPr>
        <w:t>space and time are not absolute</w:t>
      </w:r>
      <w:r w:rsidRPr="000635C0">
        <w:rPr>
          <w:rStyle w:val="StyleUnderline"/>
        </w:rPr>
        <w:t xml:space="preserve">, </w:t>
      </w:r>
      <w:r w:rsidRPr="00864830">
        <w:rPr>
          <w:rStyle w:val="StyleUnderline"/>
          <w:highlight w:val="green"/>
        </w:rPr>
        <w:t>not</w:t>
      </w:r>
      <w:r w:rsidRPr="000635C0">
        <w:rPr>
          <w:rStyle w:val="StyleUnderline"/>
        </w:rPr>
        <w:t xml:space="preserve"> a </w:t>
      </w:r>
      <w:r w:rsidRPr="00864830">
        <w:rPr>
          <w:rStyle w:val="StyleUnderline"/>
          <w:highlight w:val="green"/>
        </w:rPr>
        <w:t>fixed</w:t>
      </w:r>
      <w:r w:rsidRPr="000635C0">
        <w:rPr>
          <w:rStyle w:val="StyleUnderline"/>
        </w:rPr>
        <w:t xml:space="preserve"> background, </w:t>
      </w:r>
      <w:r w:rsidRPr="00864830">
        <w:rPr>
          <w:rStyle w:val="StyleUnderline"/>
          <w:highlight w:val="green"/>
        </w:rPr>
        <w:t>but</w:t>
      </w:r>
      <w:r w:rsidRPr="000635C0">
        <w:rPr>
          <w:rStyle w:val="StyleUnderline"/>
        </w:rPr>
        <w:t xml:space="preserve"> that the geometry of </w:t>
      </w:r>
      <w:r w:rsidRPr="00864830">
        <w:rPr>
          <w:rStyle w:val="StyleUnderline"/>
          <w:highlight w:val="green"/>
        </w:rPr>
        <w:t>spacetime</w:t>
      </w:r>
      <w:r w:rsidRPr="000635C0">
        <w:rPr>
          <w:rStyle w:val="StyleUnderline"/>
        </w:rPr>
        <w:t xml:space="preserve"> itself </w:t>
      </w:r>
      <w:r w:rsidRPr="00864830">
        <w:rPr>
          <w:rStyle w:val="StyleUnderline"/>
          <w:highlight w:val="green"/>
        </w:rPr>
        <w:t>is influenced by what is going</w:t>
      </w:r>
      <w:r w:rsidRPr="000635C0">
        <w:rPr>
          <w:rStyle w:val="StyleUnderline"/>
        </w:rPr>
        <w:t xml:space="preserve"> </w:t>
      </w:r>
      <w:r w:rsidRPr="00864830">
        <w:rPr>
          <w:rStyle w:val="StyleUnderline"/>
          <w:highlight w:val="green"/>
        </w:rPr>
        <w:t>on</w:t>
      </w:r>
      <w:r w:rsidRPr="000635C0">
        <w:rPr>
          <w:rStyle w:val="StyleUnderline"/>
        </w:rPr>
        <w:t xml:space="preserve"> within spacetime, namely by the energy-momentum of matter. This means that there is a reciprocal relationship </w:t>
      </w:r>
      <w:r w:rsidRPr="00864830">
        <w:rPr>
          <w:rStyle w:val="StyleUnderline"/>
          <w:highlight w:val="green"/>
        </w:rPr>
        <w:t>between spacetime and</w:t>
      </w:r>
      <w:r w:rsidRPr="000635C0">
        <w:rPr>
          <w:rStyle w:val="StyleUnderline"/>
        </w:rPr>
        <w:t xml:space="preserve"> what it contains (including </w:t>
      </w:r>
      <w:r w:rsidRPr="00864830">
        <w:rPr>
          <w:rStyle w:val="StyleUnderline"/>
          <w:highlight w:val="green"/>
        </w:rPr>
        <w:t>the</w:t>
      </w:r>
      <w:r w:rsidRPr="000635C0">
        <w:rPr>
          <w:rStyle w:val="StyleUnderline"/>
        </w:rPr>
        <w:t xml:space="preserve"> embodied </w:t>
      </w:r>
      <w:r w:rsidRPr="00864830">
        <w:rPr>
          <w:rStyle w:val="StyleUnderline"/>
          <w:highlight w:val="green"/>
        </w:rPr>
        <w:t>observer</w:t>
      </w:r>
      <w:r w:rsidRPr="000635C0">
        <w:rPr>
          <w:rStyle w:val="StyleUnderline"/>
        </w:rPr>
        <w:t>).</w:t>
      </w:r>
      <w:r w:rsidRPr="000635C0">
        <w:rPr>
          <w:rFonts w:asciiTheme="minorHAnsi" w:hAnsiTheme="minorHAnsi" w:cstheme="minorHAnsi"/>
          <w:sz w:val="16"/>
        </w:rPr>
        <w:t>Footnote22</w:t>
      </w:r>
    </w:p>
    <w:p w14:paraId="180996FB" w14:textId="77777777" w:rsidR="00912A54" w:rsidRPr="00A65C75" w:rsidRDefault="00912A54" w:rsidP="00912A54">
      <w:pPr>
        <w:keepNext/>
        <w:keepLines/>
        <w:spacing w:after="0" w:line="276" w:lineRule="auto"/>
        <w:outlineLvl w:val="3"/>
        <w:rPr>
          <w:rFonts w:asciiTheme="majorHAnsi" w:eastAsia="MS Gothic" w:hAnsiTheme="majorHAnsi" w:cstheme="majorHAnsi"/>
          <w:b/>
          <w:iCs/>
          <w:sz w:val="20"/>
          <w:szCs w:val="21"/>
        </w:rPr>
      </w:pPr>
      <w:r w:rsidRPr="00A65C75">
        <w:rPr>
          <w:rFonts w:asciiTheme="majorHAnsi" w:eastAsia="MS Gothic" w:hAnsiTheme="majorHAnsi" w:cstheme="majorHAnsi"/>
          <w:b/>
          <w:iCs/>
          <w:sz w:val="26"/>
        </w:rPr>
        <w:t xml:space="preserve">This commits us to practical deliberation as the method of moral inquiry </w:t>
      </w:r>
      <w:r w:rsidRPr="00A65C75">
        <w:rPr>
          <w:rFonts w:asciiTheme="majorHAnsi" w:eastAsia="MS Gothic" w:hAnsiTheme="majorHAnsi" w:cstheme="majorHAnsi"/>
          <w:b/>
          <w:iCs/>
          <w:sz w:val="26"/>
        </w:rPr>
        <w:br/>
        <w:t>Serra 09</w:t>
      </w:r>
      <w:r w:rsidRPr="00A65C75">
        <w:rPr>
          <w:rFonts w:asciiTheme="majorHAnsi" w:eastAsia="MS Gothic" w:hAnsiTheme="majorHAnsi" w:cstheme="majorHAnsi"/>
          <w:b/>
          <w:iCs/>
          <w:sz w:val="26"/>
        </w:rPr>
        <w:br/>
      </w:r>
      <w:r w:rsidRPr="00A65C75">
        <w:rPr>
          <w:rFonts w:asciiTheme="majorHAnsi" w:eastAsia="MS Gothic" w:hAnsiTheme="majorHAnsi" w:cstheme="majorHAnsi"/>
          <w:iCs/>
          <w:sz w:val="20"/>
        </w:rPr>
        <w:t>Juan Pablo Serra. What Is and What Should Pragmatic Ethics Be? Some Remarks on Recent Scholarship</w:t>
      </w:r>
      <w:r w:rsidRPr="00A65C75">
        <w:rPr>
          <w:rFonts w:asciiTheme="majorHAnsi" w:eastAsia="MS Gothic" w:hAnsiTheme="majorHAnsi" w:cstheme="majorHAnsi"/>
          <w:i/>
          <w:iCs/>
          <w:sz w:val="20"/>
        </w:rPr>
        <w:t xml:space="preserve">. </w:t>
      </w:r>
      <w:r w:rsidRPr="00A65C75">
        <w:rPr>
          <w:rFonts w:asciiTheme="majorHAnsi" w:eastAsia="MS Gothic" w:hAnsiTheme="majorHAnsi" w:cstheme="majorHAnsi"/>
          <w:iCs/>
          <w:sz w:val="20"/>
        </w:rPr>
        <w:t>E</w:t>
      </w:r>
      <w:r w:rsidRPr="00A65C75">
        <w:rPr>
          <w:rFonts w:asciiTheme="majorHAnsi" w:eastAsia="MS Gothic" w:hAnsiTheme="majorHAnsi" w:cstheme="majorHAnsi"/>
          <w:iCs/>
          <w:sz w:val="16"/>
          <w:szCs w:val="21"/>
        </w:rPr>
        <w:t>UROPEAN JOURNAL OF PRAGMATISM AND AMERICAN PHILOSOPHY. 2009. Francisco de Vitoria College, Humanities Department, Faculty member. https://journals.openedition.org/ejpap/905</w:t>
      </w:r>
    </w:p>
    <w:p w14:paraId="42F1D6FA" w14:textId="77777777" w:rsidR="00912A54" w:rsidRPr="00A65C75" w:rsidRDefault="00912A54" w:rsidP="00912A54">
      <w:pPr>
        <w:widowControl w:val="0"/>
        <w:autoSpaceDE w:val="0"/>
        <w:autoSpaceDN w:val="0"/>
        <w:adjustRightInd w:val="0"/>
        <w:spacing w:after="0" w:line="276" w:lineRule="auto"/>
        <w:rPr>
          <w:rFonts w:asciiTheme="majorHAnsi" w:eastAsia="Cambria" w:hAnsiTheme="majorHAnsi" w:cstheme="majorHAnsi"/>
          <w:sz w:val="16"/>
          <w:szCs w:val="16"/>
        </w:rPr>
      </w:pPr>
      <w:r w:rsidRPr="00A65C75">
        <w:rPr>
          <w:rFonts w:asciiTheme="majorHAnsi" w:eastAsia="Cambria" w:hAnsiTheme="majorHAnsi" w:cstheme="maj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ethics is valuable</w:t>
      </w:r>
      <w:r w:rsidRPr="00A65C75">
        <w:rPr>
          <w:rStyle w:val="StyleUnderline"/>
          <w:rFonts w:asciiTheme="majorHAnsi" w:hAnsiTheme="majorHAnsi" w:cstheme="majorHAnsi"/>
        </w:rPr>
        <w:t xml:space="preserve"> as a science in a broad sense. </w:t>
      </w:r>
      <w:r w:rsidRPr="00A65C75">
        <w:rPr>
          <w:rStyle w:val="StyleUnderline"/>
          <w:rFonts w:asciiTheme="majorHAnsi" w:hAnsiTheme="majorHAnsi" w:cstheme="majorHAnsi"/>
        </w:rPr>
        <w:lastRenderedPageBreak/>
        <w:t xml:space="preserve">But he also regards ethics as a science which bears on human conduct only indirectly, </w:t>
      </w:r>
      <w:r w:rsidRPr="00A65C75">
        <w:rPr>
          <w:rStyle w:val="StyleUnderline"/>
          <w:rFonts w:asciiTheme="majorHAnsi" w:hAnsiTheme="majorHAnsi" w:cstheme="majorHAnsi"/>
          <w:highlight w:val="green"/>
        </w:rPr>
        <w:t xml:space="preserve">through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 xml:space="preserve">examination of past actions and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 xml:space="preserve">self-correction </w:t>
      </w:r>
      <w:r w:rsidRPr="00A65C75">
        <w:rPr>
          <w:rFonts w:asciiTheme="majorHAnsi" w:eastAsia="Cambria" w:hAnsiTheme="majorHAnsi" w:cstheme="maj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 xml:space="preserve">moral inquiry is performed in a deliberative way, weighing </w:t>
      </w:r>
      <w:r w:rsidRPr="00A65C75">
        <w:rPr>
          <w:rStyle w:val="StyleUnderline"/>
          <w:rFonts w:asciiTheme="majorHAnsi" w:hAnsiTheme="majorHAnsi" w:cstheme="majorHAnsi"/>
        </w:rPr>
        <w:t xml:space="preserve">up </w:t>
      </w:r>
      <w:r w:rsidRPr="00A65C75">
        <w:rPr>
          <w:rStyle w:val="StyleUnderline"/>
          <w:rFonts w:asciiTheme="majorHAnsi" w:hAnsiTheme="majorHAnsi" w:cstheme="majorHAnsi"/>
          <w:highlight w:val="green"/>
        </w:rPr>
        <w:t>argumentations</w:t>
      </w:r>
      <w:r w:rsidRPr="00A65C75">
        <w:rPr>
          <w:rStyle w:val="StyleUnderline"/>
          <w:rFonts w:asciiTheme="majorHAnsi" w:hAnsiTheme="majorHAnsi" w:cstheme="majorHAnsi"/>
        </w:rPr>
        <w:t xml:space="preserve">, beliefs </w:t>
      </w:r>
      <w:r w:rsidRPr="00A65C75">
        <w:rPr>
          <w:rStyle w:val="StyleUnderline"/>
          <w:rFonts w:asciiTheme="majorHAnsi" w:hAnsiTheme="majorHAnsi" w:cstheme="majorHAnsi"/>
          <w:highlight w:val="green"/>
        </w:rPr>
        <w:t xml:space="preserve">and principles, and comparing them </w:t>
      </w:r>
      <w:r w:rsidRPr="00A65C75">
        <w:rPr>
          <w:rStyle w:val="StyleUnderline"/>
          <w:rFonts w:asciiTheme="majorHAnsi" w:hAnsiTheme="majorHAnsi" w:cstheme="majorHAnsi"/>
        </w:rPr>
        <w:t xml:space="preserve">either </w:t>
      </w:r>
      <w:r w:rsidRPr="00A65C75">
        <w:rPr>
          <w:rStyle w:val="StyleUnderline"/>
          <w:rFonts w:asciiTheme="majorHAnsi" w:hAnsiTheme="majorHAnsi" w:cstheme="majorHAnsi"/>
          <w:highlight w:val="green"/>
        </w:rPr>
        <w:t xml:space="preserve">with </w:t>
      </w:r>
      <w:r w:rsidRPr="00A65C75">
        <w:rPr>
          <w:rStyle w:val="StyleUnderline"/>
          <w:rFonts w:asciiTheme="majorHAnsi" w:hAnsiTheme="majorHAnsi" w:cstheme="majorHAnsi"/>
        </w:rPr>
        <w:t xml:space="preserve">their probable or conceivable consequences or with lived as well as possible </w:t>
      </w:r>
      <w:r w:rsidRPr="00A65C75">
        <w:rPr>
          <w:rStyle w:val="StyleUnderline"/>
          <w:rFonts w:asciiTheme="majorHAnsi" w:hAnsiTheme="majorHAnsi" w:cstheme="majorHAnsi"/>
          <w:highlight w:val="green"/>
        </w:rPr>
        <w:t xml:space="preserve">experiences that </w:t>
      </w:r>
      <w:r w:rsidRPr="00A65C75">
        <w:rPr>
          <w:rStyle w:val="StyleUnderline"/>
          <w:rFonts w:asciiTheme="majorHAnsi" w:hAnsiTheme="majorHAnsi" w:cstheme="majorHAnsi"/>
        </w:rPr>
        <w:t xml:space="preserve">can be forceful or </w:t>
      </w:r>
      <w:r w:rsidRPr="00A65C75">
        <w:rPr>
          <w:rStyle w:val="StyleUnderline"/>
          <w:rFonts w:asciiTheme="majorHAnsi" w:hAnsiTheme="majorHAnsi" w:cstheme="majorHAnsi"/>
          <w:highlight w:val="green"/>
        </w:rPr>
        <w:t xml:space="preserve">impinge upon the </w:t>
      </w:r>
      <w:r w:rsidRPr="00A65C75">
        <w:rPr>
          <w:rStyle w:val="StyleUnderline"/>
          <w:rFonts w:asciiTheme="majorHAnsi" w:hAnsiTheme="majorHAnsi" w:cstheme="majorHAnsi"/>
        </w:rPr>
        <w:t xml:space="preserve">deliberative </w:t>
      </w:r>
      <w:r w:rsidRPr="00A65C75">
        <w:rPr>
          <w:rStyle w:val="StyleUnderline"/>
          <w:rFonts w:asciiTheme="majorHAnsi" w:hAnsiTheme="majorHAnsi" w:cstheme="majorHAnsi"/>
          <w:highlight w:val="green"/>
        </w:rPr>
        <w:t xml:space="preserve">subject </w:t>
      </w:r>
      <w:r w:rsidRPr="00A65C75">
        <w:rPr>
          <w:rStyle w:val="StyleUnderline"/>
          <w:rFonts w:asciiTheme="majorHAnsi" w:hAnsiTheme="majorHAnsi" w:cstheme="majorHAnsi"/>
        </w:rPr>
        <w:t xml:space="preserve">in such a way as to acquire the compulsory resistance due to reality. As Misak puts it succint- ly, “the practice of moral deliberation is responsive to experience, reason, argument, and thought experiments... </w:t>
      </w:r>
      <w:r w:rsidRPr="00A65C75">
        <w:rPr>
          <w:rStyle w:val="StyleUnderline"/>
          <w:rFonts w:asciiTheme="majorHAnsi" w:hAnsiTheme="majorHAnsi" w:cstheme="majorHAnsi"/>
          <w:highlight w:val="green"/>
        </w:rPr>
        <w:t xml:space="preserve">Such responsiveness is part of what it is to make a moral decision </w:t>
      </w:r>
      <w:r w:rsidRPr="00A65C75">
        <w:rPr>
          <w:rStyle w:val="StyleUnderline"/>
          <w:rFonts w:asciiTheme="majorHAnsi" w:hAnsiTheme="majorHAnsi" w:cstheme="majorHAnsi"/>
        </w:rPr>
        <w:t xml:space="preserve">and part of what it is to try to live a moral life” (2000: 52)3. Likewise, </w:t>
      </w:r>
      <w:r w:rsidRPr="00A65C75">
        <w:rPr>
          <w:rStyle w:val="StyleUnderline"/>
          <w:rFonts w:asciiTheme="majorHAnsi" w:hAnsiTheme="majorHAnsi" w:cstheme="majorHAnsi"/>
          <w:highlight w:val="green"/>
        </w:rPr>
        <w:t xml:space="preserve">this </w:t>
      </w:r>
      <w:r w:rsidRPr="00A65C75">
        <w:rPr>
          <w:rStyle w:val="StyleUnderline"/>
          <w:rFonts w:asciiTheme="majorHAnsi" w:hAnsiTheme="majorHAnsi" w:cstheme="majorHAnsi"/>
        </w:rPr>
        <w:t xml:space="preserve">same </w:t>
      </w:r>
      <w:r w:rsidRPr="00A65C75">
        <w:rPr>
          <w:rStyle w:val="StyleUnderline"/>
          <w:rFonts w:asciiTheme="majorHAnsi" w:hAnsiTheme="majorHAnsi" w:cstheme="majorHAnsi"/>
          <w:highlight w:val="green"/>
        </w:rPr>
        <w:t>deliberative activity implies an effort to acquire habits,</w:t>
      </w:r>
      <w:r w:rsidRPr="00A65C75">
        <w:rPr>
          <w:rStyle w:val="StyleUnderline"/>
          <w:rFonts w:asciiTheme="majorHAnsi" w:hAnsiTheme="majorHAnsi" w:cstheme="majorHAnsi"/>
        </w:rPr>
        <w:t xml:space="preserve"> beliefs and principles </w:t>
      </w:r>
      <w:r w:rsidRPr="00A65C75">
        <w:rPr>
          <w:rStyle w:val="StyleUnderline"/>
          <w:rFonts w:asciiTheme="majorHAnsi" w:hAnsiTheme="majorHAnsi" w:cstheme="majorHAnsi"/>
          <w:highlight w:val="green"/>
        </w:rPr>
        <w:t xml:space="preserve">that contribute to </w:t>
      </w:r>
      <w:r w:rsidRPr="00A65C75">
        <w:rPr>
          <w:rStyle w:val="StyleUnderline"/>
          <w:rFonts w:asciiTheme="majorHAnsi" w:hAnsiTheme="majorHAnsi" w:cstheme="majorHAnsi"/>
        </w:rPr>
        <w:t xml:space="preserve">a truly </w:t>
      </w:r>
      <w:r w:rsidRPr="00A65C75">
        <w:rPr>
          <w:rStyle w:val="StyleUnderline"/>
          <w:rFonts w:asciiTheme="majorHAnsi" w:hAnsiTheme="majorHAnsi" w:cstheme="majorHAnsi"/>
          <w:highlight w:val="green"/>
        </w:rPr>
        <w:t xml:space="preserve">free deliberation </w:t>
      </w:r>
      <w:r w:rsidRPr="00A65C75">
        <w:rPr>
          <w:rFonts w:asciiTheme="majorHAnsi" w:eastAsia="Cambria" w:hAnsiTheme="majorHAnsi" w:cstheme="majorHAnsi"/>
          <w:sz w:val="16"/>
          <w:szCs w:val="16"/>
        </w:rPr>
        <w:t>which, in turn, can result in creative conclusions. For Peirce, as you get more habit-governed, you become more creative and free, and your selfhood acquires plas- ticity and receptiveness to experience4. Vincent Colapietro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(Colapietro 1997: 270, 281). It is precisely this experi- ment carried out within imagination that generates habits, because, as Peirce says in “A Survey of Pragmaticism”, “it is not the muscular action but the accompanying inward ef- 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 xml:space="preserve">the activity takes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 xml:space="preserve">form of experimentation </w:t>
      </w:r>
      <w:r w:rsidRPr="00A65C75">
        <w:rPr>
          <w:rStyle w:val="StyleUnderline"/>
          <w:rFonts w:asciiTheme="majorHAnsi" w:hAnsiTheme="majorHAnsi" w:cstheme="majorHAnsi"/>
        </w:rPr>
        <w:t xml:space="preserve">in the inner world; </w:t>
      </w:r>
      <w:r w:rsidRPr="00A65C75">
        <w:rPr>
          <w:rStyle w:val="StyleUnderline"/>
          <w:rFonts w:asciiTheme="majorHAnsi" w:hAnsiTheme="majorHAnsi" w:cstheme="majorHAnsi"/>
          <w:highlight w:val="green"/>
        </w:rPr>
        <w:t xml:space="preserve">and </w:t>
      </w:r>
      <w:r w:rsidRPr="00A65C75">
        <w:rPr>
          <w:rStyle w:val="StyleUnderline"/>
          <w:rFonts w:asciiTheme="majorHAnsi" w:hAnsiTheme="majorHAnsi" w:cstheme="majorHAnsi"/>
        </w:rPr>
        <w:t xml:space="preserve">the conclusion (if it comes to a definite conclusion), is that under given conditions, the interpreter will have formed the habit of acting in a given way whenever he may desire a given kind of result. </w:t>
      </w:r>
      <w:r w:rsidRPr="00A65C75">
        <w:rPr>
          <w:rStyle w:val="StyleUnderline"/>
          <w:rFonts w:asciiTheme="majorHAnsi" w:hAnsiTheme="majorHAnsi" w:cstheme="majorHAnsi"/>
          <w:highlight w:val="green"/>
        </w:rPr>
        <w:t xml:space="preserve">The </w:t>
      </w:r>
      <w:r w:rsidRPr="00A65C75">
        <w:rPr>
          <w:rStyle w:val="StyleUnderline"/>
          <w:rFonts w:asciiTheme="majorHAnsi" w:hAnsiTheme="majorHAnsi" w:cstheme="majorHAnsi"/>
        </w:rPr>
        <w:t xml:space="preserve">real and </w:t>
      </w:r>
      <w:r w:rsidRPr="00A65C75">
        <w:rPr>
          <w:rStyle w:val="StyleUnderline"/>
          <w:rFonts w:asciiTheme="majorHAnsi" w:hAnsiTheme="majorHAnsi" w:cstheme="majorHAnsi"/>
          <w:highlight w:val="green"/>
        </w:rPr>
        <w:t xml:space="preserve">living </w:t>
      </w:r>
      <w:r w:rsidRPr="00A65C75">
        <w:rPr>
          <w:rStyle w:val="StyleUnderline"/>
          <w:rFonts w:asciiTheme="majorHAnsi" w:hAnsiTheme="majorHAnsi" w:cstheme="majorHAnsi"/>
        </w:rPr>
        <w:t xml:space="preserve">logical </w:t>
      </w:r>
      <w:r w:rsidRPr="00A65C75">
        <w:rPr>
          <w:rStyle w:val="StyleUnderline"/>
          <w:rFonts w:asciiTheme="majorHAnsi" w:hAnsiTheme="majorHAnsi" w:cstheme="majorHAnsi"/>
          <w:highlight w:val="green"/>
        </w:rPr>
        <w:t xml:space="preserve">conclusion is </w:t>
      </w:r>
      <w:r w:rsidRPr="00A65C75">
        <w:rPr>
          <w:rStyle w:val="StyleUnderline"/>
          <w:rFonts w:asciiTheme="majorHAnsi" w:hAnsiTheme="majorHAnsi" w:cstheme="majorHAnsi"/>
        </w:rPr>
        <w:t xml:space="preserve">that </w:t>
      </w:r>
      <w:r w:rsidRPr="00A65C75">
        <w:rPr>
          <w:rStyle w:val="StyleUnderline"/>
          <w:rFonts w:asciiTheme="majorHAnsi" w:hAnsiTheme="majorHAnsi" w:cstheme="majorHAnsi"/>
          <w:highlight w:val="green"/>
        </w:rPr>
        <w:t>habit</w:t>
      </w:r>
      <w:r w:rsidRPr="00A65C75">
        <w:rPr>
          <w:rFonts w:asciiTheme="majorHAnsi" w:eastAsia="Cambria" w:hAnsiTheme="majorHAnsi" w:cstheme="majorHAnsi"/>
          <w:szCs w:val="16"/>
          <w:highlight w:val="green"/>
        </w:rPr>
        <w:t xml:space="preserve"> </w:t>
      </w:r>
      <w:r w:rsidRPr="00A65C75">
        <w:rPr>
          <w:rFonts w:asciiTheme="majorHAnsi" w:eastAsia="Cambria" w:hAnsiTheme="majorHAnsi" w:cstheme="majorHAnsi"/>
          <w:sz w:val="16"/>
          <w:szCs w:val="16"/>
        </w:rPr>
        <w:t xml:space="preserve">(CP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52D10CB6" w14:textId="77777777" w:rsidR="00912A54" w:rsidRPr="00A65C75" w:rsidRDefault="00912A54" w:rsidP="00912A54">
      <w:pPr>
        <w:pStyle w:val="Heading4"/>
        <w:spacing w:before="0" w:line="276" w:lineRule="auto"/>
        <w:rPr>
          <w:rFonts w:asciiTheme="majorHAnsi" w:eastAsia="MS Gothic" w:hAnsiTheme="majorHAnsi" w:cstheme="majorHAnsi"/>
        </w:rPr>
      </w:pPr>
      <w:r w:rsidRPr="00A65C75">
        <w:rPr>
          <w:rFonts w:asciiTheme="majorHAnsi" w:eastAsia="MS Gothic" w:hAnsiTheme="majorHAnsi" w:cstheme="majorHAnsi"/>
        </w:rPr>
        <w:t xml:space="preserve">Thus, the standard is consistency with pragmatic deliberation. </w:t>
      </w:r>
    </w:p>
    <w:p w14:paraId="38E17E6E" w14:textId="77777777" w:rsidR="00912A54" w:rsidRPr="00A65C75" w:rsidRDefault="00912A54" w:rsidP="00912A54">
      <w:pPr>
        <w:pStyle w:val="Heading4"/>
        <w:rPr>
          <w:rFonts w:asciiTheme="majorHAnsi" w:hAnsiTheme="majorHAnsi" w:cstheme="majorHAnsi"/>
          <w:u w:val="single"/>
        </w:rPr>
      </w:pPr>
      <w:r w:rsidRPr="00A65C75">
        <w:rPr>
          <w:rFonts w:asciiTheme="majorHAnsi" w:hAnsiTheme="majorHAnsi" w:cstheme="majorHAnsi"/>
        </w:rPr>
        <w:t xml:space="preserve">Impact Calc – deliberation is procedural, which means that agents ought to act in a deliberative fashion by employing the pragmatic procedure of deliberation, not the substance or conditions where deliberation can arise. To clarify, consequences are a </w:t>
      </w:r>
      <w:r w:rsidRPr="00A65C75">
        <w:rPr>
          <w:rFonts w:asciiTheme="majorHAnsi" w:hAnsiTheme="majorHAnsi" w:cstheme="majorHAnsi"/>
          <w:u w:val="single"/>
        </w:rPr>
        <w:t>sequencing question.</w:t>
      </w:r>
    </w:p>
    <w:p w14:paraId="3DBC1369" w14:textId="77777777" w:rsidR="00912A54" w:rsidRPr="00A65C75" w:rsidRDefault="00912A54" w:rsidP="00912A54">
      <w:pPr>
        <w:pStyle w:val="Heading4"/>
        <w:rPr>
          <w:rFonts w:asciiTheme="majorHAnsi" w:eastAsia="MS Gothic" w:hAnsiTheme="majorHAnsi" w:cstheme="majorHAnsi"/>
        </w:rPr>
      </w:pPr>
      <w:r w:rsidRPr="00A65C75">
        <w:rPr>
          <w:rFonts w:asciiTheme="majorHAnsi" w:hAnsiTheme="majorHAnsi" w:cstheme="majorHAnsi"/>
        </w:rPr>
        <w:t xml:space="preserve">1] </w:t>
      </w:r>
      <w:r w:rsidRPr="00A65C75">
        <w:rPr>
          <w:rFonts w:asciiTheme="majorHAnsi" w:eastAsia="MS Gothic" w:hAnsiTheme="majorHAnsi" w:cstheme="majorHAnsi"/>
        </w:rPr>
        <w:t>Pluralistic Materialism – other theories rely on minimalistic criteria; our framework understands knowledge as changing and uses experience to base social change and revise ideas.</w:t>
      </w:r>
      <w:r w:rsidRPr="00A65C75">
        <w:rPr>
          <w:rFonts w:asciiTheme="majorHAnsi" w:eastAsia="MS Gothic" w:hAnsiTheme="majorHAnsi" w:cstheme="majorHAnsi"/>
        </w:rPr>
        <w:br/>
        <w:t>Glaude 7</w:t>
      </w:r>
      <w:r w:rsidRPr="00A65C75">
        <w:rPr>
          <w:rFonts w:asciiTheme="majorHAnsi" w:eastAsia="MS Gothic" w:hAnsiTheme="majorHAnsi" w:cstheme="majorHAnsi"/>
          <w:b w:val="0"/>
          <w:sz w:val="16"/>
        </w:rPr>
        <w:t>Eddie S. (Eddie S. Glaude Jr. is the African-American chair of the Center for African-American Studies and the William S. Tod Professor of Religion and African-American Studies at Princeton University.) In a Shade of Blue : Pragmatism and the Politics of Black America. University of Chicago Press, 2007. EBSCOhost. (5-7)</w:t>
      </w:r>
    </w:p>
    <w:p w14:paraId="734167A0" w14:textId="77777777" w:rsidR="00912A54" w:rsidRPr="00A65C75" w:rsidRDefault="00912A54" w:rsidP="00912A54">
      <w:pPr>
        <w:spacing w:after="0" w:line="276" w:lineRule="auto"/>
        <w:rPr>
          <w:rFonts w:asciiTheme="majorHAnsi" w:hAnsiTheme="majorHAnsi" w:cstheme="majorHAnsi"/>
        </w:rPr>
      </w:pPr>
      <w:r w:rsidRPr="00A65C75">
        <w:rPr>
          <w:rFonts w:asciiTheme="majorHAnsi" w:eastAsia="Cambria" w:hAnsiTheme="majorHAnsi" w:cstheme="majorHAnsi"/>
          <w:sz w:val="14"/>
          <w:szCs w:val="1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w:t>
      </w:r>
      <w:r w:rsidRPr="00A65C75">
        <w:rPr>
          <w:rStyle w:val="Emphasis"/>
          <w:rFonts w:asciiTheme="majorHAnsi" w:hAnsiTheme="majorHAnsi" w:cstheme="majorHAnsi"/>
        </w:rPr>
        <w:t xml:space="preserve">John </w:t>
      </w:r>
      <w:r w:rsidRPr="00A65C75">
        <w:rPr>
          <w:rStyle w:val="Emphasis"/>
          <w:rFonts w:asciiTheme="majorHAnsi" w:hAnsiTheme="majorHAnsi" w:cstheme="majorHAnsi"/>
          <w:highlight w:val="green"/>
        </w:rPr>
        <w:t>Dewey</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thought</w:t>
      </w:r>
      <w:r w:rsidRPr="00A65C75">
        <w:rPr>
          <w:rStyle w:val="Emphasis"/>
          <w:rFonts w:asciiTheme="majorHAnsi" w:hAnsiTheme="majorHAnsi" w:cstheme="majorHAnsi"/>
        </w:rPr>
        <w:t xml:space="preserve"> of philosophy as a form of cultural and social criticism. He held the view that </w:t>
      </w:r>
      <w:r w:rsidRPr="00A65C75">
        <w:rPr>
          <w:rStyle w:val="Emphasis"/>
          <w:rFonts w:asciiTheme="majorHAnsi" w:hAnsiTheme="majorHAnsi" w:cstheme="majorHAnsi"/>
          <w:highlight w:val="green"/>
        </w:rPr>
        <w:t>philoso</w:t>
      </w:r>
      <w:r w:rsidRPr="00A65C75">
        <w:rPr>
          <w:rStyle w:val="StyleUnderline"/>
          <w:rFonts w:asciiTheme="majorHAnsi" w:hAnsiTheme="majorHAnsi" w:cstheme="majorHAnsi"/>
          <w:highlight w:val="green"/>
        </w:rPr>
        <w:t>phy</w:t>
      </w:r>
      <w:r w:rsidRPr="00A65C75">
        <w:rPr>
          <w:rStyle w:val="StyleUnderline"/>
          <w:rFonts w:asciiTheme="majorHAnsi" w:hAnsiTheme="majorHAnsi" w:cstheme="majorHAnsi"/>
        </w:rPr>
        <w:t xml:space="preserve">, properly understood as a mode of wis-dom, </w:t>
      </w:r>
      <w:r w:rsidRPr="00A65C75">
        <w:rPr>
          <w:rStyle w:val="StyleUnderline"/>
          <w:rFonts w:asciiTheme="majorHAnsi" w:hAnsiTheme="majorHAnsi" w:cstheme="majorHAnsi"/>
          <w:highlight w:val="green"/>
        </w:rPr>
        <w:t>ought to aid us i</w:t>
      </w:r>
      <w:r w:rsidRPr="00A65C75">
        <w:rPr>
          <w:rStyle w:val="StyleUnderline"/>
          <w:rFonts w:asciiTheme="majorHAnsi" w:hAnsiTheme="majorHAnsi" w:cstheme="majorHAnsi"/>
        </w:rPr>
        <w:t xml:space="preserve">n our </w:t>
      </w:r>
      <w:r w:rsidRPr="00A65C75">
        <w:rPr>
          <w:rStyle w:val="StyleUnderline"/>
          <w:rFonts w:asciiTheme="majorHAnsi" w:hAnsiTheme="majorHAnsi" w:cstheme="majorHAnsi"/>
          <w:highlight w:val="green"/>
        </w:rPr>
        <w:t xml:space="preserve">efforts to overcome </w:t>
      </w:r>
      <w:r w:rsidRPr="00A65C75">
        <w:rPr>
          <w:rStyle w:val="StyleUnderline"/>
          <w:rFonts w:asciiTheme="majorHAnsi" w:hAnsiTheme="majorHAnsi" w:cstheme="majorHAnsi"/>
        </w:rPr>
        <w:t xml:space="preserve">problematic situations and </w:t>
      </w:r>
      <w:r w:rsidRPr="00A65C75">
        <w:rPr>
          <w:rStyle w:val="StyleUnderline"/>
          <w:rFonts w:asciiTheme="majorHAnsi" w:hAnsiTheme="majorHAnsi" w:cstheme="majorHAnsi"/>
          <w:highlight w:val="green"/>
        </w:rPr>
        <w:lastRenderedPageBreak/>
        <w:t>worrisome circumstances</w:t>
      </w:r>
      <w:r w:rsidRPr="00A65C75">
        <w:rPr>
          <w:rStyle w:val="StyleUnderline"/>
          <w:rFonts w:asciiTheme="majorHAnsi" w:hAnsiTheme="majorHAnsi" w:cstheme="majorHAnsi"/>
        </w:rPr>
        <w:t>. The principal charge of the philosopher, then, is to deal with the problems of human beings,</w:t>
      </w:r>
      <w:r w:rsidRPr="00A65C75">
        <w:rPr>
          <w:rFonts w:asciiTheme="majorHAnsi" w:eastAsia="Cambria" w:hAnsiTheme="majorHAnsi" w:cstheme="maj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w:t>
      </w:r>
      <w:r w:rsidRPr="00A65C75">
        <w:rPr>
          <w:rStyle w:val="StyleUnderline"/>
          <w:rFonts w:asciiTheme="majorHAnsi" w:hAnsiTheme="majorHAnsi" w:cstheme="majorHAnsi"/>
          <w:highlight w:val="green"/>
        </w:rPr>
        <w:t>Dewey</w:t>
      </w:r>
      <w:r w:rsidRPr="00A65C75">
        <w:rPr>
          <w:rStyle w:val="StyleUnderline"/>
          <w:rFonts w:asciiTheme="majorHAnsi" w:hAnsiTheme="majorHAnsi" w:cstheme="majorHAnsi"/>
        </w:rPr>
        <w:t xml:space="preserve">, by contrast, </w:t>
      </w:r>
      <w:r w:rsidRPr="00A65C75">
        <w:rPr>
          <w:rStyle w:val="StyleUnderline"/>
          <w:rFonts w:asciiTheme="majorHAnsi" w:hAnsiTheme="majorHAnsi" w:cstheme="majorHAnsi"/>
          <w:highlight w:val="green"/>
        </w:rPr>
        <w:t xml:space="preserve">understands knowledge to be </w:t>
      </w:r>
      <w:r w:rsidRPr="00A65C75">
        <w:rPr>
          <w:rStyle w:val="StyleUnderline"/>
          <w:rFonts w:asciiTheme="majorHAnsi" w:hAnsiTheme="majorHAnsi" w:cstheme="majorHAnsi"/>
        </w:rPr>
        <w:t>the fruit of our undertakings as we seek “</w:t>
      </w:r>
      <w:r w:rsidRPr="00A65C75">
        <w:rPr>
          <w:rStyle w:val="StyleUnderline"/>
          <w:rFonts w:asciiTheme="majorHAnsi" w:hAnsiTheme="majorHAnsi" w:cstheme="majorHAnsi"/>
          <w:highlight w:val="green"/>
        </w:rPr>
        <w:t xml:space="preserve">the enrichment of our </w:t>
      </w:r>
      <w:r w:rsidRPr="00A65C75">
        <w:rPr>
          <w:rStyle w:val="StyleUnderline"/>
          <w:rFonts w:asciiTheme="majorHAnsi" w:hAnsiTheme="majorHAnsi" w:cstheme="majorHAnsi"/>
        </w:rPr>
        <w:t xml:space="preserve">immediate </w:t>
      </w:r>
      <w:r w:rsidRPr="00A65C75">
        <w:rPr>
          <w:rStyle w:val="StyleUnderline"/>
          <w:rFonts w:asciiTheme="majorHAnsi" w:hAnsiTheme="majorHAnsi" w:cstheme="majorHAnsi"/>
          <w:highlight w:val="green"/>
        </w:rPr>
        <w:t xml:space="preserve">experience through </w:t>
      </w:r>
      <w:r w:rsidRPr="00A65C75">
        <w:rPr>
          <w:rStyle w:val="StyleUnderline"/>
          <w:rFonts w:asciiTheme="majorHAnsi" w:hAnsiTheme="majorHAnsi" w:cstheme="majorHAnsi"/>
        </w:rPr>
        <w:t xml:space="preserve">the </w:t>
      </w:r>
      <w:r w:rsidRPr="00A65C75">
        <w:rPr>
          <w:rStyle w:val="StyleUnderline"/>
          <w:rFonts w:asciiTheme="majorHAnsi" w:hAnsiTheme="majorHAnsi" w:cstheme="majorHAnsi"/>
          <w:highlight w:val="green"/>
        </w:rPr>
        <w:t>control over action</w:t>
      </w:r>
      <w:r w:rsidRPr="00A65C75">
        <w:rPr>
          <w:rStyle w:val="StyleUnderline"/>
          <w:rFonts w:asciiTheme="majorHAnsi" w:hAnsiTheme="majorHAnsi" w:cstheme="majorHAnsi"/>
        </w:rPr>
        <w:t xml:space="preserve"> it exercises.”11He insists that </w:t>
      </w:r>
      <w:r w:rsidRPr="00A65C75">
        <w:rPr>
          <w:rStyle w:val="StyleUnderline"/>
          <w:rFonts w:asciiTheme="majorHAnsi" w:hAnsiTheme="majorHAnsi" w:cstheme="majorHAnsi"/>
          <w:highlight w:val="green"/>
        </w:rPr>
        <w:t xml:space="preserve">we turn our attention </w:t>
      </w:r>
      <w:r w:rsidRPr="00A65C75">
        <w:rPr>
          <w:rStyle w:val="StyleUnderline"/>
          <w:rFonts w:asciiTheme="majorHAnsi" w:hAnsiTheme="majorHAnsi" w:cstheme="majorHAnsi"/>
        </w:rPr>
        <w:t xml:space="preserve">from supposed givens </w:t>
      </w:r>
      <w:r w:rsidRPr="00A65C75">
        <w:rPr>
          <w:rStyle w:val="StyleUnderline"/>
          <w:rFonts w:asciiTheme="majorHAnsi" w:hAnsiTheme="majorHAnsi" w:cstheme="majorHAnsi"/>
          <w:highlight w:val="green"/>
        </w:rPr>
        <w:t>to</w:t>
      </w:r>
      <w:r w:rsidRPr="00A65C75">
        <w:rPr>
          <w:rStyle w:val="StyleUnderline"/>
          <w:rFonts w:asciiTheme="majorHAnsi" w:hAnsiTheme="majorHAnsi" w:cstheme="majorHAnsi"/>
        </w:rPr>
        <w:t xml:space="preserve"> actual consequences, </w:t>
      </w:r>
      <w:r w:rsidRPr="00A65C75">
        <w:rPr>
          <w:rStyle w:val="StyleUnderline"/>
          <w:rFonts w:asciiTheme="majorHAnsi" w:hAnsiTheme="majorHAnsi" w:cstheme="majorHAnsi"/>
          <w:highlight w:val="green"/>
        </w:rPr>
        <w:t xml:space="preserve">pursuing a future </w:t>
      </w:r>
      <w:r w:rsidRPr="00A65C75">
        <w:rPr>
          <w:rStyle w:val="StyleUnderline"/>
          <w:rFonts w:asciiTheme="majorHAnsi" w:hAnsiTheme="majorHAnsi" w:cstheme="majorHAnsi"/>
        </w:rPr>
        <w:t xml:space="preserve">fundamentally </w:t>
      </w:r>
      <w:r w:rsidRPr="00A65C75">
        <w:rPr>
          <w:rStyle w:val="StyleUnderline"/>
          <w:rFonts w:asciiTheme="majorHAnsi" w:hAnsiTheme="majorHAnsi" w:cstheme="majorHAnsi"/>
          <w:highlight w:val="green"/>
        </w:rPr>
        <w:t xml:space="preserve">grounded in values shaped by experience </w:t>
      </w:r>
      <w:r w:rsidRPr="00A65C75">
        <w:rPr>
          <w:rStyle w:val="StyleUnderline"/>
          <w:rFonts w:asciiTheme="majorHAnsi" w:hAnsiTheme="majorHAnsi" w:cstheme="majorHAnsi"/>
        </w:rPr>
        <w:t xml:space="preserve">and realized in our actions. </w:t>
      </w:r>
      <w:r w:rsidRPr="00A65C75">
        <w:rPr>
          <w:rFonts w:asciiTheme="majorHAnsi" w:hAnsiTheme="majorHAnsi" w:cstheme="majorHAnsi"/>
          <w:sz w:val="14"/>
        </w:rPr>
        <w:t>This view makes clear the experimental function of knowledge. Dewey emphasized that knowledge entails efforts to control and select future experience and that we are always con-fronted with the possibility of error when we act</w:t>
      </w:r>
      <w:r w:rsidRPr="00A65C75">
        <w:rPr>
          <w:rStyle w:val="StyleUnderline"/>
          <w:rFonts w:asciiTheme="majorHAnsi" w:hAnsiTheme="majorHAnsi" w:cstheme="majorHAnsi"/>
        </w:rPr>
        <w:t xml:space="preserve">. </w:t>
      </w:r>
      <w:r w:rsidRPr="00A65C75">
        <w:rPr>
          <w:rStyle w:val="StyleUnderline"/>
          <w:rFonts w:asciiTheme="majorHAnsi" w:hAnsiTheme="majorHAnsi" w:cstheme="majorHAnsi"/>
          <w:highlight w:val="green"/>
        </w:rPr>
        <w:t>We experiment</w:t>
      </w:r>
      <w:r w:rsidRPr="00A65C75">
        <w:rPr>
          <w:rStyle w:val="StyleUnderline"/>
          <w:rFonts w:asciiTheme="majorHAnsi" w:hAnsiTheme="majorHAnsi" w:cstheme="majorHAnsi"/>
        </w:rPr>
        <w:t xml:space="preserve"> or tinker, </w:t>
      </w:r>
      <w:r w:rsidRPr="00A65C75">
        <w:rPr>
          <w:rStyle w:val="StyleUnderline"/>
          <w:rFonts w:asciiTheme="majorHAnsi" w:hAnsiTheme="majorHAnsi" w:cstheme="majorHAnsi"/>
          <w:highlight w:val="green"/>
        </w:rPr>
        <w:t xml:space="preserve">with the understanding that all facts are fallible </w:t>
      </w:r>
      <w:r w:rsidRPr="00A65C75">
        <w:rPr>
          <w:rFonts w:asciiTheme="majorHAnsi" w:eastAsia="Cambria" w:hAnsiTheme="majorHAnsi" w:cstheme="maj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A65C75">
        <w:rPr>
          <w:rStyle w:val="StyleUnderline"/>
          <w:rFonts w:asciiTheme="majorHAnsi" w:hAnsiTheme="majorHAnsi" w:cstheme="majorHAnsi"/>
          <w:highlight w:val="green"/>
        </w:rPr>
        <w:t xml:space="preserve">solidarity captures </w:t>
      </w:r>
      <w:r w:rsidRPr="00A65C75">
        <w:rPr>
          <w:rStyle w:val="StyleUnderline"/>
          <w:rFonts w:asciiTheme="majorHAnsi" w:hAnsiTheme="majorHAnsi" w:cstheme="majorHAnsi"/>
        </w:rPr>
        <w:t xml:space="preserve">the associational and cooperative dimensions of Dewey’s thinking. Dewey conceives of his </w:t>
      </w:r>
      <w:r w:rsidRPr="00A65C75">
        <w:rPr>
          <w:rStyle w:val="StyleUnderline"/>
          <w:rFonts w:asciiTheme="majorHAnsi" w:hAnsiTheme="majorHAnsi" w:cstheme="majorHAnsi"/>
          <w:highlight w:val="green"/>
        </w:rPr>
        <w:t>pragmatism as “an instrument of social improvement</w:t>
      </w:r>
      <w:r w:rsidRPr="00A65C75">
        <w:rPr>
          <w:rStyle w:val="StyleUnderline"/>
          <w:rFonts w:asciiTheme="majorHAnsi" w:hAnsiTheme="majorHAnsi" w:cstheme="majorHAnsi"/>
        </w:rPr>
        <w:t xml:space="preserve">” aimed principally at expanding democratic </w:t>
      </w:r>
      <w:r w:rsidRPr="00A65C75">
        <w:rPr>
          <w:rStyle w:val="StyleUnderline"/>
          <w:rFonts w:asciiTheme="majorHAnsi" w:hAnsiTheme="majorHAnsi" w:cstheme="majorHAnsi"/>
          <w:highlight w:val="green"/>
        </w:rPr>
        <w:t>life and broadening the ground of individual self-development.</w:t>
      </w:r>
      <w:r w:rsidRPr="00A65C75">
        <w:rPr>
          <w:rStyle w:val="StyleUnderline"/>
          <w:rFonts w:asciiTheme="majorHAnsi" w:hAnsiTheme="majorHAnsi" w:cstheme="majorHAnsi"/>
        </w:rPr>
        <w:t>1</w:t>
      </w:r>
      <w:r w:rsidRPr="00A65C75">
        <w:rPr>
          <w:rFonts w:asciiTheme="majorHAnsi" w:hAnsiTheme="majorHAnsi" w:cstheme="maj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A65C75">
        <w:rPr>
          <w:rStyle w:val="StyleUnderline"/>
          <w:rFonts w:asciiTheme="majorHAnsi" w:hAnsiTheme="majorHAnsi" w:cstheme="majorHAnsi"/>
        </w:rPr>
        <w:t xml:space="preserve">relations </w:t>
      </w:r>
      <w:r w:rsidRPr="00A65C75">
        <w:rPr>
          <w:rStyle w:val="StyleUnderline"/>
          <w:rFonts w:asciiTheme="majorHAnsi" w:hAnsiTheme="majorHAnsi" w:cstheme="majorHAnsi"/>
          <w:highlight w:val="green"/>
        </w:rPr>
        <w:t xml:space="preserve">and </w:t>
      </w:r>
      <w:r w:rsidRPr="00A65C75">
        <w:rPr>
          <w:rStyle w:val="StyleUnderline"/>
          <w:rFonts w:asciiTheme="majorHAnsi" w:hAnsiTheme="majorHAnsi" w:cstheme="majorHAnsi"/>
        </w:rPr>
        <w:t>one’s community.</w:t>
      </w:r>
      <w:r w:rsidRPr="00A65C75">
        <w:rPr>
          <w:rStyle w:val="Emphasis"/>
          <w:rFonts w:asciiTheme="majorHAnsi" w:hAnsiTheme="majorHAnsi" w:cstheme="majorHAnsi"/>
        </w:rPr>
        <w:t xml:space="preserve"> </w:t>
      </w:r>
      <w:r w:rsidRPr="00A65C75">
        <w:rPr>
          <w:rFonts w:asciiTheme="majorHAnsi" w:hAnsiTheme="majorHAnsi" w:cstheme="majorHAnsi"/>
          <w:sz w:val="14"/>
        </w:rPr>
        <w:t>The formation of the democratic character so important to our form of associated living involves</w:t>
      </w:r>
      <w:r w:rsidRPr="00A65C75">
        <w:rPr>
          <w:rStyle w:val="StyleUnderline"/>
          <w:rFonts w:asciiTheme="majorHAnsi" w:hAnsiTheme="majorHAnsi" w:cstheme="majorHAnsi"/>
        </w:rPr>
        <w:t xml:space="preserve">, then, </w:t>
      </w:r>
      <w:r w:rsidRPr="00A65C75">
        <w:rPr>
          <w:rStyle w:val="StyleUnderline"/>
          <w:rFonts w:asciiTheme="majorHAnsi" w:hAnsiTheme="majorHAnsi" w:cstheme="majorHAnsi"/>
          <w:highlight w:val="green"/>
        </w:rPr>
        <w:t xml:space="preserve">a </w:t>
      </w:r>
      <w:r w:rsidRPr="00A65C75">
        <w:rPr>
          <w:rStyle w:val="StyleUnderline"/>
          <w:rFonts w:asciiTheme="majorHAnsi" w:hAnsiTheme="majorHAnsi" w:cstheme="majorHAnsi"/>
        </w:rPr>
        <w:t xml:space="preserve">caring </w:t>
      </w:r>
      <w:r w:rsidRPr="00A65C75">
        <w:rPr>
          <w:rStyle w:val="StyleUnderline"/>
          <w:rFonts w:asciiTheme="majorHAnsi" w:hAnsiTheme="majorHAnsi" w:cstheme="majorHAnsi"/>
          <w:highlight w:val="green"/>
        </w:rPr>
        <w:t xml:space="preserve">disposition toward the plight of our fellows </w:t>
      </w:r>
      <w:r w:rsidRPr="00A65C75">
        <w:rPr>
          <w:rStyle w:val="StyleUnderline"/>
          <w:rFonts w:asciiTheme="majorHAnsi" w:hAnsiTheme="majorHAnsi" w:cstheme="majorHAnsi"/>
        </w:rPr>
        <w:t>and a watchful concern for the well-being of our democratic life.</w:t>
      </w:r>
    </w:p>
    <w:p w14:paraId="2F316614" w14:textId="77777777" w:rsidR="00912A54" w:rsidRPr="00A65C75" w:rsidRDefault="00912A54" w:rsidP="00912A54">
      <w:pPr>
        <w:pStyle w:val="Heading4"/>
        <w:spacing w:before="0" w:line="276" w:lineRule="auto"/>
        <w:rPr>
          <w:rFonts w:asciiTheme="majorHAnsi" w:hAnsiTheme="majorHAnsi" w:cstheme="majorHAnsi"/>
          <w:bCs w:val="0"/>
        </w:rPr>
      </w:pPr>
      <w:r w:rsidRPr="00A65C75">
        <w:rPr>
          <w:rFonts w:asciiTheme="majorHAnsi" w:hAnsiTheme="majorHAnsi" w:cstheme="majorHAnsi"/>
        </w:rPr>
        <w:t>2] Best studies prove pluralistic tendencies are inevitable</w:t>
      </w:r>
    </w:p>
    <w:p w14:paraId="1525D7F9" w14:textId="77777777" w:rsidR="00912A54" w:rsidRPr="00A65C75" w:rsidRDefault="00912A54" w:rsidP="00912A54">
      <w:pPr>
        <w:spacing w:after="0" w:line="276" w:lineRule="auto"/>
        <w:rPr>
          <w:rFonts w:asciiTheme="majorHAnsi" w:hAnsiTheme="majorHAnsi" w:cstheme="majorHAnsi"/>
        </w:rPr>
      </w:pPr>
      <w:r w:rsidRPr="00A65C75">
        <w:rPr>
          <w:rStyle w:val="Style13ptBold"/>
          <w:rFonts w:asciiTheme="majorHAnsi" w:hAnsiTheme="majorHAnsi" w:cstheme="majorHAnsi"/>
        </w:rPr>
        <w:t>Polzler 19</w:t>
      </w:r>
      <w:r w:rsidRPr="00A65C75">
        <w:rPr>
          <w:rFonts w:asciiTheme="majorHAnsi" w:hAnsiTheme="majorHAnsi" w:cstheme="majorHAnsi"/>
        </w:rPr>
        <w:t xml:space="preserve">[Thomas Pölzler and Jennifer Cole Wright- “Empirical research on folk moral objectivism” </w:t>
      </w:r>
      <w:hyperlink r:id="rId11" w:history="1">
        <w:r w:rsidRPr="00A65C75">
          <w:rPr>
            <w:rStyle w:val="Hyperlink"/>
            <w:rFonts w:asciiTheme="majorHAnsi" w:hAnsiTheme="majorHAnsi" w:cstheme="majorHAnsi"/>
          </w:rPr>
          <w:t>https://www.ncbi.nlm.nih.gov/pmc/articles/PMC6686698/</w:t>
        </w:r>
      </w:hyperlink>
      <w:r w:rsidRPr="00A65C75">
        <w:rPr>
          <w:rFonts w:asciiTheme="majorHAnsi" w:hAnsiTheme="majorHAnsi" w:cstheme="majorHAnsi"/>
        </w:rPr>
        <w:t xml:space="preserve"> NCBI. Published July 5</w:t>
      </w:r>
      <w:r w:rsidRPr="00A65C75">
        <w:rPr>
          <w:rFonts w:asciiTheme="majorHAnsi" w:hAnsiTheme="majorHAnsi" w:cstheme="majorHAnsi"/>
          <w:vertAlign w:val="superscript"/>
        </w:rPr>
        <w:t>th</w:t>
      </w:r>
      <w:r w:rsidRPr="00A65C75">
        <w:rPr>
          <w:rFonts w:asciiTheme="majorHAnsi" w:hAnsiTheme="majorHAnsi" w:cstheme="majorHAnsi"/>
        </w:rPr>
        <w:t xml:space="preserve"> 2019] </w:t>
      </w:r>
    </w:p>
    <w:p w14:paraId="67DB229A" w14:textId="77777777" w:rsidR="00912A54" w:rsidRPr="00A65C75" w:rsidRDefault="00912A54" w:rsidP="00912A54">
      <w:pPr>
        <w:spacing w:after="0" w:line="276" w:lineRule="auto"/>
        <w:rPr>
          <w:rFonts w:asciiTheme="majorHAnsi" w:hAnsiTheme="majorHAnsi" w:cstheme="majorHAnsi"/>
          <w:sz w:val="10"/>
        </w:rPr>
      </w:pPr>
      <w:r w:rsidRPr="00A65C75">
        <w:rPr>
          <w:rStyle w:val="Emphasis"/>
          <w:rFonts w:asciiTheme="majorHAnsi" w:hAnsiTheme="majorHAnsi" w:cstheme="majorHAnsi"/>
          <w:highlight w:val="green"/>
        </w:rPr>
        <w:t>Examining these studies'</w:t>
      </w:r>
      <w:r w:rsidRPr="00A65C75">
        <w:rPr>
          <w:rFonts w:asciiTheme="majorHAnsi" w:hAnsiTheme="majorHAnsi" w:cstheme="majorHAnsi"/>
          <w:sz w:val="10"/>
        </w:rPr>
        <w:t xml:space="preserve"> results more closely, however, makes it less clear whether this interpretation is appropriate (Pölzler, 2018b). Take again Goodwin and Darley's study. In this study, </w:t>
      </w:r>
      <w:r w:rsidRPr="00A65C75">
        <w:rPr>
          <w:rFonts w:asciiTheme="majorHAnsi" w:hAnsiTheme="majorHAnsi" w:cstheme="majorHAnsi"/>
          <w:u w:val="single"/>
        </w:rPr>
        <w:t>almost 30% of subjects' responses to the disagreement measure</w:t>
      </w:r>
      <w:r w:rsidRPr="00A65C75">
        <w:rPr>
          <w:rFonts w:asciiTheme="majorHAnsi" w:hAnsiTheme="majorHAnsi" w:cstheme="majorHAnsi"/>
          <w:sz w:val="10"/>
        </w:rPr>
        <w:t xml:space="preserve"> and almost </w:t>
      </w:r>
      <w:r w:rsidRPr="00A65C75">
        <w:rPr>
          <w:rFonts w:asciiTheme="majorHAnsi" w:hAnsiTheme="majorHAnsi" w:cstheme="majorHAnsi"/>
          <w:u w:val="single"/>
        </w:rPr>
        <w:t>50% of their responses to the truth‐aptness measure fell</w:t>
      </w:r>
      <w:r w:rsidRPr="00A65C75">
        <w:rPr>
          <w:rFonts w:asciiTheme="majorHAnsi" w:hAnsiTheme="majorHAnsi" w:cstheme="majorHAnsi"/>
          <w:sz w:val="10"/>
        </w:rPr>
        <w:t xml:space="preserve"> on the option that the researchers took to be indicative of subjectivism (Goodwin &amp; Darley, 2008, pp. 1347, 1351). Moreover, while </w:t>
      </w:r>
      <w:r w:rsidRPr="00A65C75">
        <w:rPr>
          <w:rStyle w:val="Emphasis"/>
          <w:rFonts w:asciiTheme="majorHAnsi" w:hAnsiTheme="majorHAnsi" w:cstheme="majorHAnsi"/>
          <w:highlight w:val="green"/>
        </w:rPr>
        <w:t>some moral statements were</w:t>
      </w:r>
      <w:r w:rsidRPr="00A65C75">
        <w:rPr>
          <w:rStyle w:val="Emphasis"/>
          <w:rFonts w:asciiTheme="majorHAnsi" w:hAnsiTheme="majorHAnsi" w:cstheme="majorHAnsi"/>
        </w:rPr>
        <w:t xml:space="preserve"> dominantly </w:t>
      </w:r>
      <w:r w:rsidRPr="00A65C75">
        <w:rPr>
          <w:rStyle w:val="Emphasis"/>
          <w:rFonts w:asciiTheme="majorHAnsi" w:hAnsiTheme="majorHAnsi" w:cstheme="majorHAnsi"/>
          <w:highlight w:val="green"/>
        </w:rPr>
        <w:t>classified as objective</w:t>
      </w:r>
      <w:r w:rsidRPr="00A65C75">
        <w:rPr>
          <w:rFonts w:asciiTheme="majorHAnsi" w:hAnsiTheme="majorHAnsi" w:cstheme="majorHAnsi"/>
          <w:sz w:val="10"/>
        </w:rPr>
        <w:t xml:space="preserve"> (e.g., the above statement about robbery), many </w:t>
      </w:r>
      <w:r w:rsidRPr="00A65C75">
        <w:rPr>
          <w:rStyle w:val="Emphasis"/>
          <w:rFonts w:asciiTheme="majorHAnsi" w:hAnsiTheme="majorHAnsi" w:cstheme="majorHAnsi"/>
          <w:highlight w:val="green"/>
        </w:rPr>
        <w:t>others were</w:t>
      </w:r>
      <w:r w:rsidRPr="00A65C75">
        <w:rPr>
          <w:rStyle w:val="Emphasis"/>
          <w:rFonts w:asciiTheme="majorHAnsi" w:hAnsiTheme="majorHAnsi" w:cstheme="majorHAnsi"/>
        </w:rPr>
        <w:t xml:space="preserve"> dominantly classified </w:t>
      </w:r>
      <w:r w:rsidRPr="00A65C75">
        <w:rPr>
          <w:rStyle w:val="Emphasis"/>
          <w:rFonts w:asciiTheme="majorHAnsi" w:hAnsiTheme="majorHAnsi" w:cstheme="majorHAnsi"/>
          <w:highlight w:val="green"/>
        </w:rPr>
        <w:t>as nonobjective</w:t>
      </w:r>
      <w:r w:rsidRPr="00A65C75">
        <w:rPr>
          <w:rFonts w:asciiTheme="majorHAnsi" w:hAnsiTheme="majorHAnsi" w:cstheme="majorHAnsi"/>
          <w:sz w:val="10"/>
        </w:rPr>
        <w:t xml:space="preserve"> (e.g., the stem cell research statement). This suggests that subjects in </w:t>
      </w:r>
      <w:r w:rsidRPr="00A65C75">
        <w:rPr>
          <w:rFonts w:asciiTheme="majorHAnsi" w:hAnsiTheme="majorHAnsi" w:cstheme="majorHAnsi"/>
          <w:u w:val="single"/>
        </w:rPr>
        <w:t xml:space="preserve">Goodwin and </w:t>
      </w:r>
      <w:r w:rsidRPr="00A65C75">
        <w:rPr>
          <w:rStyle w:val="Emphasis"/>
          <w:rFonts w:asciiTheme="majorHAnsi" w:hAnsiTheme="majorHAnsi" w:cstheme="majorHAnsi"/>
          <w:highlight w:val="green"/>
        </w:rPr>
        <w:t>Darley's study may have</w:t>
      </w:r>
      <w:r w:rsidRPr="00A65C75">
        <w:rPr>
          <w:rStyle w:val="Emphasis"/>
          <w:rFonts w:asciiTheme="majorHAnsi" w:hAnsiTheme="majorHAnsi" w:cstheme="majorHAnsi"/>
        </w:rPr>
        <w:t xml:space="preserve"> actually </w:t>
      </w:r>
      <w:r w:rsidRPr="00A65C75">
        <w:rPr>
          <w:rStyle w:val="Emphasis"/>
          <w:rFonts w:asciiTheme="majorHAnsi" w:hAnsiTheme="majorHAnsi" w:cstheme="majorHAnsi"/>
          <w:highlight w:val="green"/>
        </w:rPr>
        <w:t>favored</w:t>
      </w:r>
      <w:r w:rsidRPr="00A65C75">
        <w:rPr>
          <w:rFonts w:asciiTheme="majorHAnsi" w:hAnsiTheme="majorHAnsi" w:cstheme="majorHAnsi"/>
          <w:sz w:val="10"/>
        </w:rPr>
        <w:t xml:space="preserve"> what Wright, Grandjean, and McWhite (2013) called </w:t>
      </w:r>
      <w:r w:rsidRPr="00A65C75">
        <w:rPr>
          <w:rStyle w:val="Emphasis"/>
          <w:rFonts w:asciiTheme="majorHAnsi" w:hAnsiTheme="majorHAnsi" w:cstheme="majorHAnsi"/>
          <w:highlight w:val="green"/>
        </w:rPr>
        <w:t>“metaethical pluralism</w:t>
      </w:r>
      <w:r w:rsidRPr="00A65C75">
        <w:rPr>
          <w:rFonts w:asciiTheme="majorHAnsi" w:hAnsiTheme="majorHAnsi" w:cstheme="majorHAnsi"/>
          <w:sz w:val="10"/>
        </w:rPr>
        <w:t xml:space="preserve">,” i.e., they sometimes sided with objectivism and other times with nonobjectivism. </w:t>
      </w:r>
      <w:r w:rsidRPr="00A65C75">
        <w:rPr>
          <w:rStyle w:val="Emphasis"/>
          <w:rFonts w:asciiTheme="majorHAnsi" w:hAnsiTheme="majorHAnsi" w:cstheme="majorHAnsi"/>
          <w:highlight w:val="green"/>
        </w:rPr>
        <w:t>More</w:t>
      </w:r>
      <w:r w:rsidRPr="00A65C75">
        <w:rPr>
          <w:rStyle w:val="Emphasis"/>
          <w:rFonts w:asciiTheme="majorHAnsi" w:hAnsiTheme="majorHAnsi" w:cstheme="majorHAnsi"/>
        </w:rPr>
        <w:t xml:space="preserve"> recent </w:t>
      </w:r>
      <w:r w:rsidRPr="00A65C75">
        <w:rPr>
          <w:rStyle w:val="Emphasis"/>
          <w:rFonts w:asciiTheme="majorHAnsi" w:hAnsiTheme="majorHAnsi" w:cstheme="majorHAnsi"/>
          <w:highlight w:val="green"/>
        </w:rPr>
        <w:t>studies have</w:t>
      </w:r>
      <w:r w:rsidRPr="00A65C75">
        <w:rPr>
          <w:rStyle w:val="Emphasis"/>
          <w:rFonts w:asciiTheme="majorHAnsi" w:hAnsiTheme="majorHAnsi" w:cstheme="majorHAnsi"/>
        </w:rPr>
        <w:t xml:space="preserve"> by and large </w:t>
      </w:r>
      <w:r w:rsidRPr="00A65C75">
        <w:rPr>
          <w:rStyle w:val="Emphasis"/>
          <w:rFonts w:asciiTheme="majorHAnsi" w:hAnsiTheme="majorHAnsi" w:cstheme="majorHAnsi"/>
          <w:highlight w:val="green"/>
        </w:rPr>
        <w:t>confirmed</w:t>
      </w:r>
      <w:r w:rsidRPr="00A65C75">
        <w:rPr>
          <w:rFonts w:asciiTheme="majorHAnsi" w:hAnsiTheme="majorHAnsi" w:cstheme="majorHAnsi"/>
          <w:u w:val="single"/>
        </w:rPr>
        <w:t xml:space="preserve"> this</w:t>
      </w:r>
      <w:r w:rsidRPr="00A65C75">
        <w:rPr>
          <w:rFonts w:asciiTheme="majorHAnsi" w:hAnsiTheme="majorHAnsi" w:cstheme="majorHAnsi"/>
          <w:sz w:val="10"/>
        </w:rPr>
        <w:t xml:space="preserve"> hypothesis of </w:t>
      </w:r>
      <w:r w:rsidRPr="00A65C75">
        <w:rPr>
          <w:rFonts w:asciiTheme="majorHAnsi" w:hAnsiTheme="majorHAnsi" w:cstheme="majorHAnsi"/>
          <w:u w:val="single"/>
        </w:rPr>
        <w:t>folk metaethical pluralism</w:t>
      </w:r>
      <w:r w:rsidRPr="00A65C75">
        <w:rPr>
          <w:rFonts w:asciiTheme="majorHAnsi" w:hAnsiTheme="majorHAnsi" w:cstheme="majorHAnsi"/>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A65C75">
        <w:rPr>
          <w:rStyle w:val="Emphasis"/>
          <w:rFonts w:asciiTheme="majorHAnsi" w:hAnsiTheme="majorHAnsi" w:cstheme="majorHAnsi"/>
          <w:highlight w:val="green"/>
        </w:rPr>
        <w:t>Objectivity ratings for statements</w:t>
      </w:r>
      <w:r w:rsidRPr="00A65C75">
        <w:rPr>
          <w:rFonts w:asciiTheme="majorHAnsi" w:hAnsiTheme="majorHAnsi" w:cstheme="majorHAnsi"/>
          <w:sz w:val="10"/>
        </w:rPr>
        <w:t xml:space="preserve"> that were dominantly self‐classified as moral </w:t>
      </w:r>
      <w:r w:rsidRPr="00A65C75">
        <w:rPr>
          <w:rStyle w:val="Emphasis"/>
          <w:rFonts w:asciiTheme="majorHAnsi" w:hAnsiTheme="majorHAnsi" w:cstheme="majorHAnsi"/>
          <w:highlight w:val="green"/>
        </w:rPr>
        <w:t>varied between</w:t>
      </w:r>
      <w:r w:rsidRPr="00A65C75">
        <w:rPr>
          <w:rStyle w:val="Emphasis"/>
          <w:rFonts w:asciiTheme="majorHAnsi" w:hAnsiTheme="majorHAnsi" w:cstheme="majorHAnsi"/>
        </w:rPr>
        <w:t xml:space="preserve"> as little as </w:t>
      </w:r>
      <w:r w:rsidRPr="00A65C75">
        <w:rPr>
          <w:rStyle w:val="Emphasis"/>
          <w:rFonts w:asciiTheme="majorHAnsi" w:hAnsiTheme="majorHAnsi" w:cstheme="majorHAnsi"/>
          <w:highlight w:val="green"/>
        </w:rPr>
        <w:t>5% and</w:t>
      </w:r>
      <w:r w:rsidRPr="00A65C75">
        <w:rPr>
          <w:rStyle w:val="Emphasis"/>
          <w:rFonts w:asciiTheme="majorHAnsi" w:hAnsiTheme="majorHAnsi" w:cstheme="majorHAnsi"/>
        </w:rPr>
        <w:t xml:space="preserve"> as much as </w:t>
      </w:r>
      <w:r w:rsidRPr="00A65C75">
        <w:rPr>
          <w:rStyle w:val="Emphasis"/>
          <w:rFonts w:asciiTheme="majorHAnsi" w:hAnsiTheme="majorHAnsi" w:cstheme="majorHAnsi"/>
          <w:highlight w:val="green"/>
        </w:rPr>
        <w:t>85%.</w:t>
      </w:r>
      <w:r w:rsidRPr="00A65C75">
        <w:rPr>
          <w:rFonts w:asciiTheme="majorHAnsi" w:hAnsiTheme="majorHAnsi" w:cstheme="majorHAnsi"/>
          <w:sz w:val="10"/>
        </w:rPr>
        <w:t xml:space="preserve"> </w:t>
      </w:r>
      <w:r w:rsidRPr="00A65C75">
        <w:rPr>
          <w:rFonts w:asciiTheme="majorHAnsi" w:hAnsiTheme="majorHAnsi" w:cstheme="majorHAnsi"/>
          <w:u w:val="single"/>
        </w:rPr>
        <w:t>Research based on different measures yielded high proportions of intrapersonal variation as well</w:t>
      </w:r>
      <w:r w:rsidRPr="00A65C75">
        <w:rPr>
          <w:rFonts w:asciiTheme="majorHAnsi" w:hAnsiTheme="majorHAnsi" w:cstheme="majorHAnsi"/>
          <w:sz w:val="10"/>
        </w:rPr>
        <w:t xml:space="preserve"> (e.g., Beebe, 2014; Beebe, Qiaoan, Wysocki, &amp; Endara, 2015; Beebe &amp; Sackris, 2016; Fisher, Knobe, Strickland, &amp; Keil, 2017; Goodwin &amp; Darley, 2012; Heiphetz &amp; Young, 2017; Wright, 2018; Zijlstra, forthcoming‐a).2</w:t>
      </w:r>
    </w:p>
    <w:p w14:paraId="5CCB6228" w14:textId="77777777" w:rsidR="00912A54" w:rsidRPr="00A65C75" w:rsidRDefault="00912A54" w:rsidP="00912A54">
      <w:pPr>
        <w:pStyle w:val="Heading4"/>
        <w:spacing w:before="0" w:line="276" w:lineRule="auto"/>
        <w:rPr>
          <w:rFonts w:asciiTheme="majorHAnsi" w:hAnsiTheme="majorHAnsi" w:cstheme="majorHAnsi"/>
        </w:rPr>
      </w:pPr>
      <w:r w:rsidRPr="00A65C75">
        <w:rPr>
          <w:rFonts w:asciiTheme="majorHAnsi" w:hAnsiTheme="majorHAnsi" w:cstheme="majorHAnsi"/>
        </w:rPr>
        <w:lastRenderedPageBreak/>
        <w:t xml:space="preserve">3] </w:t>
      </w:r>
      <w:r w:rsidRPr="00A65C75">
        <w:rPr>
          <w:rStyle w:val="Emphasis"/>
          <w:rFonts w:asciiTheme="majorHAnsi" w:hAnsiTheme="majorHAnsi" w:cstheme="majorHAnsi"/>
          <w:b/>
          <w:iCs w:val="0"/>
          <w:sz w:val="26"/>
          <w:u w:val="none"/>
        </w:rPr>
        <w:t>Frameworks all share equal value. Weighing between them becomes infinitely regressive as it presupposes there is a higher metric to determine who has the better justifications. That means contestation is vacuous which means a locus of moral duty is sufficient since it has an uncontested obligatory power.</w:t>
      </w:r>
    </w:p>
    <w:p w14:paraId="01818E2C" w14:textId="77777777" w:rsidR="00912A54" w:rsidRPr="00A65C75" w:rsidRDefault="00912A54" w:rsidP="00912A54">
      <w:pPr>
        <w:pStyle w:val="Heading4"/>
        <w:spacing w:before="0" w:line="276" w:lineRule="auto"/>
        <w:rPr>
          <w:rFonts w:asciiTheme="majorHAnsi" w:hAnsiTheme="majorHAnsi" w:cstheme="majorHAnsi"/>
        </w:rPr>
      </w:pPr>
      <w:r w:rsidRPr="00A65C75">
        <w:rPr>
          <w:rFonts w:asciiTheme="majorHAnsi" w:hAnsiTheme="majorHAnsi" w:cstheme="majorHAnsi"/>
        </w:rPr>
        <w:t>4] Performativity-</w:t>
      </w:r>
      <w:r w:rsidRPr="00A65C75">
        <w:rPr>
          <w:rFonts w:asciiTheme="majorHAnsi" w:eastAsia="Cambria" w:hAnsiTheme="majorHAnsi" w:cstheme="majorHAnsi"/>
        </w:rPr>
        <w:t xml:space="preserve"> </w:t>
      </w:r>
      <w:r w:rsidRPr="00A65C75">
        <w:rPr>
          <w:rFonts w:asciiTheme="majorHAnsi" w:hAnsiTheme="majorHAnsi" w:cstheme="maj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6237E834" w14:textId="77777777" w:rsidR="00912A54" w:rsidRPr="00725D0E" w:rsidRDefault="00912A54" w:rsidP="00912A54">
      <w:pPr>
        <w:pStyle w:val="Heading4"/>
        <w:spacing w:before="0" w:line="276" w:lineRule="auto"/>
        <w:rPr>
          <w:rFonts w:asciiTheme="majorHAnsi" w:hAnsiTheme="majorHAnsi" w:cstheme="majorHAnsi"/>
        </w:rPr>
      </w:pPr>
      <w:r>
        <w:rPr>
          <w:rFonts w:asciiTheme="majorHAnsi" w:hAnsiTheme="majorHAnsi" w:cstheme="majorHAnsi"/>
        </w:rPr>
        <w:t>5</w:t>
      </w:r>
      <w:r w:rsidRPr="00725D0E">
        <w:rPr>
          <w:rFonts w:asciiTheme="majorHAnsi" w:hAnsiTheme="majorHAnsi" w:cstheme="majorHAnsi"/>
        </w:rPr>
        <w:t xml:space="preserve">] </w:t>
      </w:r>
      <w:r w:rsidRPr="00725D0E">
        <w:rPr>
          <w:rFonts w:asciiTheme="majorHAnsi" w:eastAsia="MS Gothic" w:hAnsiTheme="majorHAnsi" w:cstheme="majorHAnsi"/>
        </w:rPr>
        <w:t xml:space="preserve">Normative Necessity- If you’re unsure what the good is, allow for deliberation because it allows people to pursue their conception of the good and discuss it. This means that epistemic modesty collapses because it means we need to include various viewpoints, which is prag </w:t>
      </w:r>
    </w:p>
    <w:p w14:paraId="15D3F1E7" w14:textId="77777777" w:rsidR="00912A54" w:rsidRPr="00725D0E" w:rsidRDefault="00912A54" w:rsidP="00912A54">
      <w:pPr>
        <w:pStyle w:val="Heading4"/>
        <w:spacing w:before="0" w:line="276" w:lineRule="auto"/>
        <w:rPr>
          <w:rFonts w:asciiTheme="majorHAnsi" w:hAnsiTheme="majorHAnsi" w:cstheme="majorHAnsi"/>
        </w:rPr>
      </w:pPr>
      <w:r>
        <w:rPr>
          <w:rFonts w:asciiTheme="majorHAnsi" w:hAnsiTheme="majorHAnsi" w:cstheme="majorHAnsi"/>
        </w:rPr>
        <w:t>6</w:t>
      </w:r>
      <w:r w:rsidRPr="00725D0E">
        <w:rPr>
          <w:rFonts w:asciiTheme="majorHAnsi" w:hAnsiTheme="majorHAnsi" w:cstheme="majorHAnsi"/>
        </w:rPr>
        <w:t xml:space="preserve">] </w:t>
      </w:r>
      <w:r w:rsidRPr="00725D0E">
        <w:rPr>
          <w:rStyle w:val="Emphasis"/>
          <w:rFonts w:asciiTheme="majorHAnsi" w:hAnsiTheme="majorHAnsi" w:cstheme="majorHAnsi"/>
          <w:b/>
          <w:iCs w:val="0"/>
        </w:rPr>
        <w:t>Rule Following Paradox-</w:t>
      </w:r>
      <w:r w:rsidRPr="00725D0E">
        <w:rPr>
          <w:rFonts w:asciiTheme="majorHAnsi" w:hAnsiTheme="majorHAnsi" w:cstheme="majorHAnsi"/>
        </w:rPr>
        <w:t xml:space="preserve"> </w:t>
      </w:r>
      <w:r w:rsidRPr="00725D0E">
        <w:rPr>
          <w:rFonts w:asciiTheme="majorHAnsi" w:hAnsiTheme="majorHAnsi" w:cstheme="majorHAnsi"/>
          <w:lang w:eastAsia="zh-CN"/>
        </w:rPr>
        <w:t xml:space="preserve">There is nothing inherent to a rule that tells us how we ought to follow it, which proves no internal motivation or direction to follow a particular rule, regardless of how correct the rule is. Since only our interpretation can tell us how to follow the rule, there can be no incorrect application. </w:t>
      </w:r>
      <w:r w:rsidRPr="00725D0E">
        <w:rPr>
          <w:rFonts w:asciiTheme="majorHAnsi" w:hAnsiTheme="majorHAnsi" w:cstheme="majorHAnsi"/>
        </w:rPr>
        <w:t xml:space="preserve">Only deliberation accounts for the diversity of interpretations of our norms. </w:t>
      </w:r>
    </w:p>
    <w:p w14:paraId="7EF3F624" w14:textId="77777777" w:rsidR="00912A54" w:rsidRPr="00725D0E" w:rsidRDefault="00912A54" w:rsidP="00912A54">
      <w:pPr>
        <w:pStyle w:val="Heading4"/>
        <w:spacing w:before="0" w:line="276" w:lineRule="auto"/>
        <w:rPr>
          <w:rFonts w:asciiTheme="majorHAnsi" w:hAnsiTheme="majorHAnsi" w:cstheme="majorHAnsi"/>
        </w:rPr>
      </w:pPr>
      <w:r>
        <w:rPr>
          <w:rFonts w:asciiTheme="majorHAnsi" w:hAnsiTheme="majorHAnsi" w:cstheme="majorHAnsi"/>
        </w:rPr>
        <w:t>7</w:t>
      </w:r>
      <w:r w:rsidRPr="00725D0E">
        <w:rPr>
          <w:rFonts w:asciiTheme="majorHAnsi" w:hAnsiTheme="majorHAnsi" w:cstheme="majorHAnsi"/>
        </w:rPr>
        <w:t xml:space="preserve">] Motivational Externalism is true- </w:t>
      </w:r>
    </w:p>
    <w:p w14:paraId="7036D15D" w14:textId="77777777" w:rsidR="00912A54" w:rsidRPr="00725D0E" w:rsidRDefault="00912A54" w:rsidP="00912A54">
      <w:pPr>
        <w:pStyle w:val="Heading4"/>
        <w:spacing w:before="0" w:line="276" w:lineRule="auto"/>
        <w:rPr>
          <w:rFonts w:asciiTheme="majorHAnsi" w:hAnsiTheme="majorHAnsi" w:cstheme="majorHAnsi"/>
        </w:rPr>
      </w:pPr>
      <w:r w:rsidRPr="00725D0E">
        <w:rPr>
          <w:rFonts w:asciiTheme="majorHAnsi" w:hAnsiTheme="majorHAnsi" w:cstheme="majorHAnsi"/>
        </w:rPr>
        <w:t>A] Tangibility- it’s the only thing that affects us tangibly and we recognizably prove causal linkages because we see external forces affecting us which O/w on verifiability.</w:t>
      </w:r>
    </w:p>
    <w:p w14:paraId="020ADA98" w14:textId="77777777" w:rsidR="00912A54" w:rsidRPr="00725D0E" w:rsidRDefault="00912A54" w:rsidP="00912A54">
      <w:pPr>
        <w:pStyle w:val="Heading4"/>
        <w:spacing w:before="0" w:line="276" w:lineRule="auto"/>
        <w:rPr>
          <w:rFonts w:asciiTheme="majorHAnsi" w:hAnsiTheme="majorHAnsi" w:cstheme="majorHAnsi"/>
        </w:rPr>
      </w:pPr>
      <w:r w:rsidRPr="00725D0E">
        <w:rPr>
          <w:rFonts w:asciiTheme="majorHAnsi" w:hAnsiTheme="majorHAnsi" w:cstheme="majorHAnsi"/>
        </w:rPr>
        <w:t xml:space="preserve">B] Actualization- the only way to verify or actualize internal motivation is via action with the external world which means only external forces can guide action </w:t>
      </w:r>
    </w:p>
    <w:p w14:paraId="7570ABCB" w14:textId="77777777" w:rsidR="00912A54" w:rsidRPr="00A65C75" w:rsidRDefault="00912A54" w:rsidP="00912A54">
      <w:pPr>
        <w:pStyle w:val="Heading3"/>
        <w:rPr>
          <w:rFonts w:asciiTheme="majorHAnsi" w:hAnsiTheme="majorHAnsi" w:cstheme="majorHAnsi"/>
        </w:rPr>
      </w:pPr>
      <w:r w:rsidRPr="00A65C75">
        <w:rPr>
          <w:rFonts w:asciiTheme="majorHAnsi" w:hAnsiTheme="majorHAnsi" w:cstheme="majorHAnsi"/>
        </w:rPr>
        <w:lastRenderedPageBreak/>
        <w:t>Affirm</w:t>
      </w:r>
    </w:p>
    <w:p w14:paraId="7E7B7BE3" w14:textId="77777777" w:rsidR="00912A54" w:rsidRPr="00A65C75" w:rsidRDefault="00912A54" w:rsidP="00912A54">
      <w:pPr>
        <w:pStyle w:val="Heading4"/>
        <w:rPr>
          <w:rFonts w:asciiTheme="majorHAnsi" w:hAnsiTheme="majorHAnsi" w:cstheme="majorHAnsi"/>
        </w:rPr>
      </w:pPr>
      <w:r w:rsidRPr="00A65C75">
        <w:rPr>
          <w:rFonts w:asciiTheme="majorHAnsi" w:hAnsiTheme="majorHAnsi" w:cstheme="majorHAnsi"/>
        </w:rPr>
        <w:t xml:space="preserve">1] IP laws prioritize uniformity and predictability as a method of </w:t>
      </w:r>
      <w:r w:rsidRPr="00A65C75">
        <w:rPr>
          <w:rFonts w:asciiTheme="majorHAnsi" w:hAnsiTheme="majorHAnsi" w:cstheme="majorHAnsi"/>
          <w:u w:val="single"/>
        </w:rPr>
        <w:t>homogenizing knowledge</w:t>
      </w:r>
      <w:r w:rsidRPr="00A65C75">
        <w:rPr>
          <w:rFonts w:asciiTheme="majorHAnsi" w:hAnsiTheme="majorHAnsi" w:cstheme="majorHAnsi"/>
        </w:rPr>
        <w:t xml:space="preserve"> and </w:t>
      </w:r>
      <w:r w:rsidRPr="00A65C75">
        <w:rPr>
          <w:rFonts w:asciiTheme="majorHAnsi" w:hAnsiTheme="majorHAnsi" w:cstheme="majorHAnsi"/>
          <w:u w:val="single"/>
        </w:rPr>
        <w:t>refusing experimentation</w:t>
      </w:r>
      <w:r w:rsidRPr="00A65C75">
        <w:rPr>
          <w:rFonts w:asciiTheme="majorHAnsi" w:hAnsiTheme="majorHAnsi" w:cstheme="majorHAnsi"/>
        </w:rPr>
        <w:t>.</w:t>
      </w:r>
    </w:p>
    <w:p w14:paraId="624CAF05" w14:textId="77777777" w:rsidR="00912A54" w:rsidRPr="00A65C75" w:rsidRDefault="00912A54" w:rsidP="00912A54">
      <w:pPr>
        <w:rPr>
          <w:rFonts w:asciiTheme="majorHAnsi" w:hAnsiTheme="majorHAnsi" w:cstheme="majorHAnsi"/>
        </w:rPr>
      </w:pPr>
      <w:r w:rsidRPr="00A65C75">
        <w:rPr>
          <w:rStyle w:val="Style13ptBold"/>
          <w:rFonts w:asciiTheme="majorHAnsi" w:hAnsiTheme="majorHAnsi" w:cstheme="majorHAnsi"/>
        </w:rPr>
        <w:t>Wu 14</w:t>
      </w:r>
      <w:r w:rsidRPr="00A65C75">
        <w:rPr>
          <w:rFonts w:asciiTheme="majorHAnsi" w:hAnsiTheme="majorHAnsi" w:cstheme="majorHAnsi"/>
        </w:rPr>
        <w:t xml:space="preserve"> [Tim Wu (Julius Silver Professor of Law, Science and Technology at Columbia University). “Intellectual Property Experimentalism By Way of Competition Law”. Columbia Law School. 2014. Accessed 8/16/21. </w:t>
      </w:r>
      <w:hyperlink r:id="rId12" w:history="1">
        <w:r w:rsidRPr="00A65C75">
          <w:rPr>
            <w:rStyle w:val="Hyperlink"/>
            <w:rFonts w:asciiTheme="majorHAnsi" w:hAnsiTheme="majorHAnsi" w:cstheme="majorHAnsi"/>
          </w:rPr>
          <w:t>https://scholarship.law.columbia.edu/cgi/viewcontent.cgi?article=2843&amp;context=faculty_scholarship</w:t>
        </w:r>
      </w:hyperlink>
      <w:r w:rsidRPr="00A65C75">
        <w:rPr>
          <w:rFonts w:asciiTheme="majorHAnsi" w:hAnsiTheme="majorHAnsi" w:cstheme="majorHAnsi"/>
        </w:rPr>
        <w:t xml:space="preserve"> //Xu]</w:t>
      </w:r>
    </w:p>
    <w:p w14:paraId="32E340E3" w14:textId="77777777" w:rsidR="00912A54" w:rsidRPr="00A65C75" w:rsidRDefault="00912A54" w:rsidP="00912A54">
      <w:pPr>
        <w:rPr>
          <w:rStyle w:val="Emphasis"/>
          <w:rFonts w:asciiTheme="majorHAnsi" w:hAnsiTheme="majorHAnsi" w:cstheme="majorHAnsi"/>
        </w:rPr>
      </w:pPr>
      <w:r w:rsidRPr="00A65C75">
        <w:rPr>
          <w:rStyle w:val="Emphasis"/>
          <w:rFonts w:asciiTheme="majorHAnsi" w:hAnsiTheme="majorHAnsi" w:cstheme="majorHAnsi"/>
        </w:rPr>
        <w:t xml:space="preserve">The </w:t>
      </w:r>
      <w:r w:rsidRPr="00A65C75">
        <w:rPr>
          <w:rStyle w:val="Emphasis"/>
          <w:rFonts w:asciiTheme="majorHAnsi" w:hAnsiTheme="majorHAnsi" w:cstheme="majorHAnsi"/>
          <w:highlight w:val="green"/>
        </w:rPr>
        <w:t>goals of uniformity</w:t>
      </w:r>
      <w:r w:rsidRPr="00A65C75">
        <w:rPr>
          <w:rStyle w:val="Emphasis"/>
          <w:rFonts w:asciiTheme="majorHAnsi" w:hAnsiTheme="majorHAnsi" w:cstheme="majorHAnsi"/>
        </w:rPr>
        <w:t xml:space="preserve"> and predictability </w:t>
      </w:r>
      <w:r w:rsidRPr="00A65C75">
        <w:rPr>
          <w:rStyle w:val="Emphasis"/>
          <w:rFonts w:asciiTheme="majorHAnsi" w:hAnsiTheme="majorHAnsi" w:cstheme="majorHAnsi"/>
          <w:highlight w:val="green"/>
        </w:rPr>
        <w:t>has</w:t>
      </w:r>
      <w:r w:rsidRPr="00A65C75">
        <w:rPr>
          <w:rStyle w:val="Emphasis"/>
          <w:rFonts w:asciiTheme="majorHAnsi" w:hAnsiTheme="majorHAnsi" w:cstheme="majorHAnsi"/>
        </w:rPr>
        <w:t xml:space="preserve"> had its clearest </w:t>
      </w:r>
      <w:r w:rsidRPr="00A65C75">
        <w:rPr>
          <w:rStyle w:val="Emphasis"/>
          <w:rFonts w:asciiTheme="majorHAnsi" w:hAnsiTheme="majorHAnsi" w:cstheme="majorHAnsi"/>
          <w:highlight w:val="green"/>
        </w:rPr>
        <w:t>implications at the international level</w:t>
      </w:r>
      <w:r w:rsidRPr="00A65C75">
        <w:rPr>
          <w:rStyle w:val="Emphasis"/>
          <w:rFonts w:asciiTheme="majorHAnsi" w:hAnsiTheme="majorHAnsi" w:cstheme="majorHAnsi"/>
        </w:rPr>
        <w:t xml:space="preserve">. Unlike competition law, which varies significantly between OECD nations, over the last several decades all of the </w:t>
      </w:r>
      <w:r w:rsidRPr="00A65C75">
        <w:rPr>
          <w:rStyle w:val="Emphasis"/>
          <w:rFonts w:asciiTheme="majorHAnsi" w:hAnsiTheme="majorHAnsi" w:cstheme="majorHAnsi"/>
          <w:highlight w:val="green"/>
        </w:rPr>
        <w:t>IP laws</w:t>
      </w:r>
      <w:r w:rsidRPr="00A65C75">
        <w:rPr>
          <w:rStyle w:val="Emphasis"/>
          <w:rFonts w:asciiTheme="majorHAnsi" w:hAnsiTheme="majorHAnsi" w:cstheme="majorHAnsi"/>
        </w:rPr>
        <w:t xml:space="preserve"> have </w:t>
      </w:r>
      <w:r w:rsidRPr="00A65C75">
        <w:rPr>
          <w:rStyle w:val="Emphasis"/>
          <w:rFonts w:asciiTheme="majorHAnsi" w:hAnsiTheme="majorHAnsi" w:cstheme="majorHAnsi"/>
          <w:highlight w:val="green"/>
        </w:rPr>
        <w:t>become</w:t>
      </w:r>
      <w:r w:rsidRPr="00A65C75">
        <w:rPr>
          <w:rStyle w:val="Emphasis"/>
          <w:rFonts w:asciiTheme="majorHAnsi" w:hAnsiTheme="majorHAnsi" w:cstheme="majorHAnsi"/>
        </w:rPr>
        <w:t xml:space="preserve"> subject to </w:t>
      </w:r>
      <w:r w:rsidRPr="00A65C75">
        <w:rPr>
          <w:rStyle w:val="Emphasis"/>
          <w:rFonts w:asciiTheme="majorHAnsi" w:hAnsiTheme="majorHAnsi" w:cstheme="majorHAnsi"/>
          <w:highlight w:val="green"/>
        </w:rPr>
        <w:t>a</w:t>
      </w:r>
      <w:r w:rsidRPr="00A65C75">
        <w:rPr>
          <w:rStyle w:val="Emphasis"/>
          <w:rFonts w:asciiTheme="majorHAnsi" w:hAnsiTheme="majorHAnsi" w:cstheme="majorHAnsi"/>
        </w:rPr>
        <w:t xml:space="preserve"> much </w:t>
      </w:r>
      <w:r w:rsidRPr="00A65C75">
        <w:rPr>
          <w:rStyle w:val="Emphasis"/>
          <w:rFonts w:asciiTheme="majorHAnsi" w:hAnsiTheme="majorHAnsi" w:cstheme="majorHAnsi"/>
          <w:highlight w:val="green"/>
        </w:rPr>
        <w:t>strong</w:t>
      </w:r>
      <w:r w:rsidRPr="00A65C75">
        <w:rPr>
          <w:rStyle w:val="Emphasis"/>
          <w:rFonts w:asciiTheme="majorHAnsi" w:hAnsiTheme="majorHAnsi" w:cstheme="majorHAnsi"/>
        </w:rPr>
        <w:t xml:space="preserve">er and geographically broader </w:t>
      </w:r>
      <w:r w:rsidRPr="00A65C75">
        <w:rPr>
          <w:rStyle w:val="Emphasis"/>
          <w:rFonts w:asciiTheme="majorHAnsi" w:hAnsiTheme="majorHAnsi" w:cstheme="majorHAnsi"/>
          <w:highlight w:val="green"/>
        </w:rPr>
        <w:t>web</w:t>
      </w:r>
      <w:r w:rsidRPr="00A65C75">
        <w:rPr>
          <w:rStyle w:val="Emphasis"/>
          <w:rFonts w:asciiTheme="majorHAnsi" w:hAnsiTheme="majorHAnsi" w:cstheme="majorHAnsi"/>
        </w:rPr>
        <w:t xml:space="preserve"> of </w:t>
      </w:r>
      <w:r w:rsidRPr="00A65C75">
        <w:rPr>
          <w:rStyle w:val="Emphasis"/>
          <w:rFonts w:asciiTheme="majorHAnsi" w:hAnsiTheme="majorHAnsi" w:cstheme="majorHAnsi"/>
          <w:highlight w:val="green"/>
        </w:rPr>
        <w:t>harmonizing</w:t>
      </w:r>
      <w:r w:rsidRPr="00A65C75">
        <w:rPr>
          <w:rStyle w:val="Emphasis"/>
          <w:rFonts w:asciiTheme="majorHAnsi" w:hAnsiTheme="majorHAnsi" w:cstheme="majorHAnsi"/>
        </w:rPr>
        <w:t xml:space="preserve"> international </w:t>
      </w:r>
      <w:r w:rsidRPr="00A65C75">
        <w:rPr>
          <w:rStyle w:val="Emphasis"/>
          <w:rFonts w:asciiTheme="majorHAnsi" w:hAnsiTheme="majorHAnsi" w:cstheme="majorHAnsi"/>
          <w:highlight w:val="green"/>
        </w:rPr>
        <w:t>agreements</w:t>
      </w:r>
      <w:r w:rsidRPr="00A65C75">
        <w:rPr>
          <w:rStyle w:val="Emphasis"/>
          <w:rFonts w:asciiTheme="majorHAnsi" w:hAnsiTheme="majorHAnsi" w:cstheme="majorHAnsi"/>
        </w:rPr>
        <w:t xml:space="preserve">, on multinational, regional and bilateral levels. </w:t>
      </w:r>
      <w:r w:rsidRPr="00A65C75">
        <w:rPr>
          <w:rStyle w:val="Emphasis"/>
          <w:rFonts w:asciiTheme="majorHAnsi" w:hAnsiTheme="majorHAnsi" w:cstheme="majorHAnsi"/>
          <w:highlight w:val="green"/>
        </w:rPr>
        <w:t>The</w:t>
      </w:r>
      <w:r w:rsidRPr="00A65C75">
        <w:rPr>
          <w:rStyle w:val="Emphasis"/>
          <w:rFonts w:asciiTheme="majorHAnsi" w:hAnsiTheme="majorHAnsi" w:cstheme="majorHAnsi"/>
        </w:rPr>
        <w:t xml:space="preserve"> general </w:t>
      </w:r>
      <w:r w:rsidRPr="00A65C75">
        <w:rPr>
          <w:rStyle w:val="Emphasis"/>
          <w:rFonts w:asciiTheme="majorHAnsi" w:hAnsiTheme="majorHAnsi" w:cstheme="majorHAnsi"/>
          <w:highlight w:val="green"/>
        </w:rPr>
        <w:t>aim</w:t>
      </w:r>
      <w:r w:rsidRPr="00A65C75">
        <w:rPr>
          <w:rStyle w:val="Emphasis"/>
          <w:rFonts w:asciiTheme="majorHAnsi" w:hAnsiTheme="majorHAnsi" w:cstheme="majorHAnsi"/>
        </w:rPr>
        <w:t xml:space="preserve"> of these treaties </w:t>
      </w:r>
      <w:r w:rsidRPr="00A65C75">
        <w:rPr>
          <w:rStyle w:val="Emphasis"/>
          <w:rFonts w:asciiTheme="majorHAnsi" w:hAnsiTheme="majorHAnsi" w:cstheme="majorHAnsi"/>
          <w:highlight w:val="green"/>
        </w:rPr>
        <w:t>is to homogenize</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the</w:t>
      </w:r>
      <w:r w:rsidRPr="00A65C75">
        <w:rPr>
          <w:rStyle w:val="Emphasis"/>
          <w:rFonts w:asciiTheme="majorHAnsi" w:hAnsiTheme="majorHAnsi" w:cstheme="majorHAnsi"/>
        </w:rPr>
        <w:t xml:space="preserve"> world’s IP </w:t>
      </w:r>
      <w:r w:rsidRPr="00A65C75">
        <w:rPr>
          <w:rStyle w:val="Emphasis"/>
          <w:rFonts w:asciiTheme="majorHAnsi" w:hAnsiTheme="majorHAnsi" w:cstheme="majorHAnsi"/>
          <w:highlight w:val="green"/>
        </w:rPr>
        <w:t>regimes</w:t>
      </w:r>
      <w:r w:rsidRPr="00A65C75">
        <w:rPr>
          <w:rStyle w:val="Emphasis"/>
          <w:rFonts w:asciiTheme="majorHAnsi" w:hAnsiTheme="majorHAnsi" w:cstheme="majorHAnsi"/>
        </w:rPr>
        <w:t xml:space="preserve">, reducing or </w:t>
      </w:r>
      <w:r w:rsidRPr="00A65C75">
        <w:rPr>
          <w:rStyle w:val="Emphasis"/>
          <w:rFonts w:asciiTheme="majorHAnsi" w:hAnsiTheme="majorHAnsi" w:cstheme="majorHAnsi"/>
          <w:highlight w:val="green"/>
        </w:rPr>
        <w:t>eliminating</w:t>
      </w:r>
      <w:r w:rsidRPr="00A65C75">
        <w:rPr>
          <w:rStyle w:val="Emphasis"/>
          <w:rFonts w:asciiTheme="majorHAnsi" w:hAnsiTheme="majorHAnsi" w:cstheme="majorHAnsi"/>
        </w:rPr>
        <w:t xml:space="preserve"> geographical </w:t>
      </w:r>
      <w:r w:rsidRPr="00A65C75">
        <w:rPr>
          <w:rStyle w:val="Emphasis"/>
          <w:rFonts w:asciiTheme="majorHAnsi" w:hAnsiTheme="majorHAnsi" w:cstheme="majorHAnsi"/>
          <w:highlight w:val="green"/>
        </w:rPr>
        <w:t>variation</w:t>
      </w:r>
      <w:r w:rsidRPr="00A65C75">
        <w:rPr>
          <w:rStyle w:val="Emphasis"/>
          <w:rFonts w:asciiTheme="majorHAnsi" w:hAnsiTheme="majorHAnsi" w:cstheme="majorHAnsi"/>
        </w:rPr>
        <w:t>.</w:t>
      </w:r>
      <w:r w:rsidRPr="00A65C75">
        <w:rPr>
          <w:rFonts w:asciiTheme="majorHAnsi" w:hAnsiTheme="majorHAnsi" w:cstheme="majorHAnsi"/>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A65C75">
        <w:rPr>
          <w:rStyle w:val="Emphasis"/>
          <w:rFonts w:asciiTheme="majorHAnsi" w:hAnsiTheme="majorHAnsi" w:cstheme="majorHAnsi"/>
        </w:rPr>
        <w:t xml:space="preserve">Nonetheless </w:t>
      </w:r>
      <w:r w:rsidRPr="00A65C75">
        <w:rPr>
          <w:rStyle w:val="Emphasis"/>
          <w:rFonts w:asciiTheme="majorHAnsi" w:hAnsiTheme="majorHAnsi" w:cstheme="majorHAnsi"/>
          <w:highlight w:val="green"/>
        </w:rPr>
        <w:t>it would be hard to describe</w:t>
      </w:r>
      <w:r w:rsidRPr="00A65C75">
        <w:rPr>
          <w:rStyle w:val="Emphasis"/>
          <w:rFonts w:asciiTheme="majorHAnsi" w:hAnsiTheme="majorHAnsi" w:cstheme="majorHAnsi"/>
        </w:rPr>
        <w:t xml:space="preserve"> the intellectual culture of either the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w:t>
      </w:r>
      <w:r w:rsidRPr="00A65C75">
        <w:rPr>
          <w:rStyle w:val="Emphasis"/>
          <w:rFonts w:asciiTheme="majorHAnsi" w:hAnsiTheme="majorHAnsi" w:cstheme="majorHAnsi"/>
          <w:highlight w:val="green"/>
        </w:rPr>
        <w:t>laws</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as</w:t>
      </w:r>
      <w:r w:rsidRPr="00A65C75">
        <w:rPr>
          <w:rStyle w:val="Emphasis"/>
          <w:rFonts w:asciiTheme="majorHAnsi" w:hAnsiTheme="majorHAnsi" w:cstheme="majorHAnsi"/>
        </w:rPr>
        <w:t xml:space="preserve"> truly </w:t>
      </w:r>
      <w:r w:rsidRPr="00A65C75">
        <w:rPr>
          <w:rStyle w:val="Emphasis"/>
          <w:rFonts w:asciiTheme="majorHAnsi" w:hAnsiTheme="majorHAnsi" w:cstheme="majorHAnsi"/>
          <w:highlight w:val="green"/>
        </w:rPr>
        <w:t>committed to experimental improvement</w:t>
      </w:r>
      <w:r w:rsidRPr="00A65C75">
        <w:rPr>
          <w:rStyle w:val="Emphasis"/>
          <w:rFonts w:asciiTheme="majorHAnsi" w:hAnsiTheme="majorHAnsi" w:cstheme="majorHAnsi"/>
        </w:rPr>
        <w:t xml:space="preserve"> of the law.</w:t>
      </w:r>
      <w:r w:rsidRPr="00A65C75">
        <w:rPr>
          <w:rFonts w:asciiTheme="majorHAnsi" w:hAnsiTheme="majorHAnsi" w:cstheme="maj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A65C75">
        <w:rPr>
          <w:rStyle w:val="Emphasis"/>
          <w:rFonts w:asciiTheme="majorHAnsi" w:hAnsiTheme="majorHAnsi" w:cstheme="majorHAnsi"/>
        </w:rPr>
        <w:t xml:space="preserve">I believe </w:t>
      </w:r>
      <w:r w:rsidRPr="00A65C75">
        <w:rPr>
          <w:rStyle w:val="Emphasis"/>
          <w:rFonts w:asciiTheme="majorHAnsi" w:hAnsiTheme="majorHAnsi" w:cstheme="majorHAnsi"/>
          <w:highlight w:val="green"/>
        </w:rPr>
        <w:t>there is a need</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for</w:t>
      </w:r>
      <w:r w:rsidRPr="00A65C75">
        <w:rPr>
          <w:rStyle w:val="Emphasis"/>
          <w:rFonts w:asciiTheme="majorHAnsi" w:hAnsiTheme="majorHAnsi" w:cstheme="majorHAnsi"/>
        </w:rPr>
        <w:t xml:space="preserve"> a more </w:t>
      </w:r>
      <w:r w:rsidRPr="00A65C75">
        <w:rPr>
          <w:rStyle w:val="Emphasis"/>
          <w:rFonts w:asciiTheme="majorHAnsi" w:hAnsiTheme="majorHAnsi" w:cstheme="majorHAnsi"/>
          <w:highlight w:val="green"/>
        </w:rPr>
        <w:t>experimentalist approach</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to</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laws, and particularly to the patent laws. </w:t>
      </w:r>
      <w:r w:rsidRPr="00A65C75">
        <w:rPr>
          <w:rFonts w:asciiTheme="majorHAnsi" w:hAnsiTheme="majorHAnsi" w:cstheme="majorHAnsi"/>
          <w:sz w:val="16"/>
        </w:rPr>
        <w:t xml:space="preserve">The law, I believe, needs better mechanisms not simply to celebrate its successes, but to correct its errors, both specific and general. </w:t>
      </w:r>
      <w:r w:rsidRPr="00A65C75">
        <w:rPr>
          <w:rStyle w:val="Emphasis"/>
          <w:rFonts w:asciiTheme="majorHAnsi" w:hAnsiTheme="majorHAnsi" w:cstheme="majorHAnsi"/>
          <w:highlight w:val="green"/>
        </w:rPr>
        <w:t>One way</w:t>
      </w:r>
      <w:r w:rsidRPr="00A65C75">
        <w:rPr>
          <w:rStyle w:val="Emphasis"/>
          <w:rFonts w:asciiTheme="majorHAnsi" w:hAnsiTheme="majorHAnsi" w:cstheme="majorHAnsi"/>
        </w:rPr>
        <w:t xml:space="preserve"> this might be achieved is to act within the structure and institutions of the laws themselves; </w:t>
      </w:r>
      <w:r w:rsidRPr="00A65C75">
        <w:rPr>
          <w:rFonts w:asciiTheme="majorHAnsi" w:hAnsiTheme="majorHAnsi" w:cstheme="majorHAnsi"/>
          <w:sz w:val="16"/>
        </w:rPr>
        <w:t>as just discussed, this is a project underway in certain respects.</w:t>
      </w:r>
      <w:r w:rsidRPr="00A65C75">
        <w:rPr>
          <w:rStyle w:val="Emphasis"/>
          <w:rFonts w:asciiTheme="majorHAnsi" w:hAnsiTheme="majorHAnsi" w:cstheme="majorHAnsi"/>
        </w:rPr>
        <w:t xml:space="preserve"> But the other path </w:t>
      </w:r>
      <w:r w:rsidRPr="00A65C75">
        <w:rPr>
          <w:rStyle w:val="Emphasis"/>
          <w:rFonts w:asciiTheme="majorHAnsi" w:hAnsiTheme="majorHAnsi" w:cstheme="majorHAnsi"/>
          <w:highlight w:val="green"/>
        </w:rPr>
        <w:t>is to rely on</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competition</w:t>
      </w:r>
      <w:r w:rsidRPr="00A65C75">
        <w:rPr>
          <w:rStyle w:val="Emphasis"/>
          <w:rFonts w:asciiTheme="majorHAnsi" w:hAnsiTheme="majorHAnsi" w:cstheme="majorHAnsi"/>
        </w:rPr>
        <w:t xml:space="preserve"> laws </w:t>
      </w:r>
      <w:r w:rsidRPr="00A65C75">
        <w:rPr>
          <w:rStyle w:val="Emphasis"/>
          <w:rFonts w:asciiTheme="majorHAnsi" w:hAnsiTheme="majorHAnsi" w:cstheme="majorHAnsi"/>
          <w:highlight w:val="green"/>
        </w:rPr>
        <w:t>as</w:t>
      </w:r>
      <w:r w:rsidRPr="00A65C75">
        <w:rPr>
          <w:rStyle w:val="Emphasis"/>
          <w:rFonts w:asciiTheme="majorHAnsi" w:hAnsiTheme="majorHAnsi" w:cstheme="majorHAnsi"/>
        </w:rPr>
        <w:t xml:space="preserve"> a kind of oversight and </w:t>
      </w:r>
      <w:r w:rsidRPr="00A65C75">
        <w:rPr>
          <w:rStyle w:val="Emphasis"/>
          <w:rFonts w:asciiTheme="majorHAnsi" w:hAnsiTheme="majorHAnsi" w:cstheme="majorHAnsi"/>
          <w:highlight w:val="green"/>
        </w:rPr>
        <w:t>adjustment mechanism</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for</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roperty laws.</w:t>
      </w:r>
    </w:p>
    <w:p w14:paraId="533D17C9" w14:textId="77777777" w:rsidR="00912A54" w:rsidRPr="00A65C75" w:rsidRDefault="00912A54" w:rsidP="00912A54">
      <w:pPr>
        <w:pStyle w:val="Heading4"/>
        <w:spacing w:before="0" w:line="240" w:lineRule="auto"/>
        <w:rPr>
          <w:rFonts w:asciiTheme="majorHAnsi" w:hAnsiTheme="majorHAnsi" w:cstheme="majorHAnsi"/>
        </w:rPr>
      </w:pPr>
      <w:r w:rsidRPr="00A65C75">
        <w:rPr>
          <w:rFonts w:asciiTheme="majorHAnsi" w:hAnsiTheme="majorHAnsi" w:cstheme="majorHAnsi"/>
        </w:rPr>
        <w:t xml:space="preserve">2] IP is an encroachment on the intellectual commons – expansionist tendencies threaten discursive expression and the cultivation of potentiality. </w:t>
      </w:r>
    </w:p>
    <w:p w14:paraId="69C65342" w14:textId="77777777" w:rsidR="00912A54" w:rsidRPr="00A65C75" w:rsidRDefault="00912A54" w:rsidP="00912A54">
      <w:pPr>
        <w:rPr>
          <w:rFonts w:asciiTheme="majorHAnsi" w:hAnsiTheme="majorHAnsi" w:cstheme="majorHAnsi"/>
        </w:rPr>
      </w:pPr>
      <w:r w:rsidRPr="00A65C75">
        <w:rPr>
          <w:rStyle w:val="Style13ptBold"/>
          <w:rFonts w:asciiTheme="majorHAnsi" w:hAnsiTheme="majorHAnsi" w:cstheme="majorHAnsi"/>
        </w:rPr>
        <w:t>Barron 11</w:t>
      </w:r>
      <w:r w:rsidRPr="00A65C75">
        <w:rPr>
          <w:rFonts w:asciiTheme="majorHAnsi" w:hAnsiTheme="majorHAnsi" w:cstheme="majorHAnsi"/>
        </w:rPr>
        <w:t xml:space="preserve"> [Anne Barron (Law Department, London School of Economics and Political Science). ”Kant, copyright and communicative freedom.” Law and philosophy. pp. 1- 48. 2011. Accessed 8/22/21. </w:t>
      </w:r>
      <w:hyperlink r:id="rId13" w:history="1">
        <w:r w:rsidRPr="00A65C75">
          <w:rPr>
            <w:rStyle w:val="Hyperlink"/>
            <w:rFonts w:asciiTheme="majorHAnsi" w:hAnsiTheme="majorHAnsi" w:cstheme="majorHAnsi"/>
          </w:rPr>
          <w:t>http://eprints.lse.ac.uk/37521/1/Kant_Copyright_and_Communicative_Freedom_%28lsero%29.pdf</w:t>
        </w:r>
      </w:hyperlink>
      <w:r w:rsidRPr="00A65C75">
        <w:rPr>
          <w:rFonts w:asciiTheme="majorHAnsi" w:hAnsiTheme="majorHAnsi" w:cstheme="majorHAnsi"/>
        </w:rPr>
        <w:t xml:space="preserve"> //Xu]</w:t>
      </w:r>
    </w:p>
    <w:p w14:paraId="3966817C" w14:textId="33B90688" w:rsidR="00912A54" w:rsidRPr="009811C4" w:rsidRDefault="00912A54" w:rsidP="009811C4">
      <w:pPr>
        <w:rPr>
          <w:rStyle w:val="Emphasis"/>
          <w:rFonts w:asciiTheme="majorHAnsi" w:hAnsiTheme="majorHAnsi" w:cstheme="majorHAnsi"/>
          <w:b w:val="0"/>
          <w:iCs w:val="0"/>
          <w:sz w:val="16"/>
          <w:u w:val="none"/>
        </w:rPr>
      </w:pPr>
      <w:r w:rsidRPr="00A65C75">
        <w:rPr>
          <w:rFonts w:asciiTheme="majorHAnsi" w:hAnsiTheme="majorHAnsi" w:cstheme="majorHAnsi"/>
          <w:sz w:val="16"/>
        </w:rPr>
        <w:lastRenderedPageBreak/>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A65C75">
        <w:rPr>
          <w:rStyle w:val="Emphasis"/>
          <w:rFonts w:asciiTheme="majorHAnsi" w:hAnsiTheme="majorHAnsi" w:cstheme="majorHAnsi"/>
        </w:rPr>
        <w:t xml:space="preserve">In ordinary parlance, </w:t>
      </w:r>
      <w:r w:rsidRPr="00A65C75">
        <w:rPr>
          <w:rStyle w:val="Emphasis"/>
          <w:rFonts w:asciiTheme="majorHAnsi" w:hAnsiTheme="majorHAnsi" w:cstheme="majorHAnsi"/>
          <w:highlight w:val="green"/>
        </w:rPr>
        <w:t>info</w:t>
      </w:r>
      <w:r w:rsidRPr="00A65C75">
        <w:rPr>
          <w:rStyle w:val="Emphasis"/>
          <w:rFonts w:asciiTheme="majorHAnsi" w:hAnsiTheme="majorHAnsi" w:cstheme="majorHAnsi"/>
        </w:rPr>
        <w:t xml:space="preserve">rmation is said to be </w:t>
      </w:r>
      <w:r w:rsidRPr="00A65C75">
        <w:rPr>
          <w:rStyle w:val="Emphasis"/>
          <w:rFonts w:asciiTheme="majorHAnsi" w:hAnsiTheme="majorHAnsi" w:cstheme="majorHAnsi"/>
          <w:highlight w:val="green"/>
        </w:rPr>
        <w:t>in the public domain</w:t>
      </w:r>
      <w:r w:rsidRPr="00A65C75">
        <w:rPr>
          <w:rStyle w:val="Emphasis"/>
          <w:rFonts w:asciiTheme="majorHAnsi" w:hAnsiTheme="majorHAnsi" w:cstheme="majorHAnsi"/>
        </w:rPr>
        <w:t xml:space="preserve"> when it is publicly </w:t>
      </w:r>
      <w:r w:rsidRPr="00A65C75">
        <w:rPr>
          <w:rFonts w:asciiTheme="majorHAnsi" w:hAnsiTheme="majorHAnsi" w:cstheme="majorHAnsi"/>
          <w:sz w:val="16"/>
        </w:rPr>
        <w:t xml:space="preserve">available, i.e. not secret. In the context of the contemporary resistance to IP expansionism, however, </w:t>
      </w:r>
      <w:r w:rsidRPr="00A65C75">
        <w:rPr>
          <w:rStyle w:val="Emphasis"/>
          <w:rFonts w:asciiTheme="majorHAnsi" w:hAnsiTheme="majorHAnsi" w:cstheme="majorHAnsi"/>
        </w:rPr>
        <w:t xml:space="preserve">it generally </w:t>
      </w:r>
      <w:r w:rsidRPr="00A65C75">
        <w:rPr>
          <w:rStyle w:val="Emphasis"/>
          <w:rFonts w:asciiTheme="majorHAnsi" w:hAnsiTheme="majorHAnsi" w:cstheme="majorHAnsi"/>
          <w:highlight w:val="green"/>
        </w:rPr>
        <w:t>refers to</w:t>
      </w:r>
      <w:r w:rsidRPr="00A65C75">
        <w:rPr>
          <w:rStyle w:val="Emphasis"/>
          <w:rFonts w:asciiTheme="majorHAnsi" w:hAnsiTheme="majorHAnsi" w:cstheme="majorHAnsi"/>
        </w:rPr>
        <w:t xml:space="preserve"> “information </w:t>
      </w:r>
      <w:r w:rsidRPr="00A65C75">
        <w:rPr>
          <w:rStyle w:val="Emphasis"/>
          <w:rFonts w:asciiTheme="majorHAnsi" w:hAnsiTheme="majorHAnsi" w:cstheme="majorHAnsi"/>
          <w:highlight w:val="green"/>
        </w:rPr>
        <w:t>resources</w:t>
      </w:r>
      <w:r w:rsidRPr="00A65C75">
        <w:rPr>
          <w:rStyle w:val="Emphasis"/>
          <w:rFonts w:asciiTheme="majorHAnsi" w:hAnsiTheme="majorHAnsi" w:cstheme="majorHAnsi"/>
        </w:rPr>
        <w:t xml:space="preserve"> that are </w:t>
      </w:r>
      <w:r w:rsidRPr="00A65C75">
        <w:rPr>
          <w:rStyle w:val="Emphasis"/>
          <w:rFonts w:asciiTheme="majorHAnsi" w:hAnsiTheme="majorHAnsi" w:cstheme="majorHAnsi"/>
          <w:highlight w:val="green"/>
        </w:rPr>
        <w:t>unencumbered by i</w:t>
      </w:r>
      <w:r w:rsidRPr="00A65C75">
        <w:rPr>
          <w:rStyle w:val="Emphasis"/>
          <w:rFonts w:asciiTheme="majorHAnsi" w:hAnsiTheme="majorHAnsi" w:cstheme="majorHAnsi"/>
        </w:rPr>
        <w:t xml:space="preserve">ntellectual </w:t>
      </w:r>
      <w:r w:rsidRPr="00A65C75">
        <w:rPr>
          <w:rStyle w:val="Emphasis"/>
          <w:rFonts w:asciiTheme="majorHAnsi" w:hAnsiTheme="majorHAnsi" w:cstheme="majorHAnsi"/>
          <w:highlight w:val="green"/>
        </w:rPr>
        <w:t>p</w:t>
      </w:r>
      <w:r w:rsidRPr="00A65C75">
        <w:rPr>
          <w:rStyle w:val="Emphasis"/>
          <w:rFonts w:asciiTheme="majorHAnsi" w:hAnsiTheme="majorHAnsi" w:cstheme="majorHAnsi"/>
        </w:rPr>
        <w:t xml:space="preserve">roperty rights”5 as well as being publicly available in that sense. </w:t>
      </w:r>
      <w:r w:rsidRPr="00A65C75">
        <w:rPr>
          <w:rFonts w:asciiTheme="majorHAnsi" w:hAnsiTheme="majorHAnsi" w:cstheme="majorHAnsi"/>
          <w:sz w:val="16"/>
        </w:rPr>
        <w:t xml:space="preserve">Defenders of this public domain argue strenuously against its colonization via the ‘second enclosure movement’6 that they claim is represented by IP expansionism and legitimated by neoclassical economic theory. They argue for a positive re-valuation of non-propertized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A65C75">
        <w:rPr>
          <w:rStyle w:val="Emphasis"/>
          <w:rFonts w:asciiTheme="majorHAnsi" w:hAnsiTheme="majorHAnsi" w:cstheme="majorHAnsi"/>
          <w:highlight w:val="green"/>
        </w:rPr>
        <w:t>There is</w:t>
      </w:r>
      <w:r w:rsidRPr="00A65C75">
        <w:rPr>
          <w:rStyle w:val="Emphasis"/>
          <w:rFonts w:asciiTheme="majorHAnsi" w:hAnsiTheme="majorHAnsi" w:cstheme="majorHAnsi"/>
        </w:rPr>
        <w:t xml:space="preserve"> now </w:t>
      </w:r>
      <w:r w:rsidRPr="00A65C75">
        <w:rPr>
          <w:rStyle w:val="Emphasis"/>
          <w:rFonts w:asciiTheme="majorHAnsi" w:hAnsiTheme="majorHAnsi" w:cstheme="majorHAnsi"/>
          <w:highlight w:val="green"/>
        </w:rPr>
        <w:t>a</w:t>
      </w:r>
      <w:r w:rsidRPr="00A65C75">
        <w:rPr>
          <w:rStyle w:val="Emphasis"/>
          <w:rFonts w:asciiTheme="majorHAnsi" w:hAnsiTheme="majorHAnsi" w:cstheme="majorHAnsi"/>
        </w:rPr>
        <w:t xml:space="preserve"> well-established </w:t>
      </w:r>
      <w:r w:rsidRPr="00A65C75">
        <w:rPr>
          <w:rStyle w:val="Emphasis"/>
          <w:rFonts w:asciiTheme="majorHAnsi" w:hAnsiTheme="majorHAnsi" w:cstheme="majorHAnsi"/>
          <w:highlight w:val="green"/>
        </w:rPr>
        <w:t>tendency to conceptualize the public domain as a</w:t>
      </w:r>
      <w:r w:rsidRPr="00A65C75">
        <w:rPr>
          <w:rStyle w:val="Emphasis"/>
          <w:rFonts w:asciiTheme="majorHAnsi" w:hAnsiTheme="majorHAnsi" w:cstheme="majorHAnsi"/>
        </w:rPr>
        <w:t xml:space="preserve"> kind of </w:t>
      </w:r>
      <w:r w:rsidRPr="00A65C75">
        <w:rPr>
          <w:rStyle w:val="Emphasis"/>
          <w:rFonts w:asciiTheme="majorHAnsi" w:hAnsiTheme="majorHAnsi" w:cstheme="majorHAnsi"/>
          <w:highlight w:val="green"/>
        </w:rPr>
        <w:t>cultural ‘environment,’</w:t>
      </w:r>
      <w:r w:rsidRPr="00A65C75">
        <w:rPr>
          <w:rStyle w:val="Emphasis"/>
          <w:rFonts w:asciiTheme="majorHAnsi" w:hAnsiTheme="majorHAnsi" w:cstheme="majorHAnsi"/>
        </w:rPr>
        <w:t xml:space="preserve">8 </w:t>
      </w:r>
      <w:r w:rsidRPr="00A65C75">
        <w:rPr>
          <w:rStyle w:val="Emphasis"/>
          <w:rFonts w:asciiTheme="majorHAnsi" w:hAnsiTheme="majorHAnsi" w:cstheme="majorHAnsi"/>
          <w:highlight w:val="green"/>
        </w:rPr>
        <w:t>which</w:t>
      </w:r>
      <w:r w:rsidRPr="00A65C75">
        <w:rPr>
          <w:rStyle w:val="Emphasis"/>
          <w:rFonts w:asciiTheme="majorHAnsi" w:hAnsiTheme="majorHAnsi" w:cstheme="majorHAnsi"/>
        </w:rPr>
        <w:t xml:space="preserve"> in turn </w:t>
      </w:r>
      <w:r w:rsidRPr="00A65C75">
        <w:rPr>
          <w:rStyle w:val="Emphasis"/>
          <w:rFonts w:asciiTheme="majorHAnsi" w:hAnsiTheme="majorHAnsi" w:cstheme="majorHAnsi"/>
          <w:highlight w:val="green"/>
        </w:rPr>
        <w:t>has yielded calls for</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strategies of</w:t>
      </w:r>
      <w:r w:rsidRPr="00A65C75">
        <w:rPr>
          <w:rStyle w:val="Emphasis"/>
          <w:rFonts w:asciiTheme="majorHAnsi" w:hAnsiTheme="majorHAnsi" w:cstheme="majorHAnsi"/>
        </w:rPr>
        <w:t xml:space="preserve"> ‘environmental </w:t>
      </w:r>
      <w:r w:rsidRPr="00A65C75">
        <w:rPr>
          <w:rStyle w:val="Emphasis"/>
          <w:rFonts w:asciiTheme="majorHAnsi" w:hAnsiTheme="majorHAnsi" w:cstheme="majorHAnsi"/>
          <w:highlight w:val="green"/>
        </w:rPr>
        <w:t>preservation’</w:t>
      </w:r>
      <w:r w:rsidRPr="00A65C75">
        <w:rPr>
          <w:rStyle w:val="Emphasis"/>
          <w:rFonts w:asciiTheme="majorHAnsi" w:hAnsiTheme="majorHAnsi" w:cstheme="majorHAnsi"/>
        </w:rPr>
        <w:t xml:space="preserve"> analogous to those around which the environmental movement took shape in the 1970s.</w:t>
      </w:r>
      <w:r w:rsidRPr="00A65C75">
        <w:rPr>
          <w:rFonts w:asciiTheme="majorHAnsi" w:hAnsiTheme="majorHAnsi" w:cstheme="majorHAnsi"/>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(i.e. one who creates works with a view to communicating with a public), that ‘culture’ is the realm in which dialogue between speakers occurs,</w:t>
      </w:r>
      <w:r w:rsidRPr="00A65C75">
        <w:rPr>
          <w:rStyle w:val="Emphasis"/>
          <w:rFonts w:asciiTheme="majorHAnsi" w:hAnsiTheme="majorHAnsi" w:cstheme="majorHAnsi"/>
        </w:rPr>
        <w:t xml:space="preserve"> and that </w:t>
      </w:r>
      <w:r w:rsidRPr="00A65C75">
        <w:rPr>
          <w:rStyle w:val="Emphasis"/>
          <w:rFonts w:asciiTheme="majorHAnsi" w:hAnsiTheme="majorHAnsi" w:cstheme="majorHAnsi"/>
          <w:highlight w:val="green"/>
        </w:rPr>
        <w:t>copyright law</w:t>
      </w:r>
      <w:r w:rsidRPr="00A65C75">
        <w:rPr>
          <w:rStyle w:val="Emphasis"/>
          <w:rFonts w:asciiTheme="majorHAnsi" w:hAnsiTheme="majorHAnsi" w:cstheme="majorHAnsi"/>
        </w:rPr>
        <w:t xml:space="preserve"> rightly forms part of the legal framework that </w:t>
      </w:r>
      <w:r w:rsidRPr="00A65C75">
        <w:rPr>
          <w:rStyle w:val="Emphasis"/>
          <w:rFonts w:asciiTheme="majorHAnsi" w:hAnsiTheme="majorHAnsi" w:cstheme="majorHAnsi"/>
          <w:highlight w:val="green"/>
        </w:rPr>
        <w:t>facilitates</w:t>
      </w:r>
      <w:r w:rsidRPr="00A65C75">
        <w:rPr>
          <w:rStyle w:val="Emphasis"/>
          <w:rFonts w:asciiTheme="majorHAnsi" w:hAnsiTheme="majorHAnsi" w:cstheme="majorHAnsi"/>
        </w:rPr>
        <w:t xml:space="preserve"> this </w:t>
      </w:r>
      <w:r w:rsidRPr="00A65C75">
        <w:rPr>
          <w:rStyle w:val="Emphasis"/>
          <w:rFonts w:asciiTheme="majorHAnsi" w:hAnsiTheme="majorHAnsi" w:cstheme="majorHAnsi"/>
          <w:highlight w:val="green"/>
        </w:rPr>
        <w:t>dialogue</w:t>
      </w:r>
      <w:r w:rsidRPr="00A65C75">
        <w:rPr>
          <w:rStyle w:val="Emphasis"/>
          <w:rFonts w:asciiTheme="majorHAnsi" w:hAnsiTheme="majorHAnsi" w:cstheme="majorHAnsi"/>
        </w:rPr>
        <w:t>.</w:t>
      </w:r>
      <w:r w:rsidRPr="00A65C75">
        <w:rPr>
          <w:rFonts w:asciiTheme="majorHAnsi" w:hAnsiTheme="majorHAnsi" w:cstheme="majorHAnsi"/>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A65C75">
        <w:rPr>
          <w:rStyle w:val="Emphasis"/>
          <w:rFonts w:asciiTheme="majorHAnsi" w:hAnsiTheme="majorHAnsi" w:cstheme="majorHAnsi"/>
        </w:rPr>
        <w:t xml:space="preserve">Its recent </w:t>
      </w:r>
      <w:r w:rsidRPr="00A65C75">
        <w:rPr>
          <w:rStyle w:val="Emphasis"/>
          <w:rFonts w:asciiTheme="majorHAnsi" w:hAnsiTheme="majorHAnsi" w:cstheme="majorHAnsi"/>
          <w:highlight w:val="green"/>
        </w:rPr>
        <w:t>expansionary tendencies</w:t>
      </w:r>
      <w:r w:rsidRPr="00A65C75">
        <w:rPr>
          <w:rStyle w:val="Emphasis"/>
          <w:rFonts w:asciiTheme="majorHAnsi" w:hAnsiTheme="majorHAnsi" w:cstheme="majorHAnsi"/>
        </w:rPr>
        <w:t xml:space="preserve"> – </w:t>
      </w:r>
      <w:r w:rsidRPr="00A65C75">
        <w:rPr>
          <w:rStyle w:val="Emphasis"/>
          <w:rFonts w:asciiTheme="majorHAnsi" w:hAnsiTheme="majorHAnsi" w:cstheme="majorHAnsi"/>
          <w:highlight w:val="green"/>
        </w:rPr>
        <w:t>which have made</w:t>
      </w:r>
      <w:r w:rsidRPr="00A65C75">
        <w:rPr>
          <w:rStyle w:val="Emphasis"/>
          <w:rFonts w:asciiTheme="majorHAnsi" w:hAnsiTheme="majorHAnsi" w:cstheme="majorHAnsi"/>
        </w:rPr>
        <w:t xml:space="preserve"> copyrights ever less like the limited property rights they were originally designed to be, and ever more </w:t>
      </w:r>
      <w:r w:rsidRPr="00A65C75">
        <w:rPr>
          <w:rStyle w:val="Emphasis"/>
          <w:rFonts w:asciiTheme="majorHAnsi" w:hAnsiTheme="majorHAnsi" w:cstheme="majorHAnsi"/>
          <w:highlight w:val="green"/>
        </w:rPr>
        <w:t>like</w:t>
      </w:r>
      <w:r w:rsidRPr="00A65C75">
        <w:rPr>
          <w:rStyle w:val="Emphasis"/>
          <w:rFonts w:asciiTheme="majorHAnsi" w:hAnsiTheme="majorHAnsi" w:cstheme="majorHAnsi"/>
        </w:rPr>
        <w:t xml:space="preserve"> rights of </w:t>
      </w:r>
      <w:r w:rsidRPr="00A65C75">
        <w:rPr>
          <w:rStyle w:val="Emphasis"/>
          <w:rFonts w:asciiTheme="majorHAnsi" w:hAnsiTheme="majorHAnsi" w:cstheme="majorHAnsi"/>
          <w:highlight w:val="green"/>
        </w:rPr>
        <w:t>absolute dominion over intellectual creations</w:t>
      </w:r>
      <w:r w:rsidRPr="00A65C75">
        <w:rPr>
          <w:rStyle w:val="Emphasis"/>
          <w:rFonts w:asciiTheme="majorHAnsi" w:hAnsiTheme="majorHAnsi" w:cstheme="majorHAnsi"/>
        </w:rPr>
        <w:t xml:space="preserve"> – have </w:t>
      </w:r>
      <w:r w:rsidRPr="00A65C75">
        <w:rPr>
          <w:rStyle w:val="Emphasis"/>
          <w:rFonts w:asciiTheme="majorHAnsi" w:hAnsiTheme="majorHAnsi" w:cstheme="majorHAnsi"/>
          <w:highlight w:val="green"/>
        </w:rPr>
        <w:t>yielded</w:t>
      </w:r>
      <w:r w:rsidRPr="00A65C75">
        <w:rPr>
          <w:rStyle w:val="Emphasis"/>
          <w:rFonts w:asciiTheme="majorHAnsi" w:hAnsiTheme="majorHAnsi" w:cstheme="majorHAnsi"/>
        </w:rPr>
        <w:t xml:space="preserve"> a standard </w:t>
      </w:r>
      <w:r w:rsidRPr="00A65C75">
        <w:rPr>
          <w:rStyle w:val="Emphasis"/>
          <w:rFonts w:asciiTheme="majorHAnsi" w:hAnsiTheme="majorHAnsi" w:cstheme="majorHAnsi"/>
          <w:highlight w:val="green"/>
        </w:rPr>
        <w:t>diagnosis of how copyright</w:t>
      </w:r>
      <w:r w:rsidRPr="00A65C75">
        <w:rPr>
          <w:rStyle w:val="Emphasis"/>
          <w:rFonts w:asciiTheme="majorHAnsi" w:hAnsiTheme="majorHAnsi" w:cstheme="majorHAnsi"/>
        </w:rPr>
        <w:t xml:space="preserve"> law can </w:t>
      </w:r>
      <w:r w:rsidRPr="00A65C75">
        <w:rPr>
          <w:rStyle w:val="Emphasis"/>
          <w:rFonts w:asciiTheme="majorHAnsi" w:hAnsiTheme="majorHAnsi" w:cstheme="majorHAnsi"/>
          <w:highlight w:val="green"/>
        </w:rPr>
        <w:t>threaten freedom of expression</w:t>
      </w:r>
      <w:r w:rsidRPr="00A65C75">
        <w:rPr>
          <w:rStyle w:val="Emphasis"/>
          <w:rFonts w:asciiTheme="majorHAnsi" w:hAnsiTheme="majorHAnsi" w:cstheme="majorHAnsi"/>
        </w:rPr>
        <w:t xml:space="preserve">. Given the oligopolistic structure of markets for cultural commodities, </w:t>
      </w:r>
      <w:r w:rsidRPr="00A65C75">
        <w:rPr>
          <w:rStyle w:val="Emphasis"/>
          <w:rFonts w:asciiTheme="majorHAnsi" w:hAnsiTheme="majorHAnsi" w:cstheme="majorHAnsi"/>
          <w:highlight w:val="green"/>
        </w:rPr>
        <w:t>bloated</w:t>
      </w:r>
      <w:r w:rsidRPr="00A65C75">
        <w:rPr>
          <w:rStyle w:val="Emphasis"/>
          <w:rFonts w:asciiTheme="majorHAnsi" w:hAnsiTheme="majorHAnsi" w:cstheme="majorHAnsi"/>
        </w:rPr>
        <w:t xml:space="preserve"> copy</w:t>
      </w:r>
      <w:r w:rsidRPr="00A65C75">
        <w:rPr>
          <w:rStyle w:val="Emphasis"/>
          <w:rFonts w:asciiTheme="majorHAnsi" w:hAnsiTheme="majorHAnsi" w:cstheme="majorHAnsi"/>
          <w:highlight w:val="green"/>
        </w:rPr>
        <w:t>rights</w:t>
      </w:r>
      <w:r w:rsidRPr="00A65C75">
        <w:rPr>
          <w:rStyle w:val="Emphasis"/>
          <w:rFonts w:asciiTheme="majorHAnsi" w:hAnsiTheme="majorHAnsi" w:cstheme="majorHAnsi"/>
        </w:rPr>
        <w:t xml:space="preserve"> produce a ‘permission culture’ that </w:t>
      </w:r>
      <w:r w:rsidRPr="00A65C75">
        <w:rPr>
          <w:rStyle w:val="Emphasis"/>
          <w:rFonts w:asciiTheme="majorHAnsi" w:hAnsiTheme="majorHAnsi" w:cstheme="majorHAnsi"/>
          <w:highlight w:val="green"/>
        </w:rPr>
        <w:t>chills expression</w:t>
      </w:r>
      <w:r w:rsidRPr="00A65C75">
        <w:rPr>
          <w:rStyle w:val="Emphasis"/>
          <w:rFonts w:asciiTheme="majorHAnsi" w:hAnsiTheme="majorHAnsi" w:cstheme="majorHAnsi"/>
        </w:rPr>
        <w:t xml:space="preserve"> </w:t>
      </w:r>
      <w:r w:rsidRPr="00A65C75">
        <w:rPr>
          <w:rFonts w:asciiTheme="majorHAnsi" w:hAnsiTheme="majorHAnsi" w:cstheme="majorHAnsi"/>
          <w:sz w:val="16"/>
        </w:rPr>
        <w:t>(since permission to use copyright material as raw material for follow-on creativity “is not often granted to the critical or independent”).12</w:t>
      </w:r>
      <w:r w:rsidRPr="00A65C75">
        <w:rPr>
          <w:rStyle w:val="Emphasis"/>
          <w:rFonts w:asciiTheme="majorHAnsi" w:hAnsiTheme="majorHAnsi" w:cstheme="majorHAnsi"/>
        </w:rPr>
        <w:t xml:space="preserve"> The </w:t>
      </w:r>
      <w:r w:rsidRPr="00A65C75">
        <w:rPr>
          <w:rStyle w:val="Emphasis"/>
          <w:rFonts w:asciiTheme="majorHAnsi" w:hAnsiTheme="majorHAnsi" w:cstheme="majorHAnsi"/>
          <w:highlight w:val="green"/>
        </w:rPr>
        <w:t>negative liberty</w:t>
      </w:r>
      <w:r w:rsidRPr="00A65C75">
        <w:rPr>
          <w:rStyle w:val="Emphasis"/>
          <w:rFonts w:asciiTheme="majorHAnsi" w:hAnsiTheme="majorHAnsi" w:cstheme="majorHAnsi"/>
        </w:rPr>
        <w:t xml:space="preserve"> of individuals </w:t>
      </w:r>
      <w:r w:rsidRPr="00A65C75">
        <w:rPr>
          <w:rStyle w:val="Emphasis"/>
          <w:rFonts w:asciiTheme="majorHAnsi" w:hAnsiTheme="majorHAnsi" w:cstheme="majorHAnsi"/>
          <w:highlight w:val="green"/>
        </w:rPr>
        <w:t>is</w:t>
      </w:r>
      <w:r w:rsidRPr="00A65C75">
        <w:rPr>
          <w:rStyle w:val="Emphasis"/>
          <w:rFonts w:asciiTheme="majorHAnsi" w:hAnsiTheme="majorHAnsi" w:cstheme="majorHAnsi"/>
        </w:rPr>
        <w:t xml:space="preserve"> thereby </w:t>
      </w:r>
      <w:r w:rsidRPr="00A65C75">
        <w:rPr>
          <w:rStyle w:val="Emphasis"/>
          <w:rFonts w:asciiTheme="majorHAnsi" w:hAnsiTheme="majorHAnsi" w:cstheme="majorHAnsi"/>
          <w:highlight w:val="green"/>
        </w:rPr>
        <w:t>endangered</w:t>
      </w:r>
      <w:r w:rsidRPr="00A65C75">
        <w:rPr>
          <w:rStyle w:val="Emphasis"/>
          <w:rFonts w:asciiTheme="majorHAnsi" w:hAnsiTheme="majorHAnsi" w:cstheme="majorHAnsi"/>
        </w:rPr>
        <w:t xml:space="preserve">; some have argued that space for the </w:t>
      </w:r>
      <w:r w:rsidRPr="00A65C75">
        <w:rPr>
          <w:rStyle w:val="Emphasis"/>
          <w:rFonts w:asciiTheme="majorHAnsi" w:hAnsiTheme="majorHAnsi" w:cstheme="majorHAnsi"/>
          <w:highlight w:val="green"/>
        </w:rPr>
        <w:t>self-cultivation</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of</w:t>
      </w:r>
      <w:r w:rsidRPr="00A65C75">
        <w:rPr>
          <w:rStyle w:val="Emphasis"/>
          <w:rFonts w:asciiTheme="majorHAnsi" w:hAnsiTheme="majorHAnsi" w:cstheme="majorHAnsi"/>
        </w:rPr>
        <w:t xml:space="preserve"> each individual’s </w:t>
      </w:r>
      <w:r w:rsidRPr="00A65C75">
        <w:rPr>
          <w:rStyle w:val="Emphasis"/>
          <w:rFonts w:asciiTheme="majorHAnsi" w:hAnsiTheme="majorHAnsi" w:cstheme="majorHAnsi"/>
          <w:highlight w:val="green"/>
        </w:rPr>
        <w:t>potentialities</w:t>
      </w:r>
      <w:r w:rsidRPr="00A65C75">
        <w:rPr>
          <w:rStyle w:val="Emphasis"/>
          <w:rFonts w:asciiTheme="majorHAnsi" w:hAnsiTheme="majorHAnsi" w:cstheme="majorHAnsi"/>
        </w:rPr>
        <w:t xml:space="preserve"> </w:t>
      </w:r>
      <w:r w:rsidRPr="00A65C75">
        <w:rPr>
          <w:rFonts w:asciiTheme="majorHAnsi" w:hAnsiTheme="majorHAnsi" w:cstheme="majorHAnsi"/>
          <w:sz w:val="16"/>
        </w:rPr>
        <w:t>(‘autonomy’ as understood within the tradition that includes J.S. Mill and Joseph Raz)</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is</w:t>
      </w:r>
      <w:r w:rsidRPr="00A65C75">
        <w:rPr>
          <w:rStyle w:val="Emphasis"/>
          <w:rFonts w:asciiTheme="majorHAnsi" w:hAnsiTheme="majorHAnsi" w:cstheme="majorHAnsi"/>
        </w:rPr>
        <w:t xml:space="preserve"> also </w:t>
      </w:r>
      <w:r w:rsidRPr="00A65C75">
        <w:rPr>
          <w:rStyle w:val="Emphasis"/>
          <w:rFonts w:asciiTheme="majorHAnsi" w:hAnsiTheme="majorHAnsi" w:cstheme="majorHAnsi"/>
          <w:highlight w:val="green"/>
        </w:rPr>
        <w:t>restricted</w:t>
      </w:r>
      <w:r w:rsidRPr="00A65C75">
        <w:rPr>
          <w:rStyle w:val="Emphasis"/>
          <w:rFonts w:asciiTheme="majorHAnsi" w:hAnsiTheme="majorHAnsi" w:cstheme="majorHAnsi"/>
        </w:rPr>
        <w:t xml:space="preserve">.13 </w:t>
      </w:r>
      <w:r w:rsidRPr="00A65C75">
        <w:rPr>
          <w:rFonts w:asciiTheme="majorHAnsi" w:hAnsiTheme="majorHAnsi" w:cstheme="majorHAnsi"/>
          <w:sz w:val="16"/>
        </w:rPr>
        <w:t>Consequently, the benefits that accrue to society as a whole from the clamour of competing claims and perspectives –</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a diversity of opinions</w:t>
      </w:r>
      <w:r w:rsidRPr="00A65C75">
        <w:rPr>
          <w:rStyle w:val="Emphasis"/>
          <w:rFonts w:asciiTheme="majorHAnsi" w:hAnsiTheme="majorHAnsi" w:cstheme="majorHAnsi"/>
        </w:rPr>
        <w:t xml:space="preserve"> and forms of creativity, </w:t>
      </w:r>
      <w:r w:rsidRPr="00A65C75">
        <w:rPr>
          <w:rStyle w:val="Emphasis"/>
          <w:rFonts w:asciiTheme="majorHAnsi" w:hAnsiTheme="majorHAnsi" w:cstheme="majorHAnsi"/>
          <w:highlight w:val="green"/>
        </w:rPr>
        <w:t>information</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which is</w:t>
      </w:r>
      <w:r w:rsidRPr="00A65C75">
        <w:rPr>
          <w:rStyle w:val="Emphasis"/>
          <w:rFonts w:asciiTheme="majorHAnsi" w:hAnsiTheme="majorHAnsi" w:cstheme="majorHAnsi"/>
        </w:rPr>
        <w:t xml:space="preserve"> reliable because </w:t>
      </w:r>
      <w:r w:rsidRPr="00A65C75">
        <w:rPr>
          <w:rStyle w:val="Emphasis"/>
          <w:rFonts w:asciiTheme="majorHAnsi" w:hAnsiTheme="majorHAnsi" w:cstheme="majorHAnsi"/>
          <w:highlight w:val="green"/>
        </w:rPr>
        <w:t>tested</w:t>
      </w:r>
      <w:r w:rsidRPr="00A65C75">
        <w:rPr>
          <w:rStyle w:val="Emphasis"/>
          <w:rFonts w:asciiTheme="majorHAnsi" w:hAnsiTheme="majorHAnsi" w:cstheme="majorHAnsi"/>
        </w:rPr>
        <w:t xml:space="preserve"> </w:t>
      </w:r>
      <w:r w:rsidRPr="00A65C75">
        <w:rPr>
          <w:rStyle w:val="Emphasis"/>
          <w:rFonts w:asciiTheme="majorHAnsi" w:hAnsiTheme="majorHAnsi" w:cstheme="majorHAnsi"/>
          <w:highlight w:val="green"/>
        </w:rPr>
        <w:t>in</w:t>
      </w:r>
      <w:r w:rsidRPr="00A65C75">
        <w:rPr>
          <w:rStyle w:val="Emphasis"/>
          <w:rFonts w:asciiTheme="majorHAnsi" w:hAnsiTheme="majorHAnsi" w:cstheme="majorHAnsi"/>
        </w:rPr>
        <w:t xml:space="preserve"> the heat of public </w:t>
      </w:r>
      <w:r w:rsidRPr="00A65C75">
        <w:rPr>
          <w:rStyle w:val="Emphasis"/>
          <w:rFonts w:asciiTheme="majorHAnsi" w:hAnsiTheme="majorHAnsi" w:cstheme="majorHAnsi"/>
          <w:highlight w:val="green"/>
        </w:rPr>
        <w:t>debate</w:t>
      </w:r>
      <w:r w:rsidRPr="00A65C75">
        <w:rPr>
          <w:rStyle w:val="Emphasis"/>
          <w:rFonts w:asciiTheme="majorHAnsi" w:hAnsiTheme="majorHAnsi" w:cstheme="majorHAnsi"/>
        </w:rPr>
        <w:t xml:space="preserve">, the dissemination of knowledge, a more effective democracy – </w:t>
      </w:r>
      <w:r w:rsidRPr="00A65C75">
        <w:rPr>
          <w:rStyle w:val="Emphasis"/>
          <w:rFonts w:asciiTheme="majorHAnsi" w:hAnsiTheme="majorHAnsi" w:cstheme="majorHAnsi"/>
          <w:highlight w:val="green"/>
        </w:rPr>
        <w:t>are diminished</w:t>
      </w:r>
      <w:r w:rsidRPr="00A65C75">
        <w:rPr>
          <w:rStyle w:val="Emphasis"/>
          <w:rFonts w:asciiTheme="majorHAnsi" w:hAnsiTheme="majorHAnsi" w:cstheme="majorHAnsi"/>
        </w:rPr>
        <w:t xml:space="preserve">. </w:t>
      </w:r>
      <w:r w:rsidRPr="00A65C75">
        <w:rPr>
          <w:rFonts w:asciiTheme="majorHAnsi" w:hAnsiTheme="majorHAnsi" w:cstheme="majorHAnsi"/>
          <w:sz w:val="16"/>
        </w:rPr>
        <w:t>From the perspective of this liberalism, a free culture emerges from the freedoms of individuals to say what they choose to say and experience what others choose to say, unhindered in either dimension by intellectual property rights unless aggregate welfare (or on the Razian view, liberal-democratic culture as a ‘common good’)14 is thereby advanced.</w:t>
      </w:r>
    </w:p>
    <w:p w14:paraId="1FD49F09" w14:textId="77777777" w:rsidR="009811C4" w:rsidRDefault="009811C4" w:rsidP="009811C4">
      <w:pPr>
        <w:pStyle w:val="Heading4"/>
      </w:pPr>
      <w:r>
        <w:t xml:space="preserve">3] </w:t>
      </w:r>
      <w:r>
        <w:t xml:space="preserve">Reducing IP is a method of </w:t>
      </w:r>
      <w:r w:rsidRPr="00CA1844">
        <w:rPr>
          <w:u w:val="single"/>
        </w:rPr>
        <w:t>global solidarity</w:t>
      </w:r>
      <w:r>
        <w:t xml:space="preserve"> by manifesting </w:t>
      </w:r>
      <w:r w:rsidRPr="0006616D">
        <w:rPr>
          <w:u w:val="single"/>
        </w:rPr>
        <w:t>intra-country cooperation</w:t>
      </w:r>
      <w:r>
        <w:t xml:space="preserve">. </w:t>
      </w:r>
    </w:p>
    <w:p w14:paraId="3AE5D1FE" w14:textId="77777777" w:rsidR="009811C4" w:rsidRPr="00786446" w:rsidRDefault="009811C4" w:rsidP="009811C4">
      <w:r w:rsidRPr="004E4341">
        <w:rPr>
          <w:rStyle w:val="Style13ptBold"/>
        </w:rPr>
        <w:t>Jecker and Atuire 7/7</w:t>
      </w:r>
      <w:r>
        <w:t xml:space="preserve"> [Nancy S Jecker (p</w:t>
      </w:r>
      <w:r w:rsidRPr="00E0512E">
        <w:t>rofessor of bioethics and philosophy at the University of Washington School of Medicine, Department of Bioethics and Humanities</w:t>
      </w:r>
      <w:r>
        <w:t>) and Caesar A Atuire (</w:t>
      </w:r>
      <w:r w:rsidRPr="0033334B">
        <w:t>PhD in Philosophy from the Athenaeum Regina Apostolorum,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 xml:space="preserve">7 </w:t>
      </w:r>
      <w:r w:rsidRPr="004A4436">
        <w:t>2021</w:t>
      </w:r>
      <w:r>
        <w:t xml:space="preserve">. Accessed 7/22/21. </w:t>
      </w:r>
      <w:hyperlink r:id="rId14" w:history="1">
        <w:r w:rsidRPr="007F29D8">
          <w:rPr>
            <w:rStyle w:val="Hyperlink"/>
          </w:rPr>
          <w:t>https://jme.bmj.com/content/early/2021/07/06/medethics-2021-107555</w:t>
        </w:r>
      </w:hyperlink>
      <w:r>
        <w:t xml:space="preserve"> //Xu]</w:t>
      </w:r>
    </w:p>
    <w:p w14:paraId="1DB5E02E" w14:textId="77777777" w:rsidR="009811C4" w:rsidRPr="00AA5B8B" w:rsidRDefault="009811C4" w:rsidP="009811C4">
      <w:pPr>
        <w:rPr>
          <w:sz w:val="16"/>
        </w:rPr>
      </w:pPr>
      <w:r w:rsidRPr="00FD58F2">
        <w:rPr>
          <w:rStyle w:val="Emphasis"/>
        </w:rPr>
        <w:lastRenderedPageBreak/>
        <w:t xml:space="preserve">We turn next to positive ethical arguments for temporarily </w:t>
      </w:r>
      <w:r w:rsidRPr="00864830">
        <w:rPr>
          <w:rStyle w:val="Emphasis"/>
          <w:highlight w:val="green"/>
        </w:rPr>
        <w:t>waiving</w:t>
      </w:r>
      <w:r w:rsidRPr="00FD58F2">
        <w:rPr>
          <w:rStyle w:val="Emphasis"/>
        </w:rPr>
        <w:t xml:space="preserve"> </w:t>
      </w:r>
      <w:r w:rsidRPr="00864830">
        <w:rPr>
          <w:rStyle w:val="Emphasis"/>
          <w:highlight w:val="green"/>
        </w:rPr>
        <w:t>IP</w:t>
      </w:r>
      <w:r w:rsidRPr="00FD58F2">
        <w:rPr>
          <w:rStyle w:val="Emphasis"/>
        </w:rPr>
        <w:t xml:space="preserve"> protections, which </w:t>
      </w:r>
      <w:r w:rsidRPr="00864830">
        <w:rPr>
          <w:rStyle w:val="Emphasis"/>
          <w:highlight w:val="green"/>
        </w:rPr>
        <w:t>appeal to</w:t>
      </w:r>
      <w:r w:rsidRPr="00FD58F2">
        <w:rPr>
          <w:rStyle w:val="Emphasis"/>
        </w:rPr>
        <w:t xml:space="preserve"> the values of </w:t>
      </w:r>
      <w:r w:rsidRPr="00864830">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864830">
        <w:rPr>
          <w:rStyle w:val="Emphasis"/>
          <w:highlight w:val="green"/>
        </w:rPr>
        <w:t>each nation’s interests are entwined</w:t>
      </w:r>
      <w:r w:rsidRPr="00FD58F2">
        <w:rPr>
          <w:rStyle w:val="Emphasis"/>
        </w:rPr>
        <w:t xml:space="preserve"> </w:t>
      </w:r>
      <w:r w:rsidRPr="00864830">
        <w:rPr>
          <w:rStyle w:val="Emphasis"/>
          <w:highlight w:val="green"/>
        </w:rPr>
        <w:t>with</w:t>
      </w:r>
      <w:r w:rsidRPr="00FD58F2">
        <w:rPr>
          <w:rStyle w:val="Emphasis"/>
        </w:rPr>
        <w:t xml:space="preserve"> the interests of </w:t>
      </w:r>
      <w:r w:rsidRPr="00864830">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864830">
        <w:rPr>
          <w:rStyle w:val="Emphasis"/>
          <w:highlight w:val="green"/>
        </w:rPr>
        <w:t>In the past</w:t>
      </w:r>
      <w:r w:rsidRPr="00FD58F2">
        <w:rPr>
          <w:rStyle w:val="Emphasis"/>
        </w:rPr>
        <w:t xml:space="preserve">, </w:t>
      </w:r>
      <w:r w:rsidRPr="00864830">
        <w:rPr>
          <w:rStyle w:val="Emphasis"/>
          <w:highlight w:val="green"/>
        </w:rPr>
        <w:t>nations</w:t>
      </w:r>
      <w:r w:rsidRPr="00FD58F2">
        <w:rPr>
          <w:rStyle w:val="Emphasis"/>
        </w:rPr>
        <w:t xml:space="preserve"> have </w:t>
      </w:r>
      <w:r w:rsidRPr="00864830">
        <w:rPr>
          <w:rStyle w:val="Emphasis"/>
          <w:highlight w:val="green"/>
        </w:rPr>
        <w:t>failed</w:t>
      </w:r>
      <w:r w:rsidRPr="00FD58F2">
        <w:rPr>
          <w:rStyle w:val="Emphasis"/>
        </w:rPr>
        <w:t xml:space="preserve"> to do so. The epidemic of </w:t>
      </w:r>
      <w:r w:rsidRPr="00864830">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864830">
        <w:rPr>
          <w:rStyle w:val="Emphasis"/>
          <w:highlight w:val="green"/>
        </w:rPr>
        <w:t>distribution</w:t>
      </w:r>
      <w:r w:rsidRPr="00FD58F2">
        <w:rPr>
          <w:rStyle w:val="Emphasis"/>
        </w:rPr>
        <w:t xml:space="preserve"> was </w:t>
      </w:r>
      <w:r w:rsidRPr="00864830">
        <w:rPr>
          <w:rStyle w:val="Emphasis"/>
          <w:highlight w:val="green"/>
        </w:rPr>
        <w:t>controlled by</w:t>
      </w:r>
      <w:r w:rsidRPr="00FD58F2">
        <w:rPr>
          <w:rStyle w:val="Emphasis"/>
        </w:rPr>
        <w:t xml:space="preserve"> big </w:t>
      </w:r>
      <w:r w:rsidRPr="00864830">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behaviour by for-profit companies. Increasingly, companies appreciate the potential impact that socially responsible behaviour has on competitive advantage,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864830">
        <w:rPr>
          <w:rStyle w:val="Emphasis"/>
          <w:highlight w:val="green"/>
        </w:rPr>
        <w:t>rights like property could be</w:t>
      </w:r>
      <w:r w:rsidRPr="00AA5B8B">
        <w:rPr>
          <w:rStyle w:val="Emphasis"/>
        </w:rPr>
        <w:t xml:space="preserve"> justly </w:t>
      </w:r>
      <w:r w:rsidRPr="00864830">
        <w:rPr>
          <w:rStyle w:val="Emphasis"/>
          <w:highlight w:val="green"/>
        </w:rPr>
        <w:t>overridden</w:t>
      </w:r>
      <w:r w:rsidRPr="00AA5B8B">
        <w:rPr>
          <w:rStyle w:val="Emphasis"/>
        </w:rPr>
        <w:t xml:space="preserve"> </w:t>
      </w:r>
      <w:r w:rsidRPr="00864830">
        <w:rPr>
          <w:rStyle w:val="Emphasis"/>
          <w:highlight w:val="green"/>
        </w:rPr>
        <w:t>under</w:t>
      </w:r>
      <w:r w:rsidRPr="00AA5B8B">
        <w:rPr>
          <w:rStyle w:val="Emphasis"/>
        </w:rPr>
        <w:t xml:space="preserve"> </w:t>
      </w:r>
      <w:r w:rsidRPr="00864830">
        <w:rPr>
          <w:rStyle w:val="Emphasis"/>
          <w:highlight w:val="green"/>
        </w:rPr>
        <w:t>certain conditions</w:t>
      </w:r>
      <w:r w:rsidRPr="00AA5B8B">
        <w:rPr>
          <w:rStyle w:val="Emphasis"/>
        </w:rPr>
        <w:t xml:space="preserve">, namely, </w:t>
      </w:r>
      <w:r w:rsidRPr="00864830">
        <w:rPr>
          <w:rStyle w:val="Emphasis"/>
          <w:highlight w:val="green"/>
        </w:rPr>
        <w:t>when</w:t>
      </w:r>
      <w:r w:rsidRPr="00AA5B8B">
        <w:rPr>
          <w:rStyle w:val="Emphasis"/>
        </w:rPr>
        <w:t xml:space="preserve"> the goods are perishable and would go to waste or when their </w:t>
      </w:r>
      <w:r w:rsidRPr="00864830">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864830">
        <w:rPr>
          <w:rStyle w:val="Emphasis"/>
          <w:highlight w:val="green"/>
        </w:rPr>
        <w:t>responsibility would be shown by</w:t>
      </w:r>
      <w:r w:rsidRPr="00AA5B8B">
        <w:rPr>
          <w:rStyle w:val="Emphasis"/>
        </w:rPr>
        <w:t xml:space="preserve"> temporarily </w:t>
      </w:r>
      <w:r w:rsidRPr="00864830">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66E629DC" w14:textId="3DC6C6A8" w:rsidR="009811C4" w:rsidRPr="009811C4" w:rsidRDefault="009811C4" w:rsidP="009811C4">
      <w:pPr>
        <w:pStyle w:val="Heading4"/>
      </w:pPr>
    </w:p>
    <w:p w14:paraId="2C823D5A" w14:textId="77777777" w:rsidR="00912A54" w:rsidRPr="00A65C75" w:rsidRDefault="00912A54" w:rsidP="00912A54">
      <w:pPr>
        <w:pStyle w:val="Heading3"/>
        <w:rPr>
          <w:rFonts w:asciiTheme="majorHAnsi" w:hAnsiTheme="majorHAnsi" w:cstheme="majorHAnsi"/>
        </w:rPr>
      </w:pPr>
      <w:r w:rsidRPr="00A65C75">
        <w:rPr>
          <w:rFonts w:asciiTheme="majorHAnsi" w:hAnsiTheme="majorHAnsi" w:cstheme="majorHAnsi"/>
        </w:rPr>
        <w:lastRenderedPageBreak/>
        <w:t>Method</w:t>
      </w:r>
    </w:p>
    <w:p w14:paraId="1B786E3A" w14:textId="77777777" w:rsidR="00912A54" w:rsidRPr="00A65C75" w:rsidRDefault="00912A54" w:rsidP="00912A54">
      <w:pPr>
        <w:pStyle w:val="Heading4"/>
        <w:spacing w:line="276" w:lineRule="auto"/>
        <w:rPr>
          <w:rFonts w:asciiTheme="majorHAnsi" w:hAnsiTheme="majorHAnsi" w:cstheme="majorHAnsi"/>
          <w:u w:val="single"/>
        </w:rPr>
      </w:pPr>
      <w:r w:rsidRPr="00A65C75">
        <w:rPr>
          <w:rFonts w:asciiTheme="majorHAnsi" w:hAnsiTheme="majorHAnsi" w:cstheme="majorHAnsi"/>
        </w:rPr>
        <w:t xml:space="preserve">1] 1AR theory is legit – anything else means </w:t>
      </w:r>
      <w:r w:rsidRPr="00A65C75">
        <w:rPr>
          <w:rFonts w:asciiTheme="majorHAnsi" w:hAnsiTheme="majorHAnsi" w:cstheme="majorHAnsi"/>
          <w:u w:val="single"/>
        </w:rPr>
        <w:t xml:space="preserve">infinite abuse </w:t>
      </w:r>
    </w:p>
    <w:p w14:paraId="76297A50" w14:textId="77777777" w:rsidR="00912A54" w:rsidRPr="00A65C75" w:rsidRDefault="00912A54" w:rsidP="00912A54">
      <w:pPr>
        <w:pStyle w:val="Heading4"/>
        <w:spacing w:line="276" w:lineRule="auto"/>
        <w:rPr>
          <w:rFonts w:asciiTheme="majorHAnsi" w:hAnsiTheme="majorHAnsi" w:cstheme="majorHAnsi"/>
        </w:rPr>
      </w:pPr>
      <w:r w:rsidRPr="00A65C75">
        <w:rPr>
          <w:rFonts w:asciiTheme="majorHAnsi" w:hAnsiTheme="majorHAnsi" w:cstheme="majorHAnsi"/>
        </w:rPr>
        <w:t xml:space="preserve">– drop the debater – 1AR is </w:t>
      </w:r>
      <w:r w:rsidRPr="00A65C75">
        <w:rPr>
          <w:rFonts w:asciiTheme="majorHAnsi" w:hAnsiTheme="majorHAnsi" w:cstheme="majorHAnsi"/>
          <w:u w:val="single"/>
        </w:rPr>
        <w:t>too short</w:t>
      </w:r>
      <w:r w:rsidRPr="00A65C75">
        <w:rPr>
          <w:rFonts w:asciiTheme="majorHAnsi" w:hAnsiTheme="majorHAnsi" w:cstheme="majorHAnsi"/>
        </w:rPr>
        <w:t xml:space="preserve"> to make up for the time trade-off </w:t>
      </w:r>
    </w:p>
    <w:p w14:paraId="304647B3" w14:textId="77777777" w:rsidR="00912A54" w:rsidRPr="00A65C75" w:rsidRDefault="00912A54" w:rsidP="00912A54">
      <w:pPr>
        <w:pStyle w:val="Heading4"/>
        <w:spacing w:line="276" w:lineRule="auto"/>
        <w:rPr>
          <w:rFonts w:asciiTheme="majorHAnsi" w:hAnsiTheme="majorHAnsi" w:cstheme="majorHAnsi"/>
        </w:rPr>
      </w:pPr>
      <w:r w:rsidRPr="00A65C75">
        <w:rPr>
          <w:rFonts w:asciiTheme="majorHAnsi" w:hAnsiTheme="majorHAnsi" w:cstheme="majorHAnsi"/>
        </w:rPr>
        <w:t xml:space="preserve">– no RVIs – 6 min 2NR means they can </w:t>
      </w:r>
      <w:r w:rsidRPr="00A65C75">
        <w:rPr>
          <w:rFonts w:asciiTheme="majorHAnsi" w:hAnsiTheme="majorHAnsi" w:cstheme="majorHAnsi"/>
          <w:u w:val="single"/>
        </w:rPr>
        <w:t>brute force</w:t>
      </w:r>
      <w:r w:rsidRPr="00A65C75">
        <w:rPr>
          <w:rFonts w:asciiTheme="majorHAnsi" w:hAnsiTheme="majorHAnsi" w:cstheme="majorHAnsi"/>
        </w:rPr>
        <w:t xml:space="preserve"> me every time </w:t>
      </w:r>
    </w:p>
    <w:p w14:paraId="13396297" w14:textId="77777777" w:rsidR="00912A54" w:rsidRPr="00A65C75" w:rsidRDefault="00912A54" w:rsidP="00912A54">
      <w:pPr>
        <w:pStyle w:val="Heading4"/>
        <w:spacing w:line="276" w:lineRule="auto"/>
        <w:rPr>
          <w:rFonts w:asciiTheme="majorHAnsi" w:hAnsiTheme="majorHAnsi" w:cstheme="majorHAnsi"/>
        </w:rPr>
      </w:pPr>
      <w:r w:rsidRPr="00A65C75">
        <w:rPr>
          <w:rFonts w:asciiTheme="majorHAnsi" w:hAnsiTheme="majorHAnsi" w:cstheme="majorHAnsi"/>
        </w:rPr>
        <w:t xml:space="preserve">– competing interps – reasonability narrows the theory debate to one issue of brightline, making it easy for the Neg to collapse to the issue in the long 2NR </w:t>
      </w:r>
    </w:p>
    <w:p w14:paraId="1B87F60D" w14:textId="77777777" w:rsidR="00912A54" w:rsidRPr="00A65C75" w:rsidRDefault="00912A54" w:rsidP="00912A54">
      <w:pPr>
        <w:pStyle w:val="Heading4"/>
        <w:spacing w:line="276" w:lineRule="auto"/>
        <w:rPr>
          <w:rFonts w:asciiTheme="majorHAnsi" w:hAnsiTheme="majorHAnsi" w:cstheme="majorHAnsi"/>
        </w:rPr>
      </w:pPr>
      <w:r w:rsidRPr="00A65C75">
        <w:rPr>
          <w:rFonts w:asciiTheme="majorHAnsi" w:hAnsiTheme="majorHAnsi" w:cstheme="majorHAnsi"/>
        </w:rPr>
        <w:t>– 1AR theory is the highest layer – the NC has 7 minutes to be abusive and 6 minutes to leverage the abuse against 1A theory in the 2N, making checking abuse lexically impossible</w:t>
      </w:r>
    </w:p>
    <w:p w14:paraId="49F7173B" w14:textId="77777777" w:rsidR="00912A54" w:rsidRPr="00A65C75" w:rsidRDefault="00912A54" w:rsidP="00912A54">
      <w:pPr>
        <w:pStyle w:val="Heading4"/>
        <w:spacing w:before="0" w:line="276" w:lineRule="auto"/>
        <w:rPr>
          <w:rFonts w:asciiTheme="majorHAnsi" w:eastAsia="Times New Roman" w:hAnsiTheme="majorHAnsi" w:cstheme="majorHAnsi"/>
        </w:rPr>
      </w:pPr>
      <w:r w:rsidRPr="00A65C75">
        <w:rPr>
          <w:rFonts w:asciiTheme="majorHAnsi" w:hAnsiTheme="majorHAnsi" w:cstheme="majorHAnsi"/>
        </w:rPr>
        <w:t>2]</w:t>
      </w:r>
      <w:r w:rsidRPr="00A65C75">
        <w:rPr>
          <w:rFonts w:asciiTheme="majorHAnsi" w:eastAsia="Times New Roman" w:hAnsiTheme="majorHAnsi" w:cstheme="majorHAnsi"/>
        </w:rPr>
        <w:t xml:space="preserve"> Give me new weighing in the 2AR for 1AR shells – I don’t know what arguments will be read in the 2NR so 1AR weighing is impossible as I don’t know what to weigh against.</w:t>
      </w:r>
    </w:p>
    <w:p w14:paraId="422DD4AE" w14:textId="1313644F" w:rsidR="00285012" w:rsidRDefault="00912A54" w:rsidP="00EC4D04">
      <w:pPr>
        <w:pStyle w:val="Heading4"/>
        <w:rPr>
          <w:rFonts w:asciiTheme="majorHAnsi" w:hAnsiTheme="majorHAnsi" w:cstheme="majorHAnsi"/>
          <w:color w:val="000000" w:themeColor="text1"/>
        </w:rPr>
      </w:pPr>
      <w:r w:rsidRPr="00A65C75">
        <w:rPr>
          <w:rFonts w:asciiTheme="majorHAnsi" w:eastAsia="Times New Roman" w:hAnsiTheme="majorHAnsi" w:cstheme="majorHAnsi"/>
        </w:rPr>
        <w:t xml:space="preserve">3] </w:t>
      </w:r>
      <w:r w:rsidRPr="00A65C75">
        <w:rPr>
          <w:rFonts w:asciiTheme="majorHAnsi" w:hAnsiTheme="majorHAnsi" w:cstheme="majorHAnsi"/>
          <w:color w:val="000000" w:themeColor="text1"/>
        </w:rPr>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69FBE31E" w14:textId="7B3C7DB9" w:rsidR="0069550D" w:rsidRPr="0069550D" w:rsidRDefault="0069550D" w:rsidP="0069550D">
      <w:pPr>
        <w:pStyle w:val="Heading4"/>
      </w:pPr>
      <w:r>
        <w:t xml:space="preserve">4] </w:t>
      </w:r>
      <w:r w:rsidRPr="0069550D">
        <w:t>Affirm if I win offense to a counterinterp A] Timeskew – 6 Minute 2NR with collapse to whatever I undercover means that you can win theory and substance, but I need to go for both in half the time and split it between the 2 layers. B] Reciprocity – you get T and theory so I should get theory and an RVI to make the burden reciprocal.</w:t>
      </w:r>
    </w:p>
    <w:p w14:paraId="51CA9025" w14:textId="31C60C3C" w:rsidR="00912A54" w:rsidRPr="00A65C75" w:rsidRDefault="0069550D" w:rsidP="00912A54">
      <w:pPr>
        <w:pStyle w:val="Heading4"/>
        <w:rPr>
          <w:rFonts w:asciiTheme="majorHAnsi" w:hAnsiTheme="majorHAnsi" w:cstheme="majorHAnsi"/>
        </w:rPr>
      </w:pPr>
      <w:r>
        <w:rPr>
          <w:rFonts w:asciiTheme="majorHAnsi" w:hAnsiTheme="majorHAnsi" w:cstheme="majorHAnsi"/>
        </w:rPr>
        <w:t>5</w:t>
      </w:r>
      <w:r w:rsidR="00912A54" w:rsidRPr="00A65C75">
        <w:rPr>
          <w:rFonts w:asciiTheme="majorHAnsi" w:hAnsiTheme="majorHAnsi" w:cstheme="majorHAnsi"/>
        </w:rPr>
        <w:t>] P and P affirm</w:t>
      </w:r>
    </w:p>
    <w:p w14:paraId="6308BC19" w14:textId="77777777" w:rsidR="00912A54" w:rsidRPr="00A65C75" w:rsidRDefault="00912A54" w:rsidP="00912A54">
      <w:pPr>
        <w:pStyle w:val="Heading4"/>
        <w:rPr>
          <w:rFonts w:asciiTheme="majorHAnsi" w:hAnsiTheme="majorHAnsi" w:cstheme="majorHAnsi"/>
        </w:rPr>
      </w:pPr>
      <w:r w:rsidRPr="00A65C75">
        <w:rPr>
          <w:rFonts w:asciiTheme="majorHAnsi" w:hAnsiTheme="majorHAnsi" w:cstheme="majorHAnsi"/>
        </w:rPr>
        <w:t xml:space="preserve">1] Epistemics – we wouldn’t be able to start a strand of reasoning since we’d have to question that reason. </w:t>
      </w:r>
    </w:p>
    <w:p w14:paraId="6124F10F" w14:textId="77777777" w:rsidR="00912A54" w:rsidRPr="00A65C75" w:rsidRDefault="00912A54" w:rsidP="00912A54">
      <w:pPr>
        <w:pStyle w:val="Heading4"/>
        <w:rPr>
          <w:rFonts w:asciiTheme="majorHAnsi" w:hAnsiTheme="majorHAnsi" w:cstheme="majorHAnsi"/>
        </w:rPr>
      </w:pPr>
      <w:r w:rsidRPr="00A65C75">
        <w:rPr>
          <w:rFonts w:asciiTheme="majorHAnsi" w:hAnsiTheme="majorHAnsi" w:cstheme="majorHAnsi"/>
        </w:rPr>
        <w:t xml:space="preserve">2] Illogical – presuming statements false is illogical since you can’t say things like P and ~P are both wrong. </w:t>
      </w:r>
    </w:p>
    <w:p w14:paraId="6140AE74" w14:textId="01BE329F" w:rsidR="00912A54" w:rsidRDefault="00912A54" w:rsidP="00912A54">
      <w:pPr>
        <w:pStyle w:val="Heading4"/>
        <w:rPr>
          <w:rFonts w:asciiTheme="majorHAnsi" w:hAnsiTheme="majorHAnsi" w:cstheme="majorHAnsi"/>
        </w:rPr>
      </w:pPr>
      <w:r w:rsidRPr="00A65C75">
        <w:rPr>
          <w:rFonts w:asciiTheme="majorHAnsi" w:hAnsiTheme="majorHAnsi" w:cstheme="majorHAnsi"/>
        </w:rPr>
        <w:t>3] Presuming obligations is logically safer since it’s better to be supererogatory than fail to meet an obligation.</w:t>
      </w:r>
    </w:p>
    <w:p w14:paraId="756CEA22" w14:textId="77777777" w:rsidR="00F26B7C" w:rsidRPr="00F26B7C" w:rsidRDefault="00F26B7C" w:rsidP="00F26B7C">
      <w:pPr>
        <w:pStyle w:val="Heading4"/>
        <w:spacing w:line="240" w:lineRule="auto"/>
        <w:rPr>
          <w:rFonts w:asciiTheme="majorHAnsi" w:eastAsia="Times New Roman" w:hAnsiTheme="majorHAnsi" w:cstheme="majorHAnsi"/>
        </w:rPr>
      </w:pPr>
      <w:r>
        <w:t xml:space="preserve">4] </w:t>
      </w:r>
      <w:r w:rsidRPr="00F26B7C">
        <w:rPr>
          <w:rFonts w:asciiTheme="majorHAnsi" w:eastAsia="Times New Roman" w:hAnsiTheme="majorHAnsi" w:cstheme="majorHAnsi"/>
        </w:rPr>
        <w:t>empirics</w:t>
      </w:r>
    </w:p>
    <w:p w14:paraId="6E5F0546" w14:textId="77777777" w:rsidR="00F26B7C" w:rsidRPr="00F26B7C" w:rsidRDefault="00F26B7C" w:rsidP="00F26B7C">
      <w:pPr>
        <w:spacing w:after="0" w:line="276" w:lineRule="auto"/>
        <w:rPr>
          <w:rFonts w:asciiTheme="majorHAnsi" w:eastAsia="Times New Roman" w:hAnsiTheme="majorHAnsi" w:cstheme="majorHAnsi"/>
          <w:sz w:val="16"/>
          <w:szCs w:val="16"/>
        </w:rPr>
      </w:pPr>
      <w:r w:rsidRPr="00F26B7C">
        <w:rPr>
          <w:rFonts w:asciiTheme="majorHAnsi" w:eastAsia="Times New Roman" w:hAnsiTheme="majorHAnsi" w:cstheme="majorHAnsi"/>
          <w:b/>
          <w:bCs/>
          <w:sz w:val="26"/>
          <w:szCs w:val="26"/>
        </w:rPr>
        <w:t>Shah 19, </w:t>
      </w:r>
      <w:r w:rsidRPr="00F26B7C">
        <w:rPr>
          <w:rFonts w:asciiTheme="majorHAnsi" w:eastAsia="Times New Roman" w:hAnsiTheme="majorHAnsi" w:cstheme="majorHAnsi"/>
          <w:sz w:val="16"/>
          <w:szCs w:val="16"/>
        </w:rPr>
        <w:t>[Shah, Sachin. “A STATISTICAL ANALYSIS OF SIDE-BIAS ON THE 2019 JANUARY-FEBRUARY LINCOLN-DOUGLAS DEBATE TOPIC.” NSD Update, National Symposium of Debate, 16 Feb. 2019, </w:t>
      </w:r>
      <w:hyperlink r:id="rId15" w:history="1">
        <w:r w:rsidRPr="00F26B7C">
          <w:rPr>
            <w:rStyle w:val="Hyperlink"/>
            <w:rFonts w:asciiTheme="majorHAnsi" w:eastAsia="Times New Roman" w:hAnsiTheme="majorHAnsi" w:cstheme="majorHAnsi"/>
            <w:sz w:val="16"/>
            <w:szCs w:val="16"/>
          </w:rPr>
          <w:t>http://nsdupdate.com/2019/a-statistical-analysis-of-side-bias-on-the-2019-january-february-lincoln-douglas-debate-topic/</w:t>
        </w:r>
      </w:hyperlink>
      <w:r w:rsidRPr="00F26B7C">
        <w:rPr>
          <w:rFonts w:asciiTheme="majorHAnsi" w:eastAsia="Times New Roman" w:hAnsiTheme="majorHAnsi" w:cstheme="majorHAnsi"/>
          <w:sz w:val="16"/>
          <w:szCs w:val="16"/>
        </w:rPr>
        <w:t xml:space="preserve"> ]//LHPSS accessed 9/4/19 </w:t>
      </w:r>
    </w:p>
    <w:p w14:paraId="4E5A3010" w14:textId="77777777" w:rsidR="00F26B7C" w:rsidRPr="00F26B7C" w:rsidRDefault="00F26B7C" w:rsidP="00F26B7C">
      <w:pPr>
        <w:spacing w:after="0" w:line="276" w:lineRule="auto"/>
        <w:rPr>
          <w:rFonts w:asciiTheme="majorHAnsi" w:eastAsia="Times New Roman" w:hAnsiTheme="majorHAnsi" w:cstheme="majorHAnsi"/>
        </w:rPr>
      </w:pPr>
      <w:r w:rsidRPr="00F26B7C">
        <w:rPr>
          <w:rFonts w:asciiTheme="majorHAnsi" w:eastAsia="Times New Roman" w:hAnsiTheme="majorHAnsi" w:cstheme="majorHAnsi"/>
          <w:sz w:val="14"/>
          <w:szCs w:val="14"/>
        </w:rPr>
        <w:t>As a final note, it is also interesting to look at the trend over multiple topics. In the rounds </w:t>
      </w:r>
      <w:r w:rsidRPr="00F26B7C">
        <w:rPr>
          <w:rFonts w:asciiTheme="majorHAnsi" w:eastAsia="Times New Roman" w:hAnsiTheme="majorHAnsi" w:cstheme="majorHAnsi"/>
          <w:b/>
          <w:bCs/>
          <w:u w:val="single"/>
        </w:rPr>
        <w:t>from</w:t>
      </w:r>
      <w:r w:rsidRPr="00F26B7C">
        <w:rPr>
          <w:rFonts w:asciiTheme="majorHAnsi" w:eastAsia="Times New Roman" w:hAnsiTheme="majorHAnsi" w:cstheme="majorHAnsi"/>
          <w:sz w:val="14"/>
          <w:szCs w:val="14"/>
        </w:rPr>
        <w:t> 93 TOC bid distributing tournaments (</w:t>
      </w:r>
      <w:r w:rsidRPr="00F26B7C">
        <w:rPr>
          <w:rFonts w:asciiTheme="majorHAnsi" w:eastAsia="Times New Roman" w:hAnsiTheme="majorHAnsi" w:cstheme="majorHAnsi"/>
          <w:b/>
          <w:bCs/>
          <w:u w:val="single"/>
        </w:rPr>
        <w:t>20</w:t>
      </w:r>
      <w:r w:rsidRPr="00F26B7C">
        <w:rPr>
          <w:rFonts w:asciiTheme="majorHAnsi" w:eastAsia="Times New Roman" w:hAnsiTheme="majorHAnsi" w:cstheme="majorHAnsi"/>
          <w:b/>
          <w:bCs/>
          <w:highlight w:val="green"/>
          <w:u w:val="single"/>
          <w:shd w:val="clear" w:color="auto" w:fill="FFFF00"/>
        </w:rPr>
        <w:t>17</w:t>
      </w:r>
      <w:r w:rsidRPr="00F26B7C">
        <w:rPr>
          <w:rFonts w:asciiTheme="majorHAnsi" w:eastAsia="Times New Roman" w:hAnsiTheme="majorHAnsi" w:cstheme="majorHAnsi"/>
          <w:b/>
          <w:bCs/>
          <w:highlight w:val="green"/>
          <w:u w:val="single"/>
        </w:rPr>
        <w:t> </w:t>
      </w:r>
      <w:r w:rsidRPr="00F26B7C">
        <w:rPr>
          <w:rFonts w:asciiTheme="majorHAnsi" w:eastAsia="Times New Roman" w:hAnsiTheme="majorHAnsi" w:cstheme="majorHAnsi"/>
          <w:b/>
          <w:bCs/>
          <w:highlight w:val="green"/>
          <w:u w:val="single"/>
          <w:shd w:val="clear" w:color="auto" w:fill="FFFF00"/>
        </w:rPr>
        <w:t>–</w:t>
      </w:r>
      <w:r w:rsidRPr="00F26B7C">
        <w:rPr>
          <w:rFonts w:asciiTheme="majorHAnsi" w:eastAsia="Times New Roman" w:hAnsiTheme="majorHAnsi" w:cstheme="majorHAnsi"/>
          <w:b/>
          <w:bCs/>
          <w:u w:val="single"/>
        </w:rPr>
        <w:t> 20</w:t>
      </w:r>
      <w:r w:rsidRPr="00F26B7C">
        <w:rPr>
          <w:rFonts w:asciiTheme="majorHAnsi" w:eastAsia="Times New Roman" w:hAnsiTheme="majorHAnsi" w:cstheme="majorHAnsi"/>
          <w:b/>
          <w:bCs/>
          <w:highlight w:val="green"/>
          <w:u w:val="single"/>
          <w:shd w:val="clear" w:color="auto" w:fill="FFFF00"/>
        </w:rPr>
        <w:t>19</w:t>
      </w:r>
      <w:r w:rsidRPr="00F26B7C">
        <w:rPr>
          <w:rFonts w:asciiTheme="majorHAnsi" w:eastAsia="Times New Roman" w:hAnsiTheme="majorHAnsi" w:cstheme="majorHAnsi"/>
          <w:sz w:val="14"/>
          <w:szCs w:val="14"/>
        </w:rPr>
        <w:t> YTD), </w:t>
      </w:r>
      <w:r w:rsidRPr="00F26B7C">
        <w:rPr>
          <w:rFonts w:asciiTheme="majorHAnsi" w:eastAsia="Times New Roman" w:hAnsiTheme="majorHAnsi" w:cstheme="majorHAnsi"/>
          <w:b/>
          <w:bCs/>
          <w:highlight w:val="green"/>
          <w:u w:val="single"/>
          <w:shd w:val="clear" w:color="auto" w:fill="FFFF00"/>
        </w:rPr>
        <w:t>the neg</w:t>
      </w:r>
      <w:r w:rsidRPr="00F26B7C">
        <w:rPr>
          <w:rFonts w:asciiTheme="majorHAnsi" w:eastAsia="Times New Roman" w:hAnsiTheme="majorHAnsi" w:cstheme="majorHAnsi"/>
          <w:sz w:val="14"/>
          <w:szCs w:val="14"/>
        </w:rPr>
        <w:t>ative </w:t>
      </w:r>
      <w:r w:rsidRPr="00F26B7C">
        <w:rPr>
          <w:rFonts w:asciiTheme="majorHAnsi" w:eastAsia="Times New Roman" w:hAnsiTheme="majorHAnsi" w:cstheme="majorHAnsi"/>
          <w:b/>
          <w:bCs/>
          <w:highlight w:val="green"/>
          <w:u w:val="single"/>
          <w:shd w:val="clear" w:color="auto" w:fill="FFFF00"/>
        </w:rPr>
        <w:t>won 52.99% of ballots</w:t>
      </w:r>
      <w:r w:rsidRPr="00F26B7C">
        <w:rPr>
          <w:rFonts w:asciiTheme="majorHAnsi" w:eastAsia="Times New Roman" w:hAnsiTheme="majorHAnsi" w:cstheme="majorHAnsi"/>
          <w:sz w:val="14"/>
          <w:szCs w:val="14"/>
        </w:rPr>
        <w:t> (</w:t>
      </w:r>
      <w:r w:rsidRPr="00F26B7C">
        <w:rPr>
          <w:rFonts w:asciiTheme="majorHAnsi" w:eastAsia="Times New Roman" w:hAnsiTheme="majorHAnsi" w:cstheme="majorHAnsi"/>
          <w:b/>
          <w:bCs/>
          <w:u w:val="single"/>
        </w:rPr>
        <w:t>p-value &lt; 0.0001)</w:t>
      </w:r>
      <w:r w:rsidRPr="00F26B7C">
        <w:rPr>
          <w:rFonts w:asciiTheme="majorHAnsi" w:eastAsia="Times New Roman" w:hAnsiTheme="majorHAnsi" w:cstheme="majorHAnsi"/>
          <w:sz w:val="14"/>
          <w:szCs w:val="14"/>
        </w:rPr>
        <w:t> and 54.63% of upset rounds (p-value &lt; 0.0001). </w:t>
      </w:r>
      <w:r w:rsidRPr="00F26B7C">
        <w:rPr>
          <w:rFonts w:asciiTheme="majorHAnsi" w:eastAsia="Times New Roman" w:hAnsiTheme="majorHAnsi" w:cstheme="majorHAnsi"/>
          <w:b/>
          <w:bCs/>
          <w:highlight w:val="green"/>
          <w:u w:val="single"/>
          <w:shd w:val="clear" w:color="auto" w:fill="FFFF00"/>
        </w:rPr>
        <w:t>This suggests the bias might be structural</w:t>
      </w:r>
      <w:r w:rsidRPr="00F26B7C">
        <w:rPr>
          <w:rFonts w:asciiTheme="majorHAnsi" w:eastAsia="Times New Roman" w:hAnsiTheme="majorHAnsi" w:cstheme="majorHAnsi"/>
          <w:b/>
          <w:bCs/>
          <w:u w:val="single"/>
        </w:rPr>
        <w:t>, and not topic specific, as this data spans six different topics.</w:t>
      </w:r>
      <w:r w:rsidRPr="00F26B7C">
        <w:rPr>
          <w:rFonts w:asciiTheme="majorHAnsi" w:eastAsia="Times New Roman" w:hAnsiTheme="majorHAnsi" w:cstheme="majorHAnsi"/>
        </w:rPr>
        <w:t xml:space="preserve">  </w:t>
      </w:r>
    </w:p>
    <w:p w14:paraId="78A89F40" w14:textId="74F2A35C" w:rsidR="00F26B7C" w:rsidRPr="00F26B7C" w:rsidRDefault="00F26B7C" w:rsidP="00F26B7C">
      <w:pPr>
        <w:pStyle w:val="Heading4"/>
      </w:pPr>
    </w:p>
    <w:p w14:paraId="09718876" w14:textId="77777777" w:rsidR="00912A54" w:rsidRPr="00A65C75" w:rsidRDefault="00912A54" w:rsidP="00912A54">
      <w:pPr>
        <w:pStyle w:val="Heading3"/>
        <w:rPr>
          <w:rFonts w:asciiTheme="majorHAnsi" w:hAnsiTheme="majorHAnsi" w:cstheme="majorHAnsi"/>
        </w:rPr>
      </w:pPr>
      <w:r w:rsidRPr="00A65C75">
        <w:rPr>
          <w:rFonts w:asciiTheme="majorHAnsi" w:hAnsiTheme="majorHAnsi" w:cstheme="majorHAnsi"/>
        </w:rPr>
        <w:lastRenderedPageBreak/>
        <w:t>Advantage</w:t>
      </w:r>
    </w:p>
    <w:p w14:paraId="638CD50E" w14:textId="77777777" w:rsidR="00912A54" w:rsidRPr="00A65C75" w:rsidRDefault="00912A54" w:rsidP="00912A54">
      <w:pPr>
        <w:pStyle w:val="Heading4"/>
        <w:rPr>
          <w:rFonts w:asciiTheme="majorHAnsi" w:hAnsiTheme="majorHAnsi" w:cstheme="majorHAnsi"/>
        </w:rPr>
      </w:pPr>
      <w:r w:rsidRPr="00A65C75">
        <w:rPr>
          <w:rFonts w:asciiTheme="majorHAnsi" w:hAnsiTheme="majorHAnsi" w:cstheme="majorHAnsi"/>
        </w:rPr>
        <w:t>Plan – The member nations of the World Trade Organization ought to reduce intellectual property protections for medicines by implementing a one-and-done approach.</w:t>
      </w:r>
    </w:p>
    <w:p w14:paraId="2CD67126" w14:textId="77777777" w:rsidR="00912A54" w:rsidRPr="00A65C75" w:rsidRDefault="00912A54" w:rsidP="00912A54">
      <w:pPr>
        <w:pStyle w:val="Heading4"/>
        <w:rPr>
          <w:rFonts w:asciiTheme="majorHAnsi" w:hAnsiTheme="majorHAnsi" w:cstheme="majorHAnsi"/>
        </w:rPr>
      </w:pPr>
      <w:r w:rsidRPr="00A65C75">
        <w:rPr>
          <w:rFonts w:asciiTheme="majorHAnsi" w:hAnsiTheme="majorHAnsi" w:cstheme="majorHAnsi"/>
        </w:rPr>
        <w:t xml:space="preserve">We are in an </w:t>
      </w:r>
      <w:r w:rsidRPr="00A65C75">
        <w:rPr>
          <w:rFonts w:asciiTheme="majorHAnsi" w:hAnsiTheme="majorHAnsi" w:cstheme="majorHAnsi"/>
          <w:u w:val="single"/>
        </w:rPr>
        <w:t>innovation crisis</w:t>
      </w:r>
      <w:r w:rsidRPr="00A65C75">
        <w:rPr>
          <w:rFonts w:asciiTheme="majorHAnsi" w:hAnsiTheme="majorHAnsi" w:cstheme="majorHAnsi"/>
        </w:rPr>
        <w:t xml:space="preserve"> – new drugs are </w:t>
      </w:r>
      <w:r w:rsidRPr="00A65C75">
        <w:rPr>
          <w:rFonts w:asciiTheme="majorHAnsi" w:hAnsiTheme="majorHAnsi" w:cstheme="majorHAnsi"/>
          <w:u w:val="single"/>
        </w:rPr>
        <w:t>not being developed</w:t>
      </w:r>
      <w:r w:rsidRPr="00A65C75">
        <w:rPr>
          <w:rFonts w:asciiTheme="majorHAnsi" w:hAnsiTheme="majorHAnsi" w:cstheme="majorHAnsi"/>
        </w:rPr>
        <w:t xml:space="preserve"> in favor of re-purposing </w:t>
      </w:r>
      <w:r w:rsidRPr="00A65C75">
        <w:rPr>
          <w:rFonts w:asciiTheme="majorHAnsi" w:hAnsiTheme="majorHAnsi" w:cstheme="majorHAnsi"/>
          <w:u w:val="single"/>
        </w:rPr>
        <w:t>old drugs</w:t>
      </w:r>
      <w:r w:rsidRPr="00A65C75">
        <w:rPr>
          <w:rFonts w:asciiTheme="majorHAnsi" w:hAnsiTheme="majorHAnsi" w:cstheme="majorHAnsi"/>
        </w:rPr>
        <w:t xml:space="preserve"> to infinitely extend patent expiration.</w:t>
      </w:r>
    </w:p>
    <w:p w14:paraId="39BF8A55" w14:textId="77777777" w:rsidR="00912A54" w:rsidRPr="00A65C75" w:rsidRDefault="00912A54" w:rsidP="00912A54">
      <w:pPr>
        <w:rPr>
          <w:rFonts w:asciiTheme="majorHAnsi" w:hAnsiTheme="majorHAnsi" w:cstheme="majorHAnsi"/>
        </w:rPr>
      </w:pPr>
      <w:r w:rsidRPr="00A65C75">
        <w:rPr>
          <w:rStyle w:val="Style13ptBold"/>
          <w:rFonts w:asciiTheme="majorHAnsi" w:hAnsiTheme="majorHAnsi" w:cstheme="majorHAnsi"/>
        </w:rPr>
        <w:t>Feldman 19</w:t>
      </w:r>
      <w:r w:rsidRPr="00A65C75">
        <w:rPr>
          <w:rFonts w:asciiTheme="majorHAnsi" w:hAnsiTheme="majorHAnsi" w:cstheme="majorHAnsi"/>
        </w:rPr>
        <w:t xml:space="preserve"> Robin Feldman 2-11-2019 "‘One-and-done’ for new drugs could cut patent thickets and boost generic competition" </w:t>
      </w:r>
      <w:hyperlink r:id="rId16" w:history="1">
        <w:r w:rsidRPr="00A65C75">
          <w:rPr>
            <w:rStyle w:val="Hyperlink"/>
            <w:rFonts w:asciiTheme="majorHAnsi" w:hAnsiTheme="majorHAnsi" w:cstheme="majorHAnsi"/>
          </w:rPr>
          <w:t>https://www.statnews.com/2019/02/11/drug-patent-protection-one-done/</w:t>
        </w:r>
      </w:hyperlink>
      <w:r w:rsidRPr="00A65C75">
        <w:rPr>
          <w:rFonts w:asciiTheme="majorHAnsi" w:hAnsiTheme="majorHAnsi" w:cstheme="majorHAnsi"/>
        </w:rPr>
        <w:t xml:space="preserve"> (Arthur J. Goldberg Distinguished Professor of Law, Albert Abramson ’54 Distinguished Professor of Law Chair, and Director of the Center for Innovation)//SidK + Elmer </w:t>
      </w:r>
    </w:p>
    <w:p w14:paraId="042ABC52" w14:textId="77777777" w:rsidR="00912A54" w:rsidRPr="00A65C75" w:rsidRDefault="00912A54" w:rsidP="00912A54">
      <w:pPr>
        <w:rPr>
          <w:rFonts w:asciiTheme="majorHAnsi" w:hAnsiTheme="majorHAnsi" w:cstheme="majorHAnsi"/>
          <w:sz w:val="16"/>
        </w:rPr>
      </w:pPr>
      <w:r w:rsidRPr="00A65C75">
        <w:rPr>
          <w:rFonts w:asciiTheme="majorHAnsi" w:hAnsiTheme="majorHAnsi" w:cstheme="majorHAnsi"/>
          <w:highlight w:val="green"/>
          <w:u w:val="single"/>
        </w:rPr>
        <w:t>Drug companies</w:t>
      </w:r>
      <w:r w:rsidRPr="00A65C75">
        <w:rPr>
          <w:rFonts w:asciiTheme="majorHAnsi" w:hAnsiTheme="majorHAnsi" w:cstheme="majorHAnsi"/>
          <w:sz w:val="16"/>
          <w:highlight w:val="green"/>
        </w:rPr>
        <w:t xml:space="preserve"> </w:t>
      </w:r>
      <w:r w:rsidRPr="00A65C75">
        <w:rPr>
          <w:rFonts w:asciiTheme="majorHAnsi" w:hAnsiTheme="majorHAnsi" w:cstheme="majorHAnsi"/>
          <w:b/>
          <w:bCs/>
          <w:highlight w:val="green"/>
          <w:u w:val="single"/>
        </w:rPr>
        <w:t>have brought great innovations</w:t>
      </w:r>
      <w:r w:rsidRPr="00A65C75">
        <w:rPr>
          <w:rFonts w:asciiTheme="majorHAnsi" w:hAnsiTheme="majorHAnsi" w:cstheme="majorHAnsi"/>
          <w:sz w:val="16"/>
          <w:highlight w:val="green"/>
        </w:rPr>
        <w:t xml:space="preserve"> </w:t>
      </w:r>
      <w:r w:rsidRPr="00A65C75">
        <w:rPr>
          <w:rFonts w:asciiTheme="majorHAnsi" w:hAnsiTheme="majorHAnsi" w:cstheme="majorHAnsi"/>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A65C75">
        <w:rPr>
          <w:rFonts w:asciiTheme="majorHAnsi" w:hAnsiTheme="majorHAnsi" w:cstheme="majorHAnsi"/>
          <w:u w:val="single"/>
        </w:rPr>
        <w:t xml:space="preserve">. When patents end, lower-priced competitors should be able to jump into the market and drive down the price. </w:t>
      </w:r>
      <w:r w:rsidRPr="00A65C75">
        <w:rPr>
          <w:rFonts w:asciiTheme="majorHAnsi" w:hAnsiTheme="majorHAnsi" w:cstheme="majorHAnsi"/>
          <w:b/>
          <w:bCs/>
          <w:highlight w:val="green"/>
          <w:u w:val="single"/>
          <w:bdr w:val="single" w:sz="4" w:space="0" w:color="auto"/>
        </w:rPr>
        <w:t>But that’s not happening</w:t>
      </w:r>
      <w:r w:rsidRPr="00A65C75">
        <w:rPr>
          <w:rFonts w:asciiTheme="majorHAnsi" w:hAnsiTheme="majorHAnsi" w:cstheme="majorHAnsi"/>
          <w:u w:val="single"/>
        </w:rPr>
        <w:t xml:space="preserve">. Instead, </w:t>
      </w:r>
      <w:r w:rsidRPr="00A65C75">
        <w:rPr>
          <w:rFonts w:asciiTheme="majorHAnsi" w:hAnsiTheme="majorHAnsi" w:cstheme="majorHAnsi"/>
          <w:highlight w:val="green"/>
          <w:u w:val="single"/>
        </w:rPr>
        <w:t>drug companies build massive patent walls around their products</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extending</w:t>
      </w:r>
      <w:r w:rsidRPr="00A65C75">
        <w:rPr>
          <w:rFonts w:asciiTheme="majorHAnsi" w:hAnsiTheme="majorHAnsi" w:cstheme="majorHAnsi"/>
          <w:u w:val="single"/>
        </w:rPr>
        <w:t xml:space="preserve"> the </w:t>
      </w:r>
      <w:r w:rsidRPr="00A65C75">
        <w:rPr>
          <w:rFonts w:asciiTheme="majorHAnsi" w:hAnsiTheme="majorHAnsi" w:cstheme="majorHAnsi"/>
          <w:highlight w:val="green"/>
          <w:u w:val="single"/>
        </w:rPr>
        <w:t xml:space="preserve">protection </w:t>
      </w:r>
      <w:r w:rsidRPr="00A65C75">
        <w:rPr>
          <w:rFonts w:asciiTheme="majorHAnsi" w:hAnsiTheme="majorHAnsi" w:cstheme="majorHAnsi"/>
          <w:b/>
          <w:bCs/>
          <w:highlight w:val="green"/>
          <w:u w:val="single"/>
        </w:rPr>
        <w:t>over and over again</w:t>
      </w:r>
      <w:r w:rsidRPr="00A65C75">
        <w:rPr>
          <w:rFonts w:asciiTheme="majorHAnsi" w:hAnsiTheme="majorHAnsi" w:cstheme="majorHAnsi"/>
          <w:sz w:val="16"/>
        </w:rPr>
        <w:t xml:space="preserve">. </w:t>
      </w:r>
      <w:r w:rsidRPr="00A65C75">
        <w:rPr>
          <w:rFonts w:asciiTheme="majorHAnsi" w:hAnsiTheme="majorHAnsi" w:cstheme="majorHAnsi"/>
          <w:u w:val="single"/>
        </w:rPr>
        <w:t xml:space="preserve">Some modern </w:t>
      </w:r>
      <w:r w:rsidRPr="00A65C75">
        <w:rPr>
          <w:rFonts w:asciiTheme="majorHAnsi" w:hAnsiTheme="majorHAnsi" w:cstheme="majorHAnsi"/>
          <w:highlight w:val="green"/>
          <w:u w:val="single"/>
        </w:rPr>
        <w:t xml:space="preserve">drugs have </w:t>
      </w:r>
      <w:r w:rsidRPr="00A65C75">
        <w:rPr>
          <w:rFonts w:asciiTheme="majorHAnsi" w:hAnsiTheme="majorHAnsi" w:cstheme="majorHAnsi"/>
          <w:u w:val="single"/>
        </w:rPr>
        <w:t xml:space="preserve">an </w:t>
      </w:r>
      <w:r w:rsidRPr="00A65C75">
        <w:rPr>
          <w:rFonts w:asciiTheme="majorHAnsi" w:hAnsiTheme="majorHAnsi" w:cstheme="majorHAnsi"/>
          <w:highlight w:val="green"/>
          <w:u w:val="single"/>
        </w:rPr>
        <w:t>avalanche of U.S. patents</w:t>
      </w:r>
      <w:r w:rsidRPr="00A65C75">
        <w:rPr>
          <w:rFonts w:asciiTheme="majorHAnsi" w:hAnsiTheme="majorHAnsi" w:cstheme="majorHAnsi"/>
          <w:u w:val="single"/>
        </w:rPr>
        <w:t xml:space="preserve">, with </w:t>
      </w:r>
      <w:r w:rsidRPr="00A65C75">
        <w:rPr>
          <w:rFonts w:asciiTheme="majorHAnsi" w:hAnsiTheme="majorHAnsi" w:cstheme="majorHAnsi"/>
          <w:highlight w:val="green"/>
          <w:u w:val="single"/>
        </w:rPr>
        <w:t xml:space="preserve">expiration dates </w:t>
      </w:r>
      <w:r w:rsidRPr="00A65C75">
        <w:rPr>
          <w:rFonts w:asciiTheme="majorHAnsi" w:hAnsiTheme="majorHAnsi" w:cstheme="majorHAnsi"/>
          <w:b/>
          <w:bCs/>
          <w:highlight w:val="green"/>
          <w:u w:val="single"/>
          <w:bdr w:val="single" w:sz="4" w:space="0" w:color="auto"/>
        </w:rPr>
        <w:t>staggered across time</w:t>
      </w:r>
      <w:r w:rsidRPr="00A65C75">
        <w:rPr>
          <w:rFonts w:asciiTheme="majorHAnsi" w:hAnsiTheme="majorHAnsi" w:cstheme="majorHAnsi"/>
          <w:highlight w:val="green"/>
          <w:u w:val="single"/>
        </w:rPr>
        <w:t xml:space="preserve">. </w:t>
      </w:r>
      <w:r w:rsidRPr="00A65C75">
        <w:rPr>
          <w:rFonts w:asciiTheme="majorHAnsi" w:hAnsiTheme="majorHAnsi" w:cstheme="majorHAnsi"/>
          <w:sz w:val="16"/>
        </w:rPr>
        <w:t>For example</w:t>
      </w:r>
      <w:r w:rsidRPr="00A65C75">
        <w:rPr>
          <w:rFonts w:asciiTheme="majorHAnsi" w:hAnsiTheme="majorHAnsi" w:cstheme="majorHAnsi"/>
          <w:u w:val="single"/>
        </w:rPr>
        <w:t xml:space="preserve">, the rheumatoid arthritis drug Humira is </w:t>
      </w:r>
      <w:r w:rsidRPr="00A65C75">
        <w:rPr>
          <w:rFonts w:asciiTheme="majorHAnsi" w:hAnsiTheme="majorHAnsi" w:cstheme="majorHAnsi"/>
          <w:b/>
          <w:bCs/>
          <w:u w:val="single"/>
        </w:rPr>
        <w:t>protected by more than 100 patents</w:t>
      </w:r>
      <w:r w:rsidRPr="00A65C75">
        <w:rPr>
          <w:rFonts w:asciiTheme="majorHAnsi" w:hAnsiTheme="majorHAnsi" w:cstheme="majorHAnsi"/>
          <w:sz w:val="16"/>
        </w:rPr>
        <w:t xml:space="preserve">. </w:t>
      </w:r>
      <w:r w:rsidRPr="00A65C75">
        <w:rPr>
          <w:rFonts w:asciiTheme="majorHAnsi" w:hAnsiTheme="majorHAnsi" w:cstheme="majorHAnsi"/>
          <w:u w:val="single"/>
        </w:rPr>
        <w:t xml:space="preserve">Walls like that </w:t>
      </w:r>
      <w:r w:rsidRPr="00A65C75">
        <w:rPr>
          <w:rFonts w:asciiTheme="majorHAnsi" w:hAnsiTheme="majorHAnsi" w:cstheme="majorHAnsi"/>
          <w:b/>
          <w:bCs/>
          <w:u w:val="single"/>
        </w:rPr>
        <w:t>are insurmountable</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Rather than rewarding innovation</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 xml:space="preserve">our patent system is </w:t>
      </w:r>
      <w:r w:rsidRPr="00A65C75">
        <w:rPr>
          <w:rFonts w:asciiTheme="majorHAnsi" w:hAnsiTheme="majorHAnsi" w:cstheme="majorHAnsi"/>
          <w:u w:val="single"/>
        </w:rPr>
        <w:t xml:space="preserve">now </w:t>
      </w:r>
      <w:r w:rsidRPr="00A65C75">
        <w:rPr>
          <w:rFonts w:asciiTheme="majorHAnsi" w:hAnsiTheme="majorHAnsi" w:cstheme="majorHAnsi"/>
          <w:highlight w:val="green"/>
          <w:u w:val="single"/>
        </w:rPr>
        <w:t>largely repurposing drugs</w:t>
      </w:r>
      <w:r w:rsidRPr="00A65C75">
        <w:rPr>
          <w:rFonts w:asciiTheme="majorHAnsi" w:hAnsiTheme="majorHAnsi" w:cstheme="majorHAnsi"/>
          <w:u w:val="single"/>
        </w:rPr>
        <w:t xml:space="preserve">. </w:t>
      </w:r>
      <w:r w:rsidRPr="00A65C75">
        <w:rPr>
          <w:rFonts w:asciiTheme="majorHAnsi" w:hAnsiTheme="majorHAnsi" w:cstheme="majorHAnsi"/>
          <w:highlight w:val="green"/>
          <w:u w:val="single"/>
        </w:rPr>
        <w:t>Between 2005 and 2015</w:t>
      </w:r>
      <w:r w:rsidRPr="00A65C75">
        <w:rPr>
          <w:rFonts w:asciiTheme="majorHAnsi" w:hAnsiTheme="majorHAnsi" w:cstheme="majorHAnsi"/>
          <w:u w:val="single"/>
        </w:rPr>
        <w:t xml:space="preserve">, </w:t>
      </w:r>
      <w:r w:rsidRPr="00A65C75">
        <w:rPr>
          <w:rFonts w:asciiTheme="majorHAnsi" w:hAnsiTheme="majorHAnsi" w:cstheme="majorHAnsi"/>
          <w:b/>
          <w:bCs/>
          <w:highlight w:val="green"/>
          <w:u w:val="single"/>
        </w:rPr>
        <w:t>more than three-quarters</w:t>
      </w:r>
      <w:r w:rsidRPr="00A65C75">
        <w:rPr>
          <w:rFonts w:asciiTheme="majorHAnsi" w:hAnsiTheme="majorHAnsi" w:cstheme="majorHAnsi"/>
          <w:highlight w:val="green"/>
          <w:u w:val="single"/>
        </w:rPr>
        <w:t xml:space="preserve"> of </w:t>
      </w:r>
      <w:r w:rsidRPr="00A65C75">
        <w:rPr>
          <w:rFonts w:asciiTheme="majorHAnsi" w:hAnsiTheme="majorHAnsi" w:cstheme="majorHAnsi"/>
          <w:u w:val="single"/>
        </w:rPr>
        <w:t xml:space="preserve">the </w:t>
      </w:r>
      <w:r w:rsidRPr="00A65C75">
        <w:rPr>
          <w:rFonts w:asciiTheme="majorHAnsi" w:hAnsiTheme="majorHAnsi" w:cstheme="majorHAnsi"/>
          <w:highlight w:val="green"/>
          <w:u w:val="single"/>
        </w:rPr>
        <w:t xml:space="preserve">drugs associated with new patents </w:t>
      </w:r>
      <w:r w:rsidRPr="00A65C75">
        <w:rPr>
          <w:rFonts w:asciiTheme="majorHAnsi" w:hAnsiTheme="majorHAnsi" w:cstheme="majorHAnsi"/>
          <w:b/>
          <w:bCs/>
          <w:highlight w:val="green"/>
          <w:u w:val="single"/>
        </w:rPr>
        <w:t>were not new ones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coming on the market but existing ones</w:t>
      </w:r>
      <w:r w:rsidRPr="00A65C75">
        <w:rPr>
          <w:rFonts w:asciiTheme="majorHAnsi" w:hAnsiTheme="majorHAnsi" w:cstheme="majorHAnsi"/>
          <w:sz w:val="16"/>
        </w:rPr>
        <w:t xml:space="preserve">. In other words, we are mostly churning and recycling. </w:t>
      </w:r>
      <w:r w:rsidRPr="00A65C75">
        <w:rPr>
          <w:rFonts w:asciiTheme="majorHAnsi" w:hAnsiTheme="majorHAnsi" w:cstheme="majorHAnsi"/>
          <w:u w:val="single"/>
        </w:rPr>
        <w:t xml:space="preserve">Particularly troubling, </w:t>
      </w:r>
      <w:r w:rsidRPr="00A65C75">
        <w:rPr>
          <w:rFonts w:asciiTheme="majorHAnsi" w:hAnsiTheme="majorHAnsi" w:cstheme="majorHAnsi"/>
          <w:highlight w:val="green"/>
          <w:u w:val="single"/>
        </w:rPr>
        <w:t xml:space="preserve">new patents can be </w:t>
      </w:r>
      <w:r w:rsidRPr="00A65C75">
        <w:rPr>
          <w:rFonts w:asciiTheme="majorHAnsi" w:hAnsiTheme="majorHAnsi" w:cstheme="majorHAnsi"/>
          <w:b/>
          <w:bCs/>
          <w:highlight w:val="green"/>
          <w:u w:val="single"/>
        </w:rPr>
        <w:t>obtained on minor tweaks</w:t>
      </w:r>
      <w:r w:rsidRPr="00A65C75">
        <w:rPr>
          <w:rFonts w:asciiTheme="majorHAnsi" w:hAnsiTheme="majorHAnsi" w:cstheme="majorHAnsi"/>
          <w:highlight w:val="green"/>
          <w:u w:val="single"/>
        </w:rPr>
        <w:t xml:space="preserve"> </w:t>
      </w:r>
      <w:r w:rsidRPr="00A65C75">
        <w:rPr>
          <w:rFonts w:asciiTheme="majorHAnsi" w:hAnsiTheme="majorHAnsi" w:cstheme="majorHAnsi"/>
          <w:u w:val="single"/>
        </w:rPr>
        <w:t>such as adjustments to dosage or delivery systems — a once-a-day pill instead of a twice-a-day one; a capsule rather than a tablet</w:t>
      </w:r>
      <w:r w:rsidRPr="00A65C75">
        <w:rPr>
          <w:rFonts w:asciiTheme="majorHAnsi" w:hAnsiTheme="majorHAnsi" w:cstheme="majorHAnsi"/>
          <w:sz w:val="16"/>
        </w:rPr>
        <w:t xml:space="preserve">. Tinkering like this may have some value to some patients, but it nowhere near justifies the rewards we lavish on companies for doing it. From society’s standpoint, </w:t>
      </w:r>
      <w:r w:rsidRPr="00A65C75">
        <w:rPr>
          <w:rFonts w:asciiTheme="majorHAnsi" w:hAnsiTheme="majorHAnsi" w:cstheme="majorHAnsi"/>
          <w:u w:val="single"/>
        </w:rPr>
        <w:t>incentives should drive scientists back to the lab to look for new things, not to recycle existing drugs for minimal benefit.</w:t>
      </w:r>
    </w:p>
    <w:p w14:paraId="17830B44" w14:textId="77777777" w:rsidR="00577DCC" w:rsidRDefault="00577DCC" w:rsidP="00577DCC">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1953E355" w14:textId="77777777" w:rsidR="00577DCC" w:rsidRPr="00CB1B2A" w:rsidRDefault="00577DCC" w:rsidP="00577DCC">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4244ED20" w14:textId="2DFE8097" w:rsidR="00577DCC" w:rsidRPr="00CB1B2A" w:rsidRDefault="00577DCC" w:rsidP="00577DCC">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9A3DED">
        <w:rPr>
          <w:rStyle w:val="Emphasis"/>
          <w:sz w:val="24"/>
          <w:highlight w:val="green"/>
        </w:rPr>
        <w:t>r</w:t>
      </w:r>
      <w:r w:rsidRPr="00CB1B2A">
        <w:rPr>
          <w:rStyle w:val="Emphasis"/>
          <w:sz w:val="24"/>
        </w:rPr>
        <w:t xml:space="preserve">esearch </w:t>
      </w:r>
      <w:r w:rsidRPr="009A3DED">
        <w:rPr>
          <w:rStyle w:val="Emphasis"/>
          <w:sz w:val="24"/>
          <w:highlight w:val="green"/>
        </w:rPr>
        <w:t>and d</w:t>
      </w:r>
      <w:r w:rsidRPr="00CB1B2A">
        <w:rPr>
          <w:rStyle w:val="Emphasis"/>
          <w:sz w:val="24"/>
        </w:rPr>
        <w:t>evelopment agenda</w:t>
      </w:r>
      <w:r w:rsidRPr="00CB1B2A">
        <w:rPr>
          <w:sz w:val="16"/>
        </w:rPr>
        <w:t xml:space="preserve"> </w:t>
      </w:r>
      <w:r w:rsidRPr="009A3DED">
        <w:rPr>
          <w:rStyle w:val="StyleUnderline"/>
          <w:sz w:val="24"/>
          <w:highlight w:val="green"/>
        </w:rPr>
        <w:t>for</w:t>
      </w:r>
      <w:r w:rsidRPr="00CB1B2A">
        <w:rPr>
          <w:sz w:val="16"/>
        </w:rPr>
        <w:t xml:space="preserve"> the </w:t>
      </w:r>
      <w:r w:rsidRPr="009A3DED">
        <w:rPr>
          <w:rStyle w:val="StyleUnderline"/>
          <w:bCs/>
          <w:sz w:val="24"/>
          <w:highlight w:val="green"/>
        </w:rPr>
        <w:t>NTDs</w:t>
      </w:r>
      <w:r w:rsidRPr="009A3DED">
        <w:rPr>
          <w:rStyle w:val="StyleUnderline"/>
          <w:sz w:val="24"/>
          <w:highlight w:val="green"/>
        </w:rPr>
        <w:t xml:space="preserve"> in 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9A3DED">
        <w:rPr>
          <w:rStyle w:val="StyleUnderline"/>
          <w:sz w:val="24"/>
          <w:highlight w:val="green"/>
        </w:rPr>
        <w:t xml:space="preserve">need </w:t>
      </w:r>
      <w:r w:rsidRPr="009A3DED">
        <w:rPr>
          <w:rStyle w:val="Emphasis"/>
          <w:sz w:val="24"/>
          <w:highlight w:val="green"/>
        </w:rPr>
        <w:t>new</w:t>
      </w:r>
      <w:r w:rsidRPr="00CB1B2A">
        <w:rPr>
          <w:rStyle w:val="Emphasis"/>
          <w:sz w:val="24"/>
        </w:rPr>
        <w:t xml:space="preserve"> and improved </w:t>
      </w:r>
      <w:r w:rsidRPr="009A3DED">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9A3DED">
        <w:rPr>
          <w:rStyle w:val="StyleUnderline"/>
          <w:sz w:val="24"/>
          <w:highlight w:val="green"/>
        </w:rPr>
        <w:t>NTDs</w:t>
      </w:r>
      <w:r w:rsidRPr="00CB1B2A">
        <w:rPr>
          <w:rStyle w:val="StyleUnderline"/>
          <w:sz w:val="24"/>
        </w:rPr>
        <w:t xml:space="preserve"> are poverty-related diseases, </w:t>
      </w:r>
      <w:r w:rsidRPr="00CB1B2A">
        <w:rPr>
          <w:rStyle w:val="StyleUnderline"/>
          <w:sz w:val="24"/>
        </w:rPr>
        <w:lastRenderedPageBreak/>
        <w:t xml:space="preserve">they often </w:t>
      </w:r>
      <w:r w:rsidRPr="009A3DED">
        <w:rPr>
          <w:rStyle w:val="Emphasis"/>
          <w:sz w:val="24"/>
          <w:highlight w:val="green"/>
        </w:rPr>
        <w:t>fly below the radar</w:t>
      </w:r>
      <w:r w:rsidRPr="00CB1B2A">
        <w:rPr>
          <w:rStyle w:val="StyleUnderline"/>
          <w:sz w:val="24"/>
        </w:rPr>
        <w:t xml:space="preserve"> screen </w:t>
      </w:r>
      <w:r w:rsidRPr="009A3DED">
        <w:rPr>
          <w:rStyle w:val="StyleUnderline"/>
          <w:sz w:val="24"/>
          <w:highlight w:val="green"/>
        </w:rPr>
        <w:t>of</w:t>
      </w:r>
      <w:r w:rsidRPr="00CB1B2A">
        <w:rPr>
          <w:rStyle w:val="StyleUnderline"/>
          <w:sz w:val="24"/>
        </w:rPr>
        <w:t xml:space="preserve"> the major </w:t>
      </w:r>
      <w:r w:rsidRPr="009A3DED">
        <w:rPr>
          <w:rStyle w:val="StyleUnderline"/>
          <w:sz w:val="24"/>
          <w:highlight w:val="green"/>
        </w:rPr>
        <w:t>pharma</w:t>
      </w:r>
      <w:r w:rsidRPr="00CB1B2A">
        <w:rPr>
          <w:rStyle w:val="StyleUnderline"/>
          <w:sz w:val="24"/>
        </w:rPr>
        <w:t xml:space="preserve">ceutical </w:t>
      </w:r>
      <w:r w:rsidRPr="009A3DED">
        <w:rPr>
          <w:rStyle w:val="StyleUnderline"/>
          <w:sz w:val="24"/>
          <w:highlight w:val="green"/>
        </w:rPr>
        <w:t xml:space="preserve">companies and are </w:t>
      </w:r>
      <w:r w:rsidRPr="009A3DED">
        <w:rPr>
          <w:rStyle w:val="Emphasis"/>
          <w:sz w:val="24"/>
          <w:highlight w:val="green"/>
        </w:rPr>
        <w:t>not prioritized</w:t>
      </w:r>
      <w:r w:rsidRPr="009A3DED">
        <w:rPr>
          <w:sz w:val="16"/>
          <w:highlight w:val="green"/>
        </w:rPr>
        <w:t xml:space="preserve">. </w:t>
      </w:r>
      <w:r w:rsidRPr="009A3DED">
        <w:rPr>
          <w:rStyle w:val="StyleUnderline"/>
          <w:sz w:val="24"/>
          <w:highlight w:val="green"/>
        </w:rPr>
        <w:t>Thus,</w:t>
      </w:r>
      <w:r w:rsidRPr="00CB1B2A">
        <w:rPr>
          <w:rStyle w:val="StyleUnderline"/>
          <w:sz w:val="24"/>
        </w:rPr>
        <w:t xml:space="preserve"> the </w:t>
      </w:r>
      <w:r w:rsidRPr="009A3DED">
        <w:rPr>
          <w:rStyle w:val="StyleUnderline"/>
          <w:sz w:val="24"/>
          <w:highlight w:val="green"/>
        </w:rPr>
        <w:t>drugs</w:t>
      </w:r>
      <w:r w:rsidRPr="00CB1B2A">
        <w:rPr>
          <w:rStyle w:val="StyleUnderline"/>
          <w:sz w:val="24"/>
        </w:rPr>
        <w:t xml:space="preserve"> used to treat these illnesses </w:t>
      </w:r>
      <w:r w:rsidRPr="009A3DED">
        <w:rPr>
          <w:rStyle w:val="StyleUnderline"/>
          <w:sz w:val="24"/>
          <w:highlight w:val="green"/>
        </w:rPr>
        <w:t xml:space="preserve">are </w:t>
      </w:r>
      <w:r w:rsidRPr="009A3DED">
        <w:rPr>
          <w:rStyle w:val="Emphasis"/>
          <w:sz w:val="24"/>
          <w:highlight w:val="green"/>
        </w:rPr>
        <w:t>not</w:t>
      </w:r>
      <w:r w:rsidRPr="00CB1B2A">
        <w:rPr>
          <w:rStyle w:val="Emphasis"/>
          <w:sz w:val="24"/>
        </w:rPr>
        <w:t xml:space="preserve"> widely </w:t>
      </w:r>
      <w:r w:rsidRPr="009A3DED">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w:t>
      </w:r>
      <w:r w:rsidRPr="00860251">
        <w:rPr>
          <w:sz w:val="16"/>
        </w:rPr>
        <w:lastRenderedPageBreak/>
        <w:t xml:space="preserve">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w:t>
      </w:r>
      <w:r w:rsidRPr="00860251">
        <w:rPr>
          <w:sz w:val="16"/>
        </w:rPr>
        <w:lastRenderedPageBreak/>
        <w:t xml:space="preserve">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w:t>
      </w:r>
      <w:r w:rsidRPr="00860251">
        <w:rPr>
          <w:sz w:val="16"/>
        </w:rPr>
        <w:lastRenderedPageBreak/>
        <w:t xml:space="preserve">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9A3DED">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9A3DED">
        <w:rPr>
          <w:rStyle w:val="StyleUnderline"/>
          <w:sz w:val="24"/>
          <w:highlight w:val="green"/>
        </w:rPr>
        <w:t>need</w:t>
      </w:r>
      <w:r w:rsidRPr="00CB1B2A">
        <w:rPr>
          <w:rStyle w:val="StyleUnderline"/>
          <w:sz w:val="24"/>
        </w:rPr>
        <w:t xml:space="preserve"> increasingly </w:t>
      </w:r>
      <w:r w:rsidRPr="009A3DED">
        <w:rPr>
          <w:rStyle w:val="StyleUnderline"/>
          <w:sz w:val="24"/>
          <w:highlight w:val="green"/>
        </w:rPr>
        <w:t>to recognize the</w:t>
      </w:r>
      <w:r w:rsidRPr="00CB1B2A">
        <w:rPr>
          <w:rStyle w:val="StyleUnderline"/>
          <w:sz w:val="24"/>
        </w:rPr>
        <w:t xml:space="preserve"> hidden </w:t>
      </w:r>
      <w:r w:rsidRPr="009A3DED">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9A3DED">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A3DED">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9A3DED">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9A3DED">
        <w:rPr>
          <w:rStyle w:val="Emphasis"/>
          <w:sz w:val="24"/>
          <w:highlight w:val="green"/>
        </w:rPr>
        <w:t>toward</w:t>
      </w:r>
      <w:r w:rsidRPr="00CB1B2A">
        <w:rPr>
          <w:rStyle w:val="Emphasis"/>
          <w:sz w:val="24"/>
        </w:rPr>
        <w:t xml:space="preserve"> </w:t>
      </w:r>
      <w:r w:rsidRPr="009A3DED">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A3DED">
        <w:rPr>
          <w:rStyle w:val="StyleUnderline"/>
          <w:sz w:val="24"/>
          <w:highlight w:val="green"/>
        </w:rPr>
        <w:t xml:space="preserve">could result in </w:t>
      </w:r>
      <w:r w:rsidRPr="009A3DED">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9A3DED">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w:t>
      </w:r>
      <w:r w:rsidRPr="00CB1B2A">
        <w:rPr>
          <w:sz w:val="16"/>
        </w:rPr>
        <w:lastRenderedPageBreak/>
        <w:t xml:space="preserve">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9A3DED">
        <w:rPr>
          <w:rStyle w:val="Emphasis"/>
          <w:sz w:val="24"/>
          <w:highlight w:val="green"/>
        </w:rPr>
        <w:t>the US government</w:t>
      </w:r>
      <w:r w:rsidRPr="00CB1B2A">
        <w:rPr>
          <w:sz w:val="16"/>
        </w:rPr>
        <w:t xml:space="preserve"> </w:t>
      </w:r>
      <w:r w:rsidRPr="00CB1B2A">
        <w:rPr>
          <w:rStyle w:val="StyleUnderline"/>
          <w:sz w:val="24"/>
        </w:rPr>
        <w:t xml:space="preserve">conducted </w:t>
      </w:r>
      <w:r w:rsidRPr="009A3DED">
        <w:rPr>
          <w:rStyle w:val="StyleUnderline"/>
          <w:sz w:val="24"/>
          <w:highlight w:val="green"/>
        </w:rPr>
        <w:t>in partnership with other nations</w:t>
      </w:r>
      <w:r w:rsidRPr="00CB1B2A">
        <w:rPr>
          <w:sz w:val="16"/>
        </w:rPr>
        <w:t xml:space="preserve"> </w:t>
      </w:r>
    </w:p>
    <w:p w14:paraId="6949B5C5" w14:textId="77777777" w:rsidR="00577DCC" w:rsidRDefault="00577DCC" w:rsidP="00577DCC">
      <w:pPr>
        <w:pStyle w:val="Heading4"/>
      </w:pPr>
      <w:r>
        <w:t>Solves hotspot escalation</w:t>
      </w:r>
    </w:p>
    <w:p w14:paraId="4BCF3BE7" w14:textId="77777777" w:rsidR="00577DCC" w:rsidRPr="00CB1B2A" w:rsidRDefault="00577DCC" w:rsidP="00577DCC">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52183975" w14:textId="7D9A92CB" w:rsidR="00912A54" w:rsidRPr="00F601E6" w:rsidRDefault="00577DCC" w:rsidP="00912A54">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9A3DED">
        <w:rPr>
          <w:rStyle w:val="StyleUnderline"/>
          <w:sz w:val="24"/>
          <w:highlight w:val="green"/>
        </w:rPr>
        <w:t xml:space="preserve">Instability from the </w:t>
      </w:r>
      <w:r w:rsidRPr="009A3DED">
        <w:rPr>
          <w:rStyle w:val="Emphasis"/>
          <w:sz w:val="24"/>
          <w:highlight w:val="green"/>
        </w:rPr>
        <w:t>Middle East</w:t>
      </w:r>
      <w:r w:rsidRPr="009A3DED">
        <w:rPr>
          <w:rStyle w:val="StyleUnderline"/>
          <w:sz w:val="24"/>
          <w:highlight w:val="green"/>
        </w:rPr>
        <w:t xml:space="preserve">, </w:t>
      </w:r>
      <w:r w:rsidRPr="009A3DED">
        <w:rPr>
          <w:rStyle w:val="Emphasis"/>
          <w:sz w:val="24"/>
          <w:highlight w:val="green"/>
        </w:rPr>
        <w:t>Caucasus</w:t>
      </w:r>
      <w:r w:rsidRPr="009A3DED">
        <w:rPr>
          <w:rStyle w:val="StyleUnderline"/>
          <w:sz w:val="24"/>
          <w:highlight w:val="green"/>
        </w:rPr>
        <w:t xml:space="preserve">, </w:t>
      </w:r>
      <w:r w:rsidRPr="009A3DED">
        <w:rPr>
          <w:rStyle w:val="Emphasis"/>
          <w:sz w:val="24"/>
          <w:highlight w:val="green"/>
        </w:rPr>
        <w:t>Africa</w:t>
      </w:r>
      <w:r w:rsidRPr="009A3DED">
        <w:rPr>
          <w:rStyle w:val="StyleUnderline"/>
          <w:sz w:val="24"/>
          <w:highlight w:val="green"/>
        </w:rPr>
        <w:t xml:space="preserve">, and </w:t>
      </w:r>
      <w:r w:rsidRPr="009A3DED">
        <w:rPr>
          <w:rStyle w:val="Emphasis"/>
          <w:sz w:val="24"/>
          <w:highlight w:val="green"/>
        </w:rPr>
        <w:t>Central America</w:t>
      </w:r>
      <w:r w:rsidRPr="009A3DED">
        <w:rPr>
          <w:rStyle w:val="StyleUnderline"/>
          <w:sz w:val="24"/>
          <w:highlight w:val="green"/>
        </w:rPr>
        <w:t xml:space="preserve"> to </w:t>
      </w:r>
      <w:r w:rsidRPr="009A3DED">
        <w:rPr>
          <w:rStyle w:val="Emphasis"/>
          <w:sz w:val="24"/>
          <w:highlight w:val="green"/>
        </w:rPr>
        <w:t>Asia</w:t>
      </w:r>
      <w:r w:rsidRPr="009A3DED">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9A3DED">
        <w:rPr>
          <w:rStyle w:val="StyleUnderline"/>
          <w:sz w:val="24"/>
          <w:highlight w:val="green"/>
        </w:rPr>
        <w:t>in poor provision of</w:t>
      </w:r>
      <w:r w:rsidRPr="00CB1B2A">
        <w:rPr>
          <w:sz w:val="16"/>
        </w:rPr>
        <w:t xml:space="preserve">, or unequal access to essential services, such as water, food, shelter, </w:t>
      </w:r>
      <w:r w:rsidRPr="009A3DED">
        <w:rPr>
          <w:rStyle w:val="StyleUnderline"/>
          <w:sz w:val="24"/>
          <w:highlight w:val="green"/>
        </w:rPr>
        <w:t>health services</w:t>
      </w:r>
      <w:r w:rsidRPr="00CB1B2A">
        <w:rPr>
          <w:sz w:val="16"/>
        </w:rPr>
        <w:t xml:space="preserve">, education, and economic opportunity, </w:t>
      </w:r>
      <w:r w:rsidRPr="009A3DED">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9A3DED">
        <w:rPr>
          <w:rStyle w:val="StyleUnderline"/>
          <w:sz w:val="24"/>
          <w:highlight w:val="green"/>
        </w:rPr>
        <w:t>become</w:t>
      </w:r>
      <w:r w:rsidRPr="00CB1B2A">
        <w:rPr>
          <w:sz w:val="16"/>
        </w:rPr>
        <w:t xml:space="preserve"> restless, demonstrate, can become </w:t>
      </w:r>
      <w:r w:rsidRPr="009A3DED">
        <w:rPr>
          <w:rStyle w:val="StyleUnderline"/>
          <w:sz w:val="24"/>
          <w:highlight w:val="green"/>
        </w:rPr>
        <w:t>violent and overthrow</w:t>
      </w:r>
      <w:r w:rsidRPr="00CB1B2A">
        <w:rPr>
          <w:sz w:val="16"/>
        </w:rPr>
        <w:t xml:space="preserve"> their </w:t>
      </w:r>
      <w:r w:rsidRPr="009A3DED">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9A3DED">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9A3DED">
        <w:rPr>
          <w:rStyle w:val="StyleUnderline"/>
          <w:sz w:val="24"/>
          <w:highlight w:val="green"/>
        </w:rPr>
        <w:t>save lives, decrease economic losses, reduce the need for</w:t>
      </w:r>
      <w:r w:rsidRPr="00CB1B2A">
        <w:rPr>
          <w:rStyle w:val="StyleUnderline"/>
          <w:sz w:val="24"/>
        </w:rPr>
        <w:t xml:space="preserve"> kinetic </w:t>
      </w:r>
      <w:r w:rsidRPr="009A3DED">
        <w:rPr>
          <w:rStyle w:val="StyleUnderline"/>
          <w:sz w:val="24"/>
          <w:highlight w:val="green"/>
        </w:rPr>
        <w:t>military op</w:t>
      </w:r>
      <w:r w:rsidRPr="00CB1B2A">
        <w:rPr>
          <w:rStyle w:val="StyleUnderline"/>
          <w:sz w:val="24"/>
        </w:rPr>
        <w:t>eration</w:t>
      </w:r>
      <w:r w:rsidRPr="009A3DED">
        <w:rPr>
          <w:rStyle w:val="StyleUnderline"/>
          <w:sz w:val="24"/>
          <w:highlight w:val="green"/>
        </w:rPr>
        <w:t>s, increase security cooperation, improve</w:t>
      </w:r>
      <w:r w:rsidRPr="00CB1B2A">
        <w:rPr>
          <w:rStyle w:val="StyleUnderline"/>
          <w:sz w:val="24"/>
        </w:rPr>
        <w:t xml:space="preserve"> diplomatic </w:t>
      </w:r>
      <w:r w:rsidRPr="009A3DED">
        <w:rPr>
          <w:rStyle w:val="StyleUnderline"/>
          <w:sz w:val="24"/>
          <w:highlight w:val="green"/>
        </w:rPr>
        <w:t>relations</w:t>
      </w:r>
      <w:r w:rsidRPr="00CB1B2A">
        <w:rPr>
          <w:rStyle w:val="StyleUnderline"/>
          <w:sz w:val="24"/>
        </w:rPr>
        <w:t xml:space="preserve">, encourage trade, </w:t>
      </w:r>
      <w:r w:rsidRPr="009A3DED">
        <w:rPr>
          <w:rStyle w:val="StyleUnderline"/>
          <w:sz w:val="24"/>
          <w:highlight w:val="green"/>
        </w:rPr>
        <w:t xml:space="preserve">and </w:t>
      </w:r>
      <w:r w:rsidRPr="009A3DED">
        <w:rPr>
          <w:rStyle w:val="Emphasis"/>
          <w:sz w:val="24"/>
          <w:highlight w:val="green"/>
        </w:rPr>
        <w:t>create the foundations for longterm stability</w:t>
      </w:r>
    </w:p>
    <w:p w14:paraId="0A49A4B4"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2A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13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012"/>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A9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E6F"/>
    <w:rsid w:val="005659AA"/>
    <w:rsid w:val="005676E8"/>
    <w:rsid w:val="00577C12"/>
    <w:rsid w:val="00577DCC"/>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50D"/>
    <w:rsid w:val="00696A16"/>
    <w:rsid w:val="006A42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021"/>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A5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1C4"/>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02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D04"/>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B7C"/>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59CCA"/>
  <w14:defaultImageDpi w14:val="300"/>
  <w15:docId w15:val="{54B78E2F-3CC9-6D48-90C0-6F5528C7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2A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2A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2A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2A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12A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2A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A54"/>
  </w:style>
  <w:style w:type="character" w:customStyle="1" w:styleId="Heading1Char">
    <w:name w:val="Heading 1 Char"/>
    <w:aliases w:val="Pocket Char"/>
    <w:basedOn w:val="DefaultParagraphFont"/>
    <w:link w:val="Heading1"/>
    <w:uiPriority w:val="9"/>
    <w:rsid w:val="00912A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2A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2A5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12A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2A54"/>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912A54"/>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912A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2A54"/>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C"/>
    <w:basedOn w:val="DefaultParagraphFont"/>
    <w:link w:val="Card"/>
    <w:uiPriority w:val="99"/>
    <w:unhideWhenUsed/>
    <w:rsid w:val="00912A54"/>
    <w:rPr>
      <w:color w:val="auto"/>
      <w:u w:val="none"/>
    </w:rPr>
  </w:style>
  <w:style w:type="paragraph" w:styleId="DocumentMap">
    <w:name w:val="Document Map"/>
    <w:basedOn w:val="Normal"/>
    <w:link w:val="DocumentMapChar"/>
    <w:uiPriority w:val="99"/>
    <w:semiHidden/>
    <w:unhideWhenUsed/>
    <w:rsid w:val="00912A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2A54"/>
    <w:rPr>
      <w:rFonts w:ascii="Lucida Grande" w:hAnsi="Lucida Grande" w:cs="Lucida Grande"/>
    </w:rPr>
  </w:style>
  <w:style w:type="paragraph" w:customStyle="1" w:styleId="textbold">
    <w:name w:val="text bold"/>
    <w:basedOn w:val="Normal"/>
    <w:link w:val="Emphasis"/>
    <w:uiPriority w:val="20"/>
    <w:qFormat/>
    <w:rsid w:val="00912A54"/>
    <w:pPr>
      <w:ind w:left="720"/>
      <w:jc w:val="both"/>
    </w:pPr>
    <w:rPr>
      <w:b/>
      <w:iCs/>
      <w:u w:val="single"/>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912A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504865">
      <w:bodyDiv w:val="1"/>
      <w:marLeft w:val="0"/>
      <w:marRight w:val="0"/>
      <w:marTop w:val="0"/>
      <w:marBottom w:val="0"/>
      <w:divBdr>
        <w:top w:val="none" w:sz="0" w:space="0" w:color="auto"/>
        <w:left w:val="none" w:sz="0" w:space="0" w:color="auto"/>
        <w:bottom w:val="none" w:sz="0" w:space="0" w:color="auto"/>
        <w:right w:val="none" w:sz="0" w:space="0" w:color="auto"/>
      </w:divBdr>
      <w:divsChild>
        <w:div w:id="750391046">
          <w:marLeft w:val="0"/>
          <w:marRight w:val="0"/>
          <w:marTop w:val="0"/>
          <w:marBottom w:val="0"/>
          <w:divBdr>
            <w:top w:val="none" w:sz="0" w:space="0" w:color="auto"/>
            <w:left w:val="none" w:sz="0" w:space="0" w:color="auto"/>
            <w:bottom w:val="none" w:sz="0" w:space="0" w:color="auto"/>
            <w:right w:val="none" w:sz="0" w:space="0" w:color="auto"/>
          </w:divBdr>
          <w:divsChild>
            <w:div w:id="233978612">
              <w:marLeft w:val="0"/>
              <w:marRight w:val="0"/>
              <w:marTop w:val="0"/>
              <w:marBottom w:val="0"/>
              <w:divBdr>
                <w:top w:val="none" w:sz="0" w:space="0" w:color="auto"/>
                <w:left w:val="none" w:sz="0" w:space="0" w:color="auto"/>
                <w:bottom w:val="none" w:sz="0" w:space="0" w:color="auto"/>
                <w:right w:val="none" w:sz="0" w:space="0" w:color="auto"/>
              </w:divBdr>
              <w:divsChild>
                <w:div w:id="30419788">
                  <w:marLeft w:val="0"/>
                  <w:marRight w:val="0"/>
                  <w:marTop w:val="0"/>
                  <w:marBottom w:val="0"/>
                  <w:divBdr>
                    <w:top w:val="none" w:sz="0" w:space="0" w:color="auto"/>
                    <w:left w:val="none" w:sz="0" w:space="0" w:color="auto"/>
                    <w:bottom w:val="none" w:sz="0" w:space="0" w:color="auto"/>
                    <w:right w:val="none" w:sz="0" w:space="0" w:color="auto"/>
                  </w:divBdr>
                  <w:divsChild>
                    <w:div w:id="1391342362">
                      <w:marLeft w:val="0"/>
                      <w:marRight w:val="0"/>
                      <w:marTop w:val="0"/>
                      <w:marBottom w:val="0"/>
                      <w:divBdr>
                        <w:top w:val="none" w:sz="0" w:space="0" w:color="auto"/>
                        <w:left w:val="none" w:sz="0" w:space="0" w:color="auto"/>
                        <w:bottom w:val="none" w:sz="0" w:space="0" w:color="auto"/>
                        <w:right w:val="none" w:sz="0" w:space="0" w:color="auto"/>
                      </w:divBdr>
                      <w:divsChild>
                        <w:div w:id="1295913197">
                          <w:marLeft w:val="0"/>
                          <w:marRight w:val="0"/>
                          <w:marTop w:val="0"/>
                          <w:marBottom w:val="0"/>
                          <w:divBdr>
                            <w:top w:val="none" w:sz="0" w:space="0" w:color="auto"/>
                            <w:left w:val="none" w:sz="0" w:space="0" w:color="auto"/>
                            <w:bottom w:val="none" w:sz="0" w:space="0" w:color="auto"/>
                            <w:right w:val="none" w:sz="0" w:space="0" w:color="auto"/>
                          </w:divBdr>
                          <w:divsChild>
                            <w:div w:id="2039427578">
                              <w:marLeft w:val="0"/>
                              <w:marRight w:val="0"/>
                              <w:marTop w:val="0"/>
                              <w:marBottom w:val="0"/>
                              <w:divBdr>
                                <w:top w:val="none" w:sz="0" w:space="0" w:color="auto"/>
                                <w:left w:val="none" w:sz="0" w:space="0" w:color="auto"/>
                                <w:bottom w:val="none" w:sz="0" w:space="0" w:color="auto"/>
                                <w:right w:val="none" w:sz="0" w:space="0" w:color="auto"/>
                              </w:divBdr>
                              <w:divsChild>
                                <w:div w:id="19033862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174358">
          <w:marLeft w:val="0"/>
          <w:marRight w:val="0"/>
          <w:marTop w:val="0"/>
          <w:marBottom w:val="360"/>
          <w:divBdr>
            <w:top w:val="none" w:sz="0" w:space="0" w:color="auto"/>
            <w:left w:val="none" w:sz="0" w:space="0" w:color="auto"/>
            <w:bottom w:val="none" w:sz="0" w:space="0" w:color="auto"/>
            <w:right w:val="none" w:sz="0" w:space="0" w:color="auto"/>
          </w:divBdr>
          <w:divsChild>
            <w:div w:id="1849710894">
              <w:marLeft w:val="0"/>
              <w:marRight w:val="0"/>
              <w:marTop w:val="0"/>
              <w:marBottom w:val="0"/>
              <w:divBdr>
                <w:top w:val="none" w:sz="0" w:space="0" w:color="auto"/>
                <w:left w:val="none" w:sz="0" w:space="0" w:color="auto"/>
                <w:bottom w:val="none" w:sz="0" w:space="0" w:color="auto"/>
                <w:right w:val="none" w:sz="0" w:space="0" w:color="auto"/>
              </w:divBdr>
              <w:divsChild>
                <w:div w:id="299455683">
                  <w:marLeft w:val="0"/>
                  <w:marRight w:val="0"/>
                  <w:marTop w:val="0"/>
                  <w:marBottom w:val="0"/>
                  <w:divBdr>
                    <w:top w:val="none" w:sz="0" w:space="0" w:color="auto"/>
                    <w:left w:val="none" w:sz="0" w:space="0" w:color="auto"/>
                    <w:bottom w:val="none" w:sz="0" w:space="0" w:color="auto"/>
                    <w:right w:val="none" w:sz="0" w:space="0" w:color="auto"/>
                  </w:divBdr>
                  <w:divsChild>
                    <w:div w:id="298194636">
                      <w:marLeft w:val="0"/>
                      <w:marRight w:val="0"/>
                      <w:marTop w:val="0"/>
                      <w:marBottom w:val="0"/>
                      <w:divBdr>
                        <w:top w:val="none" w:sz="0" w:space="0" w:color="auto"/>
                        <w:left w:val="none" w:sz="0" w:space="0" w:color="auto"/>
                        <w:bottom w:val="none" w:sz="0" w:space="0" w:color="auto"/>
                        <w:right w:val="none" w:sz="0" w:space="0" w:color="auto"/>
                      </w:divBdr>
                      <w:divsChild>
                        <w:div w:id="139501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2344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prints.lse.ac.uk/37521/1/Kant_Copyright_and_Communicative_Freedom_%28lsero%29.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columbia.edu/cgi/viewcontent.cgi?article=2843&amp;context=faculty_scholarshi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hyperlink" Target="http://nsdupdate.com/2019/a-statistical-analysis-of-side-bias-on-the-2019-january-february-lincoln-douglas-debate-topic/" TargetMode="External"/><Relationship Id="rId10" Type="http://schemas.openxmlformats.org/officeDocument/2006/relationships/hyperlink" Target="https://link.springer.com/article/10.1007/s13194-020-00294-w"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jme.bmj.com/content/early/2021/07/06/medethics-2021-1075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16</Pages>
  <Words>10713</Words>
  <Characters>61065</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13</cp:revision>
  <dcterms:created xsi:type="dcterms:W3CDTF">2021-09-18T23:54:00Z</dcterms:created>
  <dcterms:modified xsi:type="dcterms:W3CDTF">2021-09-19T00:28:00Z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