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8931D" w14:textId="77777777" w:rsidR="00CA696D" w:rsidRPr="00CA696D" w:rsidRDefault="00CA696D" w:rsidP="00CA696D">
      <w:pPr>
        <w:pStyle w:val="Heading3"/>
        <w:rPr>
          <w:rFonts w:asciiTheme="majorHAnsi" w:hAnsiTheme="majorHAnsi" w:cstheme="majorHAnsi"/>
        </w:rPr>
      </w:pPr>
      <w:r w:rsidRPr="00CA696D">
        <w:rPr>
          <w:rFonts w:asciiTheme="majorHAnsi" w:hAnsiTheme="majorHAnsi" w:cstheme="majorHAnsi"/>
        </w:rPr>
        <w:t>Part 1 is Racial Capitalism</w:t>
      </w:r>
    </w:p>
    <w:p w14:paraId="2F508931"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All Capitalism is </w:t>
      </w:r>
      <w:r w:rsidRPr="00CA696D">
        <w:rPr>
          <w:rFonts w:asciiTheme="majorHAnsi" w:hAnsiTheme="majorHAnsi" w:cstheme="majorHAnsi"/>
          <w:u w:val="single"/>
        </w:rPr>
        <w:t>Racial Capitalism</w:t>
      </w:r>
      <w:r w:rsidRPr="00CA696D">
        <w:rPr>
          <w:rFonts w:asciiTheme="majorHAnsi" w:hAnsiTheme="majorHAnsi" w:cstheme="majorHAnsi"/>
        </w:rPr>
        <w:t xml:space="preserve"> – the modern system of labor cannot sustain itself without </w:t>
      </w:r>
      <w:r w:rsidRPr="00CA696D">
        <w:rPr>
          <w:rFonts w:asciiTheme="majorHAnsi" w:hAnsiTheme="majorHAnsi" w:cstheme="majorHAnsi"/>
          <w:u w:val="single"/>
        </w:rPr>
        <w:t>disposable populations</w:t>
      </w:r>
      <w:r w:rsidRPr="00CA696D">
        <w:rPr>
          <w:rFonts w:asciiTheme="majorHAnsi" w:hAnsiTheme="majorHAnsi" w:cstheme="majorHAnsi"/>
        </w:rPr>
        <w:t>.</w:t>
      </w:r>
    </w:p>
    <w:p w14:paraId="3FABE57B"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Burden-</w:t>
      </w:r>
      <w:proofErr w:type="spellStart"/>
      <w:r w:rsidRPr="00CA696D">
        <w:rPr>
          <w:rStyle w:val="Style13ptBold"/>
          <w:rFonts w:asciiTheme="majorHAnsi" w:hAnsiTheme="majorHAnsi" w:cstheme="majorHAnsi"/>
        </w:rPr>
        <w:t>Stelly</w:t>
      </w:r>
      <w:proofErr w:type="spellEnd"/>
      <w:r w:rsidRPr="00CA696D">
        <w:rPr>
          <w:rStyle w:val="Style13ptBold"/>
          <w:rFonts w:asciiTheme="majorHAnsi" w:hAnsiTheme="majorHAnsi" w:cstheme="majorHAnsi"/>
        </w:rPr>
        <w:t xml:space="preserve"> 20</w:t>
      </w:r>
      <w:r w:rsidRPr="00CA696D">
        <w:rPr>
          <w:rFonts w:asciiTheme="majorHAnsi" w:hAnsiTheme="majorHAnsi" w:cstheme="majorHAnsi"/>
        </w:rPr>
        <w:t xml:space="preserve"> [Bracketed for women to womxn. Footnote 14 is inserted below the paragraph it’s cited in, other footnotes excluded for readability. Charisse Burden-</w:t>
      </w:r>
      <w:proofErr w:type="spellStart"/>
      <w:r w:rsidRPr="00CA696D">
        <w:rPr>
          <w:rFonts w:asciiTheme="majorHAnsi" w:hAnsiTheme="majorHAnsi" w:cstheme="majorHAnsi"/>
        </w:rPr>
        <w:t>Stelly</w:t>
      </w:r>
      <w:proofErr w:type="spellEnd"/>
      <w:r w:rsidRPr="00CA696D">
        <w:rPr>
          <w:rFonts w:asciiTheme="majorHAnsi" w:hAnsiTheme="majorHAnsi" w:cstheme="majorHAnsi"/>
        </w:rPr>
        <w:t xml:space="preserve"> (Visiting Scholar in the Race and Capitalism Project at the University of Chicago. She is currently an </w:t>
      </w:r>
      <w:proofErr w:type="gramStart"/>
      <w:r w:rsidRPr="00CA696D">
        <w:rPr>
          <w:rFonts w:asciiTheme="majorHAnsi" w:hAnsiTheme="majorHAnsi" w:cstheme="majorHAnsi"/>
        </w:rPr>
        <w:t>African-American</w:t>
      </w:r>
      <w:proofErr w:type="gramEnd"/>
      <w:r w:rsidRPr="00CA696D">
        <w:rPr>
          <w:rFonts w:asciiTheme="majorHAnsi" w:hAnsiTheme="majorHAnsi" w:cstheme="majorHAnsi"/>
        </w:rPr>
        <w:t xml:space="preserve"> Assistant Professor of Africana Studies and Political Science at Carleton College). “Modern U.S. Racial Capitalism: Some Theoretical Insights”. The Monthly Review, Volume 72, Number 3. 7/1/20. Accessed 11/3/21. </w:t>
      </w:r>
      <w:hyperlink r:id="rId9" w:history="1">
        <w:r w:rsidRPr="00CA696D">
          <w:rPr>
            <w:rStyle w:val="Hyperlink"/>
            <w:rFonts w:asciiTheme="majorHAnsi" w:hAnsiTheme="majorHAnsi" w:cstheme="majorHAnsi"/>
          </w:rPr>
          <w:t>https://monthlyreview.org/2020/07/01/modern-u-s-racial-capitalism/</w:t>
        </w:r>
      </w:hyperlink>
      <w:r w:rsidRPr="00CA696D">
        <w:rPr>
          <w:rFonts w:asciiTheme="majorHAnsi" w:hAnsiTheme="majorHAnsi" w:cstheme="majorHAnsi"/>
        </w:rPr>
        <w:t xml:space="preserve"> //Xu]</w:t>
      </w:r>
    </w:p>
    <w:p w14:paraId="408F80DE" w14:textId="77777777" w:rsidR="00CA696D" w:rsidRPr="00CA696D" w:rsidRDefault="00CA696D" w:rsidP="00CA696D">
      <w:pPr>
        <w:rPr>
          <w:rFonts w:asciiTheme="majorHAnsi" w:hAnsiTheme="majorHAnsi" w:cstheme="majorHAnsi"/>
          <w:sz w:val="10"/>
        </w:rPr>
      </w:pPr>
      <w:r w:rsidRPr="00CA696D">
        <w:rPr>
          <w:rStyle w:val="Emphasis"/>
          <w:rFonts w:asciiTheme="majorHAnsi" w:hAnsiTheme="majorHAnsi" w:cstheme="majorHAnsi"/>
        </w:rPr>
        <w:t xml:space="preserve">Drawing on the intellectual production of twentieth-century Black </w:t>
      </w:r>
      <w:proofErr w:type="spellStart"/>
      <w:r w:rsidRPr="00CA696D">
        <w:rPr>
          <w:rStyle w:val="Emphasis"/>
          <w:rFonts w:asciiTheme="majorHAnsi" w:hAnsiTheme="majorHAnsi" w:cstheme="majorHAnsi"/>
        </w:rPr>
        <w:t>anticapitalists</w:t>
      </w:r>
      <w:proofErr w:type="spellEnd"/>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I theorize</w:t>
      </w:r>
      <w:r w:rsidRPr="00CA696D">
        <w:rPr>
          <w:rStyle w:val="Emphasis"/>
          <w:rFonts w:asciiTheme="majorHAnsi" w:hAnsiTheme="majorHAnsi" w:cstheme="majorHAnsi"/>
        </w:rPr>
        <w:t xml:space="preserve"> modern U.S. </w:t>
      </w:r>
      <w:r w:rsidRPr="00CA696D">
        <w:rPr>
          <w:rStyle w:val="Emphasis"/>
          <w:rFonts w:asciiTheme="majorHAnsi" w:hAnsiTheme="majorHAnsi" w:cstheme="majorHAnsi"/>
          <w:highlight w:val="green"/>
        </w:rPr>
        <w:t>racial capitalism as</w:t>
      </w:r>
      <w:r w:rsidRPr="00CA696D">
        <w:rPr>
          <w:rStyle w:val="Emphasis"/>
          <w:rFonts w:asciiTheme="majorHAnsi" w:hAnsiTheme="majorHAnsi" w:cstheme="majorHAnsi"/>
        </w:rPr>
        <w:t xml:space="preserve"> a racially </w:t>
      </w:r>
      <w:r w:rsidRPr="00CA696D">
        <w:rPr>
          <w:rStyle w:val="Emphasis"/>
          <w:rFonts w:asciiTheme="majorHAnsi" w:hAnsiTheme="majorHAnsi" w:cstheme="majorHAnsi"/>
          <w:highlight w:val="green"/>
        </w:rPr>
        <w:t>hierarchi</w:t>
      </w:r>
      <w:r w:rsidRPr="00CA696D">
        <w:rPr>
          <w:rStyle w:val="Emphasis"/>
          <w:rFonts w:asciiTheme="majorHAnsi" w:hAnsiTheme="majorHAnsi" w:cstheme="majorHAnsi"/>
        </w:rPr>
        <w:t xml:space="preserve">cal political economy </w:t>
      </w:r>
      <w:r w:rsidRPr="00CA696D">
        <w:rPr>
          <w:rStyle w:val="Emphasis"/>
          <w:rFonts w:asciiTheme="majorHAnsi" w:hAnsiTheme="majorHAnsi" w:cstheme="majorHAnsi"/>
          <w:highlight w:val="green"/>
        </w:rPr>
        <w:t>constituting</w:t>
      </w:r>
      <w:r w:rsidRPr="00CA696D">
        <w:rPr>
          <w:rStyle w:val="Emphasis"/>
          <w:rFonts w:asciiTheme="majorHAnsi" w:hAnsiTheme="majorHAnsi" w:cstheme="majorHAnsi"/>
        </w:rPr>
        <w:t xml:space="preserve"> war and </w:t>
      </w:r>
      <w:r w:rsidRPr="00CA696D">
        <w:rPr>
          <w:rStyle w:val="Emphasis"/>
          <w:rFonts w:asciiTheme="majorHAnsi" w:hAnsiTheme="majorHAnsi" w:cstheme="majorHAnsi"/>
          <w:highlight w:val="green"/>
        </w:rPr>
        <w:t>militarism</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imperialist accumulation</w:t>
      </w:r>
      <w:r w:rsidRPr="00CA696D">
        <w:rPr>
          <w:rStyle w:val="Emphasis"/>
          <w:rFonts w:asciiTheme="majorHAnsi" w:hAnsiTheme="majorHAnsi" w:cstheme="majorHAnsi"/>
        </w:rPr>
        <w:t xml:space="preserve">, expropriation by domination, </w:t>
      </w:r>
      <w:r w:rsidRPr="00CA696D">
        <w:rPr>
          <w:rStyle w:val="Emphasis"/>
          <w:rFonts w:asciiTheme="majorHAnsi" w:hAnsiTheme="majorHAnsi" w:cstheme="majorHAnsi"/>
          <w:highlight w:val="green"/>
        </w:rPr>
        <w:t>and</w:t>
      </w:r>
      <w:r w:rsidRPr="00CA696D">
        <w:rPr>
          <w:rStyle w:val="Emphasis"/>
          <w:rFonts w:asciiTheme="majorHAnsi" w:hAnsiTheme="majorHAnsi" w:cstheme="majorHAnsi"/>
        </w:rPr>
        <w:t xml:space="preserve"> labor super</w:t>
      </w:r>
      <w:r w:rsidRPr="00CA696D">
        <w:rPr>
          <w:rStyle w:val="Emphasis"/>
          <w:rFonts w:asciiTheme="majorHAnsi" w:hAnsiTheme="majorHAnsi" w:cstheme="majorHAnsi"/>
          <w:highlight w:val="green"/>
        </w:rPr>
        <w:t>exploitation</w:t>
      </w:r>
      <w:r w:rsidRPr="00CA696D">
        <w:rPr>
          <w:rStyle w:val="Emphasis"/>
          <w:rFonts w:asciiTheme="majorHAnsi" w:hAnsiTheme="majorHAnsi" w:cstheme="majorHAnsi"/>
        </w:rPr>
        <w:t>.</w:t>
      </w:r>
      <w:r w:rsidRPr="00CA696D">
        <w:rPr>
          <w:rFonts w:asciiTheme="majorHAnsi" w:hAnsiTheme="majorHAnsi" w:cstheme="maj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CA696D">
        <w:rPr>
          <w:rStyle w:val="Emphasis"/>
          <w:rFonts w:asciiTheme="majorHAnsi" w:hAnsiTheme="majorHAnsi" w:cstheme="majorHAnsi"/>
        </w:rPr>
        <w:t xml:space="preserve">Stated differently, </w:t>
      </w:r>
      <w:r w:rsidRPr="00CA696D">
        <w:rPr>
          <w:rStyle w:val="Emphasis"/>
          <w:rFonts w:asciiTheme="majorHAnsi" w:hAnsiTheme="majorHAnsi" w:cstheme="majorHAnsi"/>
          <w:highlight w:val="green"/>
        </w:rPr>
        <w:t>Blackness is a</w:t>
      </w:r>
      <w:r w:rsidRPr="00CA696D">
        <w:rPr>
          <w:rStyle w:val="Emphasis"/>
          <w:rFonts w:asciiTheme="majorHAnsi" w:hAnsiTheme="majorHAnsi" w:cstheme="majorHAnsi"/>
        </w:rPr>
        <w:t xml:space="preserve"> capacious </w:t>
      </w:r>
      <w:r w:rsidRPr="00CA696D">
        <w:rPr>
          <w:rStyle w:val="Emphasis"/>
          <w:rFonts w:asciiTheme="majorHAnsi" w:hAnsiTheme="majorHAnsi" w:cstheme="majorHAnsi"/>
          <w:highlight w:val="green"/>
        </w:rPr>
        <w:t xml:space="preserve">category of </w:t>
      </w:r>
      <w:r w:rsidRPr="00CA696D">
        <w:rPr>
          <w:rStyle w:val="Emphasis"/>
          <w:rFonts w:asciiTheme="majorHAnsi" w:hAnsiTheme="majorHAnsi" w:cstheme="majorHAnsi"/>
        </w:rPr>
        <w:t xml:space="preserve">surplus </w:t>
      </w:r>
      <w:r w:rsidRPr="00CA696D">
        <w:rPr>
          <w:rStyle w:val="Emphasis"/>
          <w:rFonts w:asciiTheme="majorHAnsi" w:hAnsiTheme="majorHAnsi" w:cstheme="majorHAnsi"/>
          <w:highlight w:val="green"/>
        </w:rPr>
        <w:t>value</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extraction</w:t>
      </w:r>
      <w:r w:rsidRPr="00CA696D">
        <w:rPr>
          <w:rStyle w:val="Emphasis"/>
          <w:rFonts w:asciiTheme="majorHAnsi" w:hAnsiTheme="majorHAnsi" w:cstheme="majorHAnsi"/>
        </w:rPr>
        <w:t xml:space="preserve"> essential to an array of political-economic functions, </w:t>
      </w:r>
      <w:r w:rsidRPr="00CA696D">
        <w:rPr>
          <w:rStyle w:val="Emphasis"/>
          <w:rFonts w:asciiTheme="majorHAnsi" w:hAnsiTheme="majorHAnsi" w:cstheme="majorHAnsi"/>
          <w:highlight w:val="green"/>
        </w:rPr>
        <w:t>including</w:t>
      </w:r>
      <w:r w:rsidRPr="00CA696D">
        <w:rPr>
          <w:rStyle w:val="Emphasis"/>
          <w:rFonts w:asciiTheme="majorHAnsi" w:hAnsiTheme="majorHAnsi" w:cstheme="majorHAnsi"/>
        </w:rPr>
        <w:t xml:space="preserve"> accumulation, </w:t>
      </w:r>
      <w:proofErr w:type="spellStart"/>
      <w:r w:rsidRPr="00CA696D">
        <w:rPr>
          <w:rStyle w:val="Emphasis"/>
          <w:rFonts w:asciiTheme="majorHAnsi" w:hAnsiTheme="majorHAnsi" w:cstheme="majorHAnsi"/>
        </w:rPr>
        <w:t>disaccumulation</w:t>
      </w:r>
      <w:proofErr w:type="spellEnd"/>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debt</w:t>
      </w:r>
      <w:r w:rsidRPr="00CA696D">
        <w:rPr>
          <w:rStyle w:val="Emphasis"/>
          <w:rFonts w:asciiTheme="majorHAnsi" w:hAnsiTheme="majorHAnsi" w:cstheme="majorHAnsi"/>
        </w:rPr>
        <w:t xml:space="preserve">, planned obsolescence, </w:t>
      </w:r>
      <w:r w:rsidRPr="00CA696D">
        <w:rPr>
          <w:rStyle w:val="Emphasis"/>
          <w:rFonts w:asciiTheme="majorHAnsi" w:hAnsiTheme="majorHAnsi" w:cstheme="majorHAnsi"/>
          <w:highlight w:val="green"/>
        </w:rPr>
        <w:t>and</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absorption</w:t>
      </w:r>
      <w:r w:rsidRPr="00CA696D">
        <w:rPr>
          <w:rStyle w:val="Emphasis"/>
          <w:rFonts w:asciiTheme="majorHAnsi" w:hAnsiTheme="majorHAnsi" w:cstheme="majorHAnsi"/>
        </w:rPr>
        <w:t xml:space="preserve"> of the burdens of economic crises.16 At the same time, Blackness is the quintessential condition of disposability, expendability, and </w:t>
      </w:r>
      <w:proofErr w:type="spellStart"/>
      <w:r w:rsidRPr="00CA696D">
        <w:rPr>
          <w:rStyle w:val="Emphasis"/>
          <w:rFonts w:asciiTheme="majorHAnsi" w:hAnsiTheme="majorHAnsi" w:cstheme="majorHAnsi"/>
        </w:rPr>
        <w:t>devalorization</w:t>
      </w:r>
      <w:proofErr w:type="spellEnd"/>
      <w:r w:rsidRPr="00CA696D">
        <w:rPr>
          <w:rStyle w:val="Emphasis"/>
          <w:rFonts w:asciiTheme="majorHAnsi" w:hAnsiTheme="majorHAnsi" w:cstheme="majorHAnsi"/>
        </w:rPr>
        <w:t xml:space="preserve">. [Footnote 14]: Another feature of modern U.S. racial </w:t>
      </w:r>
      <w:r w:rsidRPr="00CA696D">
        <w:rPr>
          <w:rStyle w:val="Emphasis"/>
          <w:rFonts w:asciiTheme="majorHAnsi" w:hAnsiTheme="majorHAnsi" w:cstheme="majorHAnsi"/>
          <w:highlight w:val="green"/>
        </w:rPr>
        <w:t>capitalism is property by dispossession</w:t>
      </w:r>
      <w:r w:rsidRPr="00CA696D">
        <w:rPr>
          <w:rStyle w:val="Emphasis"/>
          <w:rFonts w:asciiTheme="majorHAnsi" w:hAnsiTheme="majorHAnsi" w:cstheme="majorHAnsi"/>
        </w:rPr>
        <w:t xml:space="preserve">. In Theft Is Property! Dispossession and Critical Theory, Robert Nichols draws on the experience of </w:t>
      </w:r>
      <w:r w:rsidRPr="00CA696D">
        <w:rPr>
          <w:rStyle w:val="Emphasis"/>
          <w:rFonts w:asciiTheme="majorHAnsi" w:hAnsiTheme="majorHAnsi" w:cstheme="majorHAnsi"/>
          <w:highlight w:val="green"/>
        </w:rPr>
        <w:t>Indigenous peoples</w:t>
      </w:r>
      <w:r w:rsidRPr="00CA696D">
        <w:rPr>
          <w:rStyle w:val="Emphasis"/>
          <w:rFonts w:asciiTheme="majorHAnsi" w:hAnsiTheme="majorHAnsi" w:cstheme="majorHAnsi"/>
        </w:rPr>
        <w:t xml:space="preserve"> in the United States, Canada, and New Zealand to </w:t>
      </w:r>
      <w:r w:rsidRPr="00CA696D">
        <w:rPr>
          <w:rStyle w:val="Emphasis"/>
          <w:rFonts w:asciiTheme="majorHAnsi" w:hAnsiTheme="majorHAnsi" w:cstheme="majorHAnsi"/>
          <w:highlight w:val="green"/>
        </w:rPr>
        <w:t>theorize how</w:t>
      </w:r>
      <w:r w:rsidRPr="00CA696D">
        <w:rPr>
          <w:rStyle w:val="Emphasis"/>
          <w:rFonts w:asciiTheme="majorHAnsi" w:hAnsiTheme="majorHAnsi" w:cstheme="majorHAnsi"/>
        </w:rPr>
        <w:t xml:space="preserve"> the “</w:t>
      </w:r>
      <w:r w:rsidRPr="00CA696D">
        <w:rPr>
          <w:rStyle w:val="Emphasis"/>
          <w:rFonts w:asciiTheme="majorHAnsi" w:hAnsiTheme="majorHAnsi" w:cstheme="majorHAnsi"/>
          <w:highlight w:val="green"/>
        </w:rPr>
        <w:t>system of landed property</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was</w:t>
      </w:r>
      <w:r w:rsidRPr="00CA696D">
        <w:rPr>
          <w:rStyle w:val="Emphasis"/>
          <w:rFonts w:asciiTheme="majorHAnsi" w:hAnsiTheme="majorHAnsi" w:cstheme="majorHAnsi"/>
        </w:rPr>
        <w:t xml:space="preserve"> fundamentally </w:t>
      </w:r>
      <w:r w:rsidRPr="00CA696D">
        <w:rPr>
          <w:rStyle w:val="Emphasis"/>
          <w:rFonts w:asciiTheme="majorHAnsi" w:hAnsiTheme="majorHAnsi" w:cstheme="majorHAnsi"/>
          <w:highlight w:val="green"/>
        </w:rPr>
        <w:t>predicated on</w:t>
      </w:r>
      <w:r w:rsidRPr="00CA696D">
        <w:rPr>
          <w:rStyle w:val="Emphasis"/>
          <w:rFonts w:asciiTheme="majorHAnsi" w:hAnsiTheme="majorHAnsi" w:cstheme="majorHAnsi"/>
        </w:rPr>
        <w:t xml:space="preserve"> violent </w:t>
      </w:r>
      <w:r w:rsidRPr="00CA696D">
        <w:rPr>
          <w:rStyle w:val="Emphasis"/>
          <w:rFonts w:asciiTheme="majorHAnsi" w:hAnsiTheme="majorHAnsi" w:cstheme="majorHAnsi"/>
          <w:highlight w:val="green"/>
        </w:rPr>
        <w:t>dispossession</w:t>
      </w:r>
      <w:r w:rsidRPr="00CA696D">
        <w:rPr>
          <w:rStyle w:val="Emphasis"/>
          <w:rFonts w:asciiTheme="majorHAnsi" w:hAnsiTheme="majorHAnsi" w:cstheme="majorHAnsi"/>
        </w:rPr>
        <w:t xml:space="preserve">. </w:t>
      </w:r>
      <w:r w:rsidRPr="00CA696D">
        <w:rPr>
          <w:rFonts w:asciiTheme="majorHAnsi" w:hAnsiTheme="majorHAnsi" w:cstheme="majorHAnsi"/>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CA696D">
        <w:rPr>
          <w:rFonts w:asciiTheme="majorHAnsi" w:hAnsiTheme="majorHAnsi" w:cstheme="majorHAnsi"/>
          <w:sz w:val="10"/>
        </w:rPr>
        <w:t>recursivity</w:t>
      </w:r>
      <w:proofErr w:type="spellEnd"/>
      <w:r w:rsidRPr="00CA696D">
        <w:rPr>
          <w:rFonts w:asciiTheme="majorHAnsi" w:hAnsiTheme="majorHAnsi" w:cstheme="majorHAnsi"/>
          <w:sz w:val="10"/>
        </w:rPr>
        <w:t>. Recursive dispossession is effectively a form of property-generating theft.”</w:t>
      </w:r>
      <w:r w:rsidRPr="00CA696D">
        <w:rPr>
          <w:rStyle w:val="Emphasis"/>
          <w:rFonts w:asciiTheme="majorHAnsi" w:hAnsiTheme="majorHAnsi" w:cstheme="majorHAnsi"/>
        </w:rPr>
        <w:t xml:space="preserve"> As such, </w:t>
      </w:r>
      <w:proofErr w:type="gramStart"/>
      <w:r w:rsidRPr="00CA696D">
        <w:rPr>
          <w:rStyle w:val="Emphasis"/>
          <w:rFonts w:asciiTheme="majorHAnsi" w:hAnsiTheme="majorHAnsi" w:cstheme="majorHAnsi"/>
          <w:highlight w:val="green"/>
        </w:rPr>
        <w:t>theft</w:t>
      </w:r>
      <w:proofErr w:type="gramEnd"/>
      <w:r w:rsidRPr="00CA696D">
        <w:rPr>
          <w:rStyle w:val="Emphasis"/>
          <w:rFonts w:asciiTheme="majorHAnsi" w:hAnsiTheme="majorHAnsi" w:cstheme="majorHAnsi"/>
          <w:highlight w:val="green"/>
        </w:rPr>
        <w:t xml:space="preserve"> and dispossession, through property regimes, are a</w:t>
      </w:r>
      <w:r w:rsidRPr="00CA696D">
        <w:rPr>
          <w:rStyle w:val="Emphasis"/>
          <w:rFonts w:asciiTheme="majorHAnsi" w:hAnsiTheme="majorHAnsi" w:cstheme="majorHAnsi"/>
        </w:rPr>
        <w:t xml:space="preserve">n ongoing </w:t>
      </w:r>
      <w:r w:rsidRPr="00CA696D">
        <w:rPr>
          <w:rStyle w:val="Emphasis"/>
          <w:rFonts w:asciiTheme="majorHAnsi" w:hAnsiTheme="majorHAnsi" w:cstheme="majorHAnsi"/>
          <w:highlight w:val="green"/>
        </w:rPr>
        <w:t>feature of</w:t>
      </w:r>
      <w:r w:rsidRPr="00CA696D">
        <w:rPr>
          <w:rStyle w:val="Emphasis"/>
          <w:rFonts w:asciiTheme="majorHAnsi" w:hAnsiTheme="majorHAnsi" w:cstheme="majorHAnsi"/>
        </w:rPr>
        <w:t xml:space="preserve"> the Indigenous reality of modern U.S. </w:t>
      </w:r>
      <w:r w:rsidRPr="00CA696D">
        <w:rPr>
          <w:rStyle w:val="Emphasis"/>
          <w:rFonts w:asciiTheme="majorHAnsi" w:hAnsiTheme="majorHAnsi" w:cstheme="majorHAnsi"/>
          <w:highlight w:val="green"/>
        </w:rPr>
        <w:t>racial capitalism</w:t>
      </w:r>
      <w:r w:rsidRPr="00CA696D">
        <w:rPr>
          <w:rStyle w:val="Emphasis"/>
          <w:rFonts w:asciiTheme="majorHAnsi" w:hAnsiTheme="majorHAnsi" w:cstheme="majorHAnsi"/>
        </w:rPr>
        <w:t xml:space="preserve">. </w:t>
      </w:r>
      <w:r w:rsidRPr="00CA696D">
        <w:rPr>
          <w:rFonts w:asciiTheme="majorHAnsi" w:hAnsiTheme="majorHAnsi" w:cstheme="majorHAnsi"/>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CA696D">
        <w:rPr>
          <w:rFonts w:asciiTheme="majorHAnsi" w:hAnsiTheme="majorHAnsi" w:cstheme="majorHAnsi"/>
          <w:sz w:val="10"/>
        </w:rPr>
        <w:t>ever widening</w:t>
      </w:r>
      <w:proofErr w:type="gramEnd"/>
      <w:r w:rsidRPr="00CA696D">
        <w:rPr>
          <w:rFonts w:asciiTheme="majorHAnsi" w:hAnsiTheme="majorHAnsi" w:cstheme="majorHAnsi"/>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CA696D">
        <w:rPr>
          <w:rFonts w:asciiTheme="majorHAnsi" w:hAnsiTheme="majorHAnsi" w:cstheme="majorHAnsi"/>
          <w:sz w:val="10"/>
          <w:szCs w:val="8"/>
        </w:rPr>
        <w:t xml:space="preserve"> thus sustained by military expenditure, the maintenance of an extremely low standard of living in “dependent” countries, and the domestic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CA696D">
        <w:rPr>
          <w:rFonts w:asciiTheme="majorHAnsi" w:hAnsiTheme="majorHAnsi" w:cstheme="majorHAnsi"/>
          <w:sz w:val="10"/>
          <w:szCs w:val="8"/>
        </w:rPr>
        <w:t>anticapitalist</w:t>
      </w:r>
      <w:proofErr w:type="spellEnd"/>
      <w:r w:rsidRPr="00CA696D">
        <w:rPr>
          <w:rFonts w:asciiTheme="majorHAnsi" w:hAnsiTheme="majorHAnsi" w:cstheme="maj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CA696D">
        <w:rPr>
          <w:rFonts w:asciiTheme="majorHAnsi" w:hAnsiTheme="majorHAnsi" w:cstheme="majorHAnsi"/>
          <w:sz w:val="10"/>
          <w:szCs w:val="8"/>
        </w:rPr>
        <w:t>antisexism</w:t>
      </w:r>
      <w:proofErr w:type="spellEnd"/>
      <w:r w:rsidRPr="00CA696D">
        <w:rPr>
          <w:rFonts w:asciiTheme="majorHAnsi" w:hAnsiTheme="majorHAnsi" w:cstheme="maj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CA696D">
        <w:rPr>
          <w:rFonts w:asciiTheme="majorHAnsi" w:hAnsiTheme="majorHAnsi" w:cstheme="majorHAnsi"/>
          <w:sz w:val="10"/>
          <w:szCs w:val="8"/>
        </w:rPr>
        <w:t>all the more</w:t>
      </w:r>
      <w:proofErr w:type="gramEnd"/>
      <w:r w:rsidRPr="00CA696D">
        <w:rPr>
          <w:rFonts w:asciiTheme="majorHAnsi" w:hAnsiTheme="majorHAnsi" w:cstheme="majorHAnsi"/>
          <w:sz w:val="10"/>
          <w:szCs w:val="8"/>
        </w:rPr>
        <w:t xml:space="preserve"> threatening and antithetical to the social order in its linkage with Black insistence on </w:t>
      </w:r>
      <w:r w:rsidRPr="00CA696D">
        <w:rPr>
          <w:rFonts w:asciiTheme="majorHAnsi" w:hAnsiTheme="majorHAnsi" w:cstheme="maj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CA696D">
        <w:rPr>
          <w:rStyle w:val="Emphasis"/>
          <w:rFonts w:asciiTheme="majorHAnsi" w:hAnsiTheme="majorHAnsi" w:cstheme="majorHAnsi"/>
        </w:rPr>
        <w:t xml:space="preserve"> The link between my theory of modern U.S. racial capitalism </w:t>
      </w:r>
      <w:r w:rsidRPr="00CA696D">
        <w:rPr>
          <w:rStyle w:val="Emphasis"/>
          <w:rFonts w:asciiTheme="majorHAnsi" w:hAnsiTheme="majorHAnsi" w:cstheme="majorHAnsi"/>
        </w:rPr>
        <w:lastRenderedPageBreak/>
        <w:t xml:space="preserve">and Robinson’s catholic theory of racial capitalism, beyond his “suggest[ion] that it was there,” is vivified through the prison abolitionist and scholar Ruth Wilson Gilmore, who writes: </w:t>
      </w:r>
      <w:r w:rsidRPr="00CA696D">
        <w:rPr>
          <w:rStyle w:val="Emphasis"/>
          <w:rFonts w:asciiTheme="majorHAnsi" w:hAnsiTheme="majorHAnsi" w:cstheme="majorHAnsi"/>
          <w:highlight w:val="green"/>
        </w:rPr>
        <w:t>“Capitalism…[is] never not racial.…</w:t>
      </w:r>
      <w:r w:rsidRPr="00CA696D">
        <w:rPr>
          <w:rStyle w:val="Emphasis"/>
          <w:rFonts w:asciiTheme="majorHAnsi" w:hAnsiTheme="majorHAnsi" w:cstheme="majorHAnsi"/>
        </w:rPr>
        <w:t xml:space="preserve"> Racial capitalism: a mode of production developed in agriculture, improved by enclosure in the Old World, and captive land and labor in the Americas, perfected in slavery’s time-motion, field factory choreography, </w:t>
      </w:r>
      <w:proofErr w:type="spellStart"/>
      <w:r w:rsidRPr="00CA696D">
        <w:rPr>
          <w:rStyle w:val="Emphasis"/>
          <w:rFonts w:asciiTheme="majorHAnsi" w:hAnsiTheme="majorHAnsi" w:cstheme="majorHAnsi"/>
        </w:rPr>
        <w:t>its</w:t>
      </w:r>
      <w:proofErr w:type="spellEnd"/>
      <w:r w:rsidRPr="00CA696D">
        <w:rPr>
          <w:rStyle w:val="Emphasis"/>
          <w:rFonts w:asciiTheme="majorHAnsi" w:hAnsiTheme="majorHAnsi" w:cstheme="majorHAnsi"/>
        </w:rPr>
        <w:t xml:space="preserve"> imperative forged on the anvils of imperial war-making monarchs.”30 Racial capitalism, she continues, “requires all kinds of scheming, including hard work by elites and their compradors in the overlapping and interlocking space-economies of the planet’s surface.</w:t>
      </w:r>
      <w:r w:rsidRPr="00CA696D">
        <w:rPr>
          <w:rFonts w:asciiTheme="majorHAnsi" w:hAnsiTheme="majorHAnsi" w:cstheme="maj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CA696D">
        <w:rPr>
          <w:rFonts w:asciiTheme="majorHAnsi" w:hAnsiTheme="majorHAnsi" w:cstheme="majorHAnsi"/>
          <w:sz w:val="10"/>
          <w:szCs w:val="8"/>
        </w:rPr>
        <w:t>Pirenne</w:t>
      </w:r>
      <w:proofErr w:type="spellEnd"/>
      <w:r w:rsidRPr="00CA696D">
        <w:rPr>
          <w:rFonts w:asciiTheme="majorHAnsi" w:hAnsiTheme="majorHAnsi" w:cstheme="majorHAnsi"/>
          <w:sz w:val="10"/>
          <w:szCs w:val="8"/>
        </w:rPr>
        <w:t xml:space="preserve">, David </w:t>
      </w:r>
      <w:proofErr w:type="spellStart"/>
      <w:r w:rsidRPr="00CA696D">
        <w:rPr>
          <w:rFonts w:asciiTheme="majorHAnsi" w:hAnsiTheme="majorHAnsi" w:cstheme="majorHAnsi"/>
          <w:sz w:val="10"/>
          <w:szCs w:val="8"/>
        </w:rPr>
        <w:t>Brion</w:t>
      </w:r>
      <w:proofErr w:type="spellEnd"/>
      <w:r w:rsidRPr="00CA696D">
        <w:rPr>
          <w:rFonts w:asciiTheme="majorHAnsi" w:hAnsiTheme="majorHAnsi" w:cstheme="majorHAnsi"/>
          <w:sz w:val="10"/>
          <w:szCs w:val="8"/>
        </w:rPr>
        <w:t xml:space="preserve"> Davis, and Eli Heckscher to understand European history, socialist theory, and the European working class, the work of Black Marxists like James Ford, Walter Rodney, </w:t>
      </w:r>
      <w:proofErr w:type="spellStart"/>
      <w:r w:rsidRPr="00CA696D">
        <w:rPr>
          <w:rFonts w:asciiTheme="majorHAnsi" w:hAnsiTheme="majorHAnsi" w:cstheme="majorHAnsi"/>
          <w:sz w:val="10"/>
          <w:szCs w:val="8"/>
        </w:rPr>
        <w:t>Amílcar</w:t>
      </w:r>
      <w:proofErr w:type="spellEnd"/>
      <w:r w:rsidRPr="00CA696D">
        <w:rPr>
          <w:rFonts w:asciiTheme="majorHAnsi" w:hAnsiTheme="majorHAnsi" w:cstheme="majorHAnsi"/>
          <w:sz w:val="10"/>
          <w:szCs w:val="8"/>
        </w:rPr>
        <w:t xml:space="preserve">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w:t>
      </w:r>
      <w:proofErr w:type="spellStart"/>
      <w:r w:rsidRPr="00CA696D">
        <w:rPr>
          <w:rFonts w:asciiTheme="majorHAnsi" w:hAnsiTheme="majorHAnsi" w:cstheme="majorHAnsi"/>
          <w:sz w:val="10"/>
          <w:szCs w:val="8"/>
        </w:rPr>
        <w:t>anticapitalists</w:t>
      </w:r>
      <w:proofErr w:type="spellEnd"/>
      <w:r w:rsidRPr="00CA696D">
        <w:rPr>
          <w:rFonts w:asciiTheme="majorHAnsi" w:hAnsiTheme="majorHAnsi" w:cstheme="majorHAnsi"/>
          <w:sz w:val="10"/>
          <w:szCs w:val="8"/>
        </w:rPr>
        <w:t xml:space="preserve"> to explicate the defining features of modern U.S. racial capitalism—war and militarism, imperialist accumulation, expropriation by domination, labor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CA696D">
        <w:rPr>
          <w:rFonts w:asciiTheme="majorHAnsi" w:hAnsiTheme="majorHAnsi" w:cstheme="majorHAnsi"/>
          <w:sz w:val="10"/>
          <w:szCs w:val="8"/>
        </w:rPr>
        <w:t>Bois’s</w:t>
      </w:r>
      <w:proofErr w:type="spellEnd"/>
      <w:r w:rsidRPr="00CA696D">
        <w:rPr>
          <w:rFonts w:asciiTheme="majorHAnsi" w:hAnsiTheme="majorHAnsi" w:cstheme="majorHAnsi"/>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w:t>
      </w:r>
      <w:proofErr w:type="spellStart"/>
      <w:r w:rsidRPr="00CA696D">
        <w:rPr>
          <w:rFonts w:asciiTheme="majorHAnsi" w:hAnsiTheme="majorHAnsi" w:cstheme="majorHAnsi"/>
          <w:sz w:val="10"/>
          <w:szCs w:val="8"/>
        </w:rPr>
        <w:t>Bois’s</w:t>
      </w:r>
      <w:proofErr w:type="spellEnd"/>
      <w:r w:rsidRPr="00CA696D">
        <w:rPr>
          <w:rFonts w:asciiTheme="majorHAnsi" w:hAnsiTheme="majorHAnsi" w:cstheme="maj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CA696D">
        <w:rPr>
          <w:rFonts w:asciiTheme="majorHAnsi" w:hAnsiTheme="majorHAnsi" w:cstheme="majorHAnsi"/>
          <w:sz w:val="10"/>
          <w:szCs w:val="8"/>
        </w:rPr>
        <w:t>clashes</w:t>
      </w:r>
      <w:proofErr w:type="gramEnd"/>
      <w:r w:rsidRPr="00CA696D">
        <w:rPr>
          <w:rFonts w:asciiTheme="majorHAnsi" w:hAnsiTheme="majorHAnsi" w:cstheme="maj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CA696D">
        <w:rPr>
          <w:rFonts w:asciiTheme="majorHAnsi" w:hAnsiTheme="majorHAnsi" w:cstheme="majorHAnsi"/>
          <w:sz w:val="10"/>
          <w:szCs w:val="8"/>
        </w:rPr>
        <w:t>Egyptians</w:t>
      </w:r>
      <w:proofErr w:type="gramEnd"/>
      <w:r w:rsidRPr="00CA696D">
        <w:rPr>
          <w:rFonts w:asciiTheme="majorHAnsi" w:hAnsiTheme="majorHAnsi" w:cstheme="maj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CA696D">
        <w:rPr>
          <w:rFonts w:asciiTheme="majorHAnsi" w:hAnsiTheme="majorHAnsi" w:cstheme="majorHAnsi"/>
          <w:sz w:val="10"/>
          <w:szCs w:val="8"/>
        </w:rPr>
        <w:t>Bois</w:t>
      </w:r>
      <w:proofErr w:type="spellEnd"/>
      <w:r w:rsidRPr="00CA696D">
        <w:rPr>
          <w:rFonts w:asciiTheme="majorHAnsi" w:hAnsiTheme="majorHAnsi" w:cstheme="maj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CA696D">
        <w:rPr>
          <w:rFonts w:asciiTheme="majorHAnsi" w:hAnsiTheme="majorHAnsi" w:cstheme="majorHAnsi"/>
          <w:sz w:val="10"/>
          <w:szCs w:val="8"/>
        </w:rPr>
        <w:t>Bois</w:t>
      </w:r>
      <w:proofErr w:type="spellEnd"/>
      <w:r w:rsidRPr="00CA696D">
        <w:rPr>
          <w:rFonts w:asciiTheme="majorHAnsi" w:hAnsiTheme="majorHAnsi" w:cstheme="maj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CA696D">
        <w:rPr>
          <w:rFonts w:asciiTheme="majorHAnsi" w:hAnsiTheme="majorHAnsi" w:cstheme="majorHAnsi"/>
          <w:sz w:val="10"/>
          <w:szCs w:val="8"/>
        </w:rPr>
        <w:t>Bois</w:t>
      </w:r>
      <w:proofErr w:type="spellEnd"/>
      <w:r w:rsidRPr="00CA696D">
        <w:rPr>
          <w:rFonts w:asciiTheme="majorHAnsi" w:hAnsiTheme="majorHAnsi" w:cstheme="maj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CA696D">
        <w:rPr>
          <w:rFonts w:asciiTheme="majorHAnsi" w:hAnsiTheme="majorHAnsi" w:cstheme="majorHAnsi"/>
          <w:sz w:val="10"/>
        </w:rPr>
        <w:t xml:space="preserve"> </w:t>
      </w:r>
      <w:r w:rsidRPr="00CA696D">
        <w:rPr>
          <w:rStyle w:val="StyleUnderline"/>
          <w:rFonts w:asciiTheme="majorHAnsi" w:hAnsiTheme="majorHAnsi" w:cstheme="majorHAnsi"/>
        </w:rPr>
        <w:t xml:space="preserve">Imperialist accumulation denotes the rapacious </w:t>
      </w:r>
      <w:r w:rsidRPr="00CA696D">
        <w:rPr>
          <w:rStyle w:val="Emphasis"/>
          <w:rFonts w:asciiTheme="majorHAnsi" w:hAnsiTheme="majorHAnsi" w:cstheme="majorHAnsi"/>
          <w:highlight w:val="green"/>
        </w:rPr>
        <w:t xml:space="preserve">conscription of </w:t>
      </w:r>
      <w:r w:rsidRPr="00CA696D">
        <w:rPr>
          <w:rStyle w:val="Emphasis"/>
          <w:rFonts w:asciiTheme="majorHAnsi" w:hAnsiTheme="majorHAnsi" w:cstheme="majorHAnsi"/>
        </w:rPr>
        <w:t xml:space="preserve">resources and </w:t>
      </w:r>
      <w:r w:rsidRPr="00CA696D">
        <w:rPr>
          <w:rStyle w:val="Emphasis"/>
          <w:rFonts w:asciiTheme="majorHAnsi" w:hAnsiTheme="majorHAnsi" w:cstheme="majorHAnsi"/>
          <w:highlight w:val="green"/>
        </w:rPr>
        <w:t>labor</w:t>
      </w:r>
      <w:r w:rsidRPr="00CA696D">
        <w:rPr>
          <w:rStyle w:val="StyleUnderline"/>
          <w:rFonts w:asciiTheme="majorHAnsi" w:hAnsiTheme="majorHAnsi" w:cstheme="majorHAnsi"/>
          <w:highlight w:val="green"/>
        </w:rPr>
        <w:t xml:space="preserve"> </w:t>
      </w:r>
      <w:r w:rsidRPr="00CA696D">
        <w:rPr>
          <w:rStyle w:val="StyleUnderline"/>
          <w:rFonts w:asciiTheme="majorHAnsi" w:hAnsiTheme="majorHAnsi" w:cstheme="majorHAnsi"/>
        </w:rPr>
        <w:t xml:space="preserve">for the purpose of </w:t>
      </w:r>
      <w:proofErr w:type="spellStart"/>
      <w:r w:rsidRPr="00CA696D">
        <w:rPr>
          <w:rStyle w:val="StyleUnderline"/>
          <w:rFonts w:asciiTheme="majorHAnsi" w:hAnsiTheme="majorHAnsi" w:cstheme="majorHAnsi"/>
        </w:rPr>
        <w:t>superprofits</w:t>
      </w:r>
      <w:proofErr w:type="spellEnd"/>
      <w:r w:rsidRPr="00CA696D">
        <w:rPr>
          <w:rStyle w:val="StyleUnderline"/>
          <w:rFonts w:asciiTheme="majorHAnsi" w:hAnsiTheme="majorHAnsi" w:cstheme="majorHAnsi"/>
        </w:rPr>
        <w:t xml:space="preserve"> through </w:t>
      </w:r>
      <w:r w:rsidRPr="00CA696D">
        <w:rPr>
          <w:rStyle w:val="Emphasis"/>
          <w:rFonts w:asciiTheme="majorHAnsi" w:hAnsiTheme="majorHAnsi" w:cstheme="majorHAnsi"/>
        </w:rPr>
        <w:t>violent means</w:t>
      </w:r>
      <w:r w:rsidRPr="00CA696D">
        <w:rPr>
          <w:rStyle w:val="StyleUnderline"/>
          <w:rFonts w:asciiTheme="majorHAnsi" w:hAnsiTheme="majorHAnsi" w:cstheme="majorHAnsi"/>
        </w:rPr>
        <w:t xml:space="preserve"> that are generally reserved for </w:t>
      </w:r>
      <w:r w:rsidRPr="00CA696D">
        <w:rPr>
          <w:rStyle w:val="Emphasis"/>
          <w:rFonts w:asciiTheme="majorHAnsi" w:hAnsiTheme="majorHAnsi" w:cstheme="majorHAnsi"/>
          <w:highlight w:val="green"/>
        </w:rPr>
        <w:t>populations deemed racially inferior</w:t>
      </w:r>
      <w:r w:rsidRPr="00CA696D">
        <w:rPr>
          <w:rFonts w:asciiTheme="majorHAnsi" w:hAnsiTheme="majorHAnsi" w:cstheme="maj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CA696D">
        <w:rPr>
          <w:rStyle w:val="StyleUnderline"/>
          <w:rFonts w:asciiTheme="majorHAnsi" w:hAnsiTheme="majorHAnsi" w:cstheme="majorHAnsi"/>
        </w:rPr>
        <w:t xml:space="preserve">the </w:t>
      </w:r>
      <w:r w:rsidRPr="00CA696D">
        <w:rPr>
          <w:rStyle w:val="StyleUnderline"/>
          <w:rFonts w:asciiTheme="majorHAnsi" w:hAnsiTheme="majorHAnsi" w:cstheme="majorHAnsi"/>
          <w:highlight w:val="green"/>
        </w:rPr>
        <w:t xml:space="preserve">Black poor </w:t>
      </w:r>
      <w:r w:rsidRPr="00CA696D">
        <w:rPr>
          <w:rStyle w:val="StyleUnderline"/>
          <w:rFonts w:asciiTheme="majorHAnsi" w:hAnsiTheme="majorHAnsi" w:cstheme="majorHAnsi"/>
        </w:rPr>
        <w:t xml:space="preserve">were </w:t>
      </w:r>
      <w:r w:rsidRPr="00CA696D">
        <w:rPr>
          <w:rStyle w:val="StyleUnderline"/>
          <w:rFonts w:asciiTheme="majorHAnsi" w:hAnsiTheme="majorHAnsi" w:cstheme="majorHAnsi"/>
          <w:highlight w:val="green"/>
        </w:rPr>
        <w:t>dehumanized by</w:t>
      </w:r>
      <w:r w:rsidRPr="00CA696D">
        <w:rPr>
          <w:rStyle w:val="StyleUnderline"/>
          <w:rFonts w:asciiTheme="majorHAnsi" w:hAnsiTheme="majorHAnsi" w:cstheme="majorHAnsi"/>
        </w:rPr>
        <w:t xml:space="preserve"> </w:t>
      </w:r>
      <w:r w:rsidRPr="00CA696D">
        <w:rPr>
          <w:rStyle w:val="StyleUnderline"/>
          <w:rFonts w:asciiTheme="majorHAnsi" w:hAnsiTheme="majorHAnsi" w:cstheme="majorHAnsi"/>
          <w:highlight w:val="green"/>
        </w:rPr>
        <w:t>Wall Street</w:t>
      </w:r>
      <w:r w:rsidRPr="00CA696D">
        <w:rPr>
          <w:rFonts w:asciiTheme="majorHAnsi" w:hAnsiTheme="majorHAnsi" w:cstheme="majorHAnsi"/>
          <w:sz w:val="10"/>
        </w:rPr>
        <w:t>, “</w:t>
      </w:r>
      <w:proofErr w:type="gramStart"/>
      <w:r w:rsidRPr="00CA696D">
        <w:rPr>
          <w:rFonts w:asciiTheme="majorHAnsi" w:hAnsiTheme="majorHAnsi" w:cstheme="majorHAnsi"/>
          <w:sz w:val="10"/>
        </w:rPr>
        <w:t>white big</w:t>
      </w:r>
      <w:proofErr w:type="gramEnd"/>
      <w:r w:rsidRPr="00CA696D">
        <w:rPr>
          <w:rFonts w:asciiTheme="majorHAnsi" w:hAnsiTheme="majorHAnsi" w:cstheme="majorHAnsi"/>
          <w:sz w:val="10"/>
        </w:rPr>
        <w:t xml:space="preserve"> business,” and the “rising Negro bourgeoisie” </w:t>
      </w:r>
      <w:r w:rsidRPr="00CA696D">
        <w:rPr>
          <w:rStyle w:val="StyleUnderline"/>
          <w:rFonts w:asciiTheme="majorHAnsi" w:hAnsiTheme="majorHAnsi" w:cstheme="majorHAnsi"/>
        </w:rPr>
        <w:t xml:space="preserve">whose </w:t>
      </w:r>
      <w:r w:rsidRPr="00CA696D">
        <w:rPr>
          <w:rStyle w:val="Emphasis"/>
          <w:rFonts w:asciiTheme="majorHAnsi" w:hAnsiTheme="majorHAnsi" w:cstheme="majorHAnsi"/>
        </w:rPr>
        <w:t xml:space="preserve">condition of possibility was the </w:t>
      </w:r>
      <w:r w:rsidRPr="00CA696D">
        <w:rPr>
          <w:rStyle w:val="Emphasis"/>
          <w:rFonts w:asciiTheme="majorHAnsi" w:hAnsiTheme="majorHAnsi" w:cstheme="majorHAnsi"/>
          <w:highlight w:val="green"/>
        </w:rPr>
        <w:t>subjection of</w:t>
      </w:r>
      <w:r w:rsidRPr="00CA696D">
        <w:rPr>
          <w:rStyle w:val="Emphasis"/>
          <w:rFonts w:asciiTheme="majorHAnsi" w:hAnsiTheme="majorHAnsi" w:cstheme="majorHAnsi"/>
        </w:rPr>
        <w:t xml:space="preserve"> the</w:t>
      </w:r>
      <w:r w:rsidRPr="00CA696D">
        <w:rPr>
          <w:rStyle w:val="Emphasis"/>
          <w:rFonts w:asciiTheme="majorHAnsi" w:hAnsiTheme="majorHAnsi" w:cstheme="majorHAnsi"/>
          <w:highlight w:val="green"/>
        </w:rPr>
        <w:t xml:space="preserve"> Black working class</w:t>
      </w:r>
      <w:r w:rsidRPr="00CA696D">
        <w:rPr>
          <w:rFonts w:asciiTheme="majorHAnsi" w:hAnsiTheme="majorHAnsi" w:cstheme="majorHAnsi"/>
          <w:sz w:val="10"/>
        </w:rPr>
        <w:t xml:space="preserve">. </w:t>
      </w:r>
      <w:r w:rsidRPr="00CA696D">
        <w:rPr>
          <w:rStyle w:val="StyleUnderline"/>
          <w:rFonts w:asciiTheme="majorHAnsi" w:hAnsiTheme="majorHAnsi" w:cstheme="majorHAnsi"/>
        </w:rPr>
        <w:t>This oppression was exacerbated by rigid racial barriers</w:t>
      </w:r>
      <w:r w:rsidRPr="00CA696D">
        <w:rPr>
          <w:rFonts w:asciiTheme="majorHAnsi" w:hAnsiTheme="majorHAnsi" w:cstheme="majorHAnsi"/>
          <w:sz w:val="10"/>
        </w:rPr>
        <w:t xml:space="preserve">, disenfranchisement, and lynching. Ford further argued that the West Indies, subjected to U.S. militarism and occupation on behalf of Wall Street, were largely transformed into a marketplace for U.S. goods. </w:t>
      </w:r>
      <w:r w:rsidRPr="00CA696D">
        <w:rPr>
          <w:rStyle w:val="StyleUnderline"/>
          <w:rFonts w:asciiTheme="majorHAnsi" w:hAnsiTheme="majorHAnsi" w:cstheme="majorHAnsi"/>
        </w:rPr>
        <w:t xml:space="preserve">Moreover, throughout Africa, the U.S. South, and the Caribbean, Black workers </w:t>
      </w:r>
      <w:r w:rsidRPr="00CA696D">
        <w:rPr>
          <w:rStyle w:val="Emphasis"/>
          <w:rFonts w:asciiTheme="majorHAnsi" w:hAnsiTheme="majorHAnsi" w:cstheme="majorHAnsi"/>
        </w:rPr>
        <w:t>were impressed in</w:t>
      </w:r>
      <w:r w:rsidRPr="00CA696D">
        <w:rPr>
          <w:rStyle w:val="Emphasis"/>
          <w:rFonts w:asciiTheme="majorHAnsi" w:hAnsiTheme="majorHAnsi" w:cstheme="majorHAnsi"/>
          <w:highlight w:val="green"/>
        </w:rPr>
        <w:t>to</w:t>
      </w:r>
      <w:r w:rsidRPr="00CA696D">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CA696D">
        <w:rPr>
          <w:rStyle w:val="StyleUnderline"/>
          <w:rFonts w:asciiTheme="majorHAnsi" w:hAnsiTheme="majorHAnsi" w:cstheme="majorHAnsi"/>
        </w:rPr>
        <w:t xml:space="preserve"> </w:t>
      </w:r>
      <w:r w:rsidRPr="00CA696D">
        <w:rPr>
          <w:rStyle w:val="Emphasis"/>
          <w:rFonts w:asciiTheme="majorHAnsi" w:hAnsiTheme="majorHAnsi" w:cstheme="majorHAnsi"/>
          <w:highlight w:val="green"/>
        </w:rPr>
        <w:t>intolerable</w:t>
      </w:r>
      <w:r w:rsidRPr="00CA696D">
        <w:rPr>
          <w:rStyle w:val="Emphasis"/>
          <w:rFonts w:asciiTheme="majorHAnsi" w:hAnsiTheme="majorHAnsi" w:cstheme="majorHAnsi"/>
        </w:rPr>
        <w:t xml:space="preserve"> working </w:t>
      </w:r>
      <w:r w:rsidRPr="00CA696D">
        <w:rPr>
          <w:rStyle w:val="Emphasis"/>
          <w:rFonts w:asciiTheme="majorHAnsi" w:hAnsiTheme="majorHAnsi" w:cstheme="majorHAnsi"/>
          <w:highlight w:val="green"/>
        </w:rPr>
        <w:t>conditions</w:t>
      </w:r>
      <w:r w:rsidRPr="00CA696D">
        <w:rPr>
          <w:rStyle w:val="StyleUnderline"/>
          <w:rFonts w:asciiTheme="majorHAnsi" w:hAnsiTheme="majorHAnsi" w:cstheme="majorHAnsi"/>
          <w:highlight w:val="green"/>
        </w:rPr>
        <w:t xml:space="preserve"> and routinized violence</w:t>
      </w:r>
      <w:r w:rsidRPr="00CA696D">
        <w:rPr>
          <w:rFonts w:asciiTheme="majorHAnsi" w:hAnsiTheme="majorHAnsi" w:cstheme="majorHAnsi"/>
          <w:sz w:val="10"/>
        </w:rPr>
        <w:t xml:space="preserve">.41 </w:t>
      </w:r>
      <w:r w:rsidRPr="00CA696D">
        <w:rPr>
          <w:rFonts w:asciiTheme="majorHAnsi" w:hAnsiTheme="majorHAnsi" w:cstheme="maj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CA696D">
        <w:rPr>
          <w:rFonts w:asciiTheme="majorHAnsi" w:hAnsiTheme="majorHAnsi" w:cstheme="majorHAnsi"/>
          <w:sz w:val="10"/>
          <w:szCs w:val="8"/>
        </w:rPr>
        <w:t>superprofits</w:t>
      </w:r>
      <w:proofErr w:type="spellEnd"/>
      <w:r w:rsidRPr="00CA696D">
        <w:rPr>
          <w:rFonts w:asciiTheme="majorHAnsi" w:hAnsiTheme="majorHAnsi" w:cstheme="maj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he explained further, constitutes a combination of direct exploitation, outright robbery, physical violence, legal coercion, and perpetual indebtedness. It stifles </w:t>
      </w:r>
      <w:r w:rsidRPr="00CA696D">
        <w:rPr>
          <w:rFonts w:asciiTheme="majorHAnsi" w:hAnsiTheme="majorHAnsi" w:cstheme="majorHAnsi"/>
          <w:sz w:val="10"/>
          <w:szCs w:val="8"/>
        </w:rPr>
        <w:lastRenderedPageBreak/>
        <w:t xml:space="preserve">“the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under modern U.S. racial capitalism. In 1936, the lifelong Black radical Louise Thompson explained that Black women’s </w:t>
      </w:r>
      <w:proofErr w:type="spellStart"/>
      <w:r w:rsidRPr="00CA696D">
        <w:rPr>
          <w:rFonts w:asciiTheme="majorHAnsi" w:hAnsiTheme="majorHAnsi" w:cstheme="majorHAnsi"/>
          <w:sz w:val="10"/>
          <w:szCs w:val="8"/>
        </w:rPr>
        <w:t>superexploitation</w:t>
      </w:r>
      <w:proofErr w:type="spellEnd"/>
      <w:r w:rsidRPr="00CA696D">
        <w:rPr>
          <w:rFonts w:asciiTheme="majorHAnsi" w:hAnsiTheme="majorHAnsi" w:cstheme="maj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CA696D">
        <w:rPr>
          <w:rFonts w:asciiTheme="majorHAnsi" w:hAnsiTheme="majorHAnsi" w:cstheme="majorHAnsi"/>
          <w:sz w:val="10"/>
        </w:rPr>
        <w:t xml:space="preserve"> </w:t>
      </w:r>
      <w:r w:rsidRPr="00CA696D">
        <w:rPr>
          <w:rStyle w:val="Emphasis"/>
          <w:rFonts w:asciiTheme="majorHAnsi" w:hAnsiTheme="majorHAnsi" w:cstheme="majorHAnsi"/>
        </w:rPr>
        <w:t>This form of labor exploitation was unique to the female sex because domestic work was conventional “women’s work,” and it was racialized insofar as the denigration of Black people fitted this group of women for low-wage, unprotected, and contingent labor.</w:t>
      </w:r>
      <w:r w:rsidRPr="00CA696D">
        <w:rPr>
          <w:rFonts w:asciiTheme="majorHAnsi" w:hAnsiTheme="majorHAnsi" w:cstheme="majorHAnsi"/>
          <w:sz w:val="10"/>
        </w:rPr>
        <w:t>50</w:t>
      </w:r>
    </w:p>
    <w:p w14:paraId="5C4F8EAD" w14:textId="77777777" w:rsidR="00CA696D" w:rsidRPr="00CA696D" w:rsidRDefault="00CA696D" w:rsidP="00CA696D">
      <w:pPr>
        <w:keepNext/>
        <w:keepLines/>
        <w:spacing w:before="40" w:after="0"/>
        <w:outlineLvl w:val="3"/>
        <w:rPr>
          <w:rFonts w:asciiTheme="majorHAnsi" w:eastAsiaTheme="majorEastAsia" w:hAnsiTheme="majorHAnsi" w:cstheme="majorHAnsi"/>
          <w:b/>
          <w:iCs/>
          <w:sz w:val="26"/>
        </w:rPr>
      </w:pPr>
      <w:r w:rsidRPr="00CA696D">
        <w:rPr>
          <w:rFonts w:asciiTheme="majorHAnsi" w:eastAsiaTheme="majorEastAsia" w:hAnsiTheme="majorHAnsi" w:cstheme="majorHAnsi"/>
          <w:b/>
          <w:iCs/>
          <w:sz w:val="26"/>
        </w:rPr>
        <w:t xml:space="preserve">Resource competition and wealth extraction under Racial Capitalism produces fascism, endless </w:t>
      </w:r>
      <w:proofErr w:type="gramStart"/>
      <w:r w:rsidRPr="00CA696D">
        <w:rPr>
          <w:rFonts w:asciiTheme="majorHAnsi" w:eastAsiaTheme="majorEastAsia" w:hAnsiTheme="majorHAnsi" w:cstheme="majorHAnsi"/>
          <w:b/>
          <w:iCs/>
          <w:sz w:val="26"/>
        </w:rPr>
        <w:t>war</w:t>
      </w:r>
      <w:proofErr w:type="gramEnd"/>
      <w:r w:rsidRPr="00CA696D">
        <w:rPr>
          <w:rFonts w:asciiTheme="majorHAnsi" w:eastAsiaTheme="majorEastAsia" w:hAnsiTheme="majorHAnsi" w:cstheme="majorHAnsi"/>
          <w:b/>
          <w:iCs/>
          <w:sz w:val="26"/>
        </w:rPr>
        <w:t xml:space="preserve"> and environmental destruction</w:t>
      </w:r>
    </w:p>
    <w:p w14:paraId="73216E5E"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Robinson 14</w:t>
      </w:r>
      <w:r w:rsidRPr="00CA696D">
        <w:rPr>
          <w:rFonts w:asciiTheme="majorHAnsi" w:hAnsiTheme="majorHAnsi" w:cstheme="majorHAnsi"/>
          <w:b/>
        </w:rPr>
        <w:t xml:space="preserve"> </w:t>
      </w:r>
      <w:r w:rsidRPr="00CA696D">
        <w:rPr>
          <w:rFonts w:asciiTheme="majorHAnsi" w:hAnsiTheme="majorHAnsi" w:cstheme="majorHAnsi"/>
        </w:rPr>
        <w:t>(William I., Prof. of Sociology, Global and International Studies, and Latin American Studies, @ UC-Santa Barbara, “Global Capitalism: Crisis of Humanity and the Specter of 21st Century Fascism” The World Financial Review)</w:t>
      </w:r>
    </w:p>
    <w:p w14:paraId="6493FF16" w14:textId="77777777" w:rsidR="00CA696D" w:rsidRPr="00CA696D" w:rsidRDefault="00CA696D" w:rsidP="00CA696D">
      <w:pPr>
        <w:rPr>
          <w:rFonts w:asciiTheme="majorHAnsi" w:hAnsiTheme="majorHAnsi" w:cstheme="majorHAnsi"/>
          <w:sz w:val="16"/>
        </w:rPr>
      </w:pPr>
      <w:r w:rsidRPr="00CA696D">
        <w:rPr>
          <w:rFonts w:asciiTheme="majorHAnsi" w:hAnsiTheme="majorHAnsi" w:cstheme="majorHAnsi"/>
          <w:sz w:val="16"/>
        </w:rPr>
        <w:t xml:space="preserve">Cyclical, Structural, and Systemic </w:t>
      </w:r>
      <w:proofErr w:type="gramStart"/>
      <w:r w:rsidRPr="00CA696D">
        <w:rPr>
          <w:rFonts w:asciiTheme="majorHAnsi" w:hAnsiTheme="majorHAnsi" w:cstheme="majorHAnsi"/>
          <w:sz w:val="16"/>
        </w:rPr>
        <w:t>Crises  Most</w:t>
      </w:r>
      <w:proofErr w:type="gramEnd"/>
      <w:r w:rsidRPr="00CA696D">
        <w:rPr>
          <w:rFonts w:asciiTheme="majorHAnsi" w:hAnsiTheme="majorHAnsi" w:cstheme="majorHAnsi"/>
          <w:sz w:val="16"/>
        </w:rPr>
        <w:t xml:space="preserve"> commentators on the contemporary crisis refer to the “Great Recession” of 2008 and its aftermath.</w:t>
      </w:r>
      <w:r w:rsidRPr="00CA696D">
        <w:rPr>
          <w:rStyle w:val="Emphasis"/>
          <w:rFonts w:asciiTheme="majorHAnsi" w:hAnsiTheme="majorHAnsi" w:cstheme="majorHAnsi"/>
        </w:rPr>
        <w:t xml:space="preserve"> Yet the causal origins of g</w:t>
      </w:r>
      <w:r w:rsidRPr="00CA696D">
        <w:rPr>
          <w:rStyle w:val="Emphasis"/>
          <w:rFonts w:asciiTheme="majorHAnsi" w:hAnsiTheme="majorHAnsi" w:cstheme="majorHAnsi"/>
          <w:highlight w:val="green"/>
        </w:rPr>
        <w:t>lobal crisis are</w:t>
      </w:r>
      <w:r w:rsidRPr="00CA696D">
        <w:rPr>
          <w:rStyle w:val="Emphasis"/>
          <w:rFonts w:asciiTheme="majorHAnsi" w:hAnsiTheme="majorHAnsi" w:cstheme="majorHAnsi"/>
        </w:rPr>
        <w:t xml:space="preserve"> to be </w:t>
      </w:r>
      <w:r w:rsidRPr="00CA696D">
        <w:rPr>
          <w:rStyle w:val="Emphasis"/>
          <w:rFonts w:asciiTheme="majorHAnsi" w:hAnsiTheme="majorHAnsi" w:cstheme="majorHAnsi"/>
          <w:highlight w:val="green"/>
        </w:rPr>
        <w:t xml:space="preserve">found in over-accumulation </w:t>
      </w:r>
      <w:proofErr w:type="gramStart"/>
      <w:r w:rsidRPr="00CA696D">
        <w:rPr>
          <w:rStyle w:val="Emphasis"/>
          <w:rFonts w:asciiTheme="majorHAnsi" w:hAnsiTheme="majorHAnsi" w:cstheme="majorHAnsi"/>
          <w:highlight w:val="green"/>
        </w:rPr>
        <w:t>and</w:t>
      </w:r>
      <w:r w:rsidRPr="00CA696D">
        <w:rPr>
          <w:rStyle w:val="Emphasis"/>
          <w:rFonts w:asciiTheme="majorHAnsi" w:hAnsiTheme="majorHAnsi" w:cstheme="majorHAnsi"/>
        </w:rPr>
        <w:t xml:space="preserve"> also</w:t>
      </w:r>
      <w:proofErr w:type="gramEnd"/>
      <w:r w:rsidRPr="00CA696D">
        <w:rPr>
          <w:rStyle w:val="Emphasis"/>
          <w:rFonts w:asciiTheme="majorHAnsi" w:hAnsiTheme="majorHAnsi" w:cstheme="majorHAnsi"/>
        </w:rPr>
        <w:t xml:space="preserve"> in </w:t>
      </w:r>
      <w:r w:rsidRPr="00CA696D">
        <w:rPr>
          <w:rStyle w:val="Emphasis"/>
          <w:rFonts w:asciiTheme="majorHAnsi" w:hAnsiTheme="majorHAnsi" w:cstheme="majorHAnsi"/>
          <w:highlight w:val="green"/>
        </w:rPr>
        <w:t xml:space="preserve">contradictions </w:t>
      </w:r>
      <w:r w:rsidRPr="00CA696D">
        <w:rPr>
          <w:rStyle w:val="Emphasis"/>
          <w:rFonts w:asciiTheme="majorHAnsi" w:hAnsiTheme="majorHAnsi" w:cstheme="majorHAnsi"/>
        </w:rPr>
        <w:t xml:space="preserve">of state power, or in what Marxists call the internal contradictions </w:t>
      </w:r>
      <w:r w:rsidRPr="00CA696D">
        <w:rPr>
          <w:rStyle w:val="Emphasis"/>
          <w:rFonts w:asciiTheme="majorHAnsi" w:hAnsiTheme="majorHAnsi" w:cstheme="majorHAnsi"/>
          <w:highlight w:val="green"/>
        </w:rPr>
        <w:t>of</w:t>
      </w:r>
      <w:r w:rsidRPr="00CA696D">
        <w:rPr>
          <w:rStyle w:val="Emphasis"/>
          <w:rFonts w:asciiTheme="majorHAnsi" w:hAnsiTheme="majorHAnsi" w:cstheme="majorHAnsi"/>
        </w:rPr>
        <w:t xml:space="preserve"> the </w:t>
      </w:r>
      <w:r w:rsidRPr="00CA696D">
        <w:rPr>
          <w:rStyle w:val="Emphasis"/>
          <w:rFonts w:asciiTheme="majorHAnsi" w:hAnsiTheme="majorHAnsi" w:cstheme="majorHAnsi"/>
          <w:highlight w:val="green"/>
        </w:rPr>
        <w:t>capitalist system</w:t>
      </w:r>
      <w:r w:rsidRPr="00CA696D">
        <w:rPr>
          <w:rStyle w:val="Emphasis"/>
          <w:rFonts w:asciiTheme="majorHAnsi" w:hAnsiTheme="majorHAnsi" w:cstheme="majorHAnsi"/>
        </w:rPr>
        <w:t xml:space="preserve">. Moreover, because the system is now global, crisis in any one place tends to represent crisis for the </w:t>
      </w:r>
      <w:proofErr w:type="gramStart"/>
      <w:r w:rsidRPr="00CA696D">
        <w:rPr>
          <w:rStyle w:val="Emphasis"/>
          <w:rFonts w:asciiTheme="majorHAnsi" w:hAnsiTheme="majorHAnsi" w:cstheme="majorHAnsi"/>
        </w:rPr>
        <w:t>system as a whole</w:t>
      </w:r>
      <w:proofErr w:type="gramEnd"/>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The system cannot expand because the </w:t>
      </w:r>
      <w:proofErr w:type="spellStart"/>
      <w:r w:rsidRPr="00CA696D">
        <w:rPr>
          <w:rFonts w:asciiTheme="majorHAnsi" w:hAnsiTheme="majorHAnsi" w:cstheme="majorHAnsi"/>
          <w:sz w:val="16"/>
        </w:rPr>
        <w:t>marginalisation</w:t>
      </w:r>
      <w:proofErr w:type="spellEnd"/>
      <w:r w:rsidRPr="00CA696D">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CA696D">
        <w:rPr>
          <w:rFonts w:asciiTheme="majorHAnsi" w:hAnsiTheme="majorHAnsi" w:cstheme="majorHAnsi"/>
          <w:sz w:val="16"/>
        </w:rPr>
        <w:t>polarisation</w:t>
      </w:r>
      <w:proofErr w:type="spellEnd"/>
      <w:r w:rsidRPr="00CA696D">
        <w:rPr>
          <w:rFonts w:asciiTheme="majorHAnsi" w:hAnsiTheme="majorHAnsi" w:cstheme="majorHAnsi"/>
          <w:sz w:val="16"/>
        </w:rPr>
        <w:t xml:space="preserve"> of income, has reduced the ability of the world market to absorb world output. At the same time, given the </w:t>
      </w:r>
      <w:proofErr w:type="gramStart"/>
      <w:r w:rsidRPr="00CA696D">
        <w:rPr>
          <w:rFonts w:asciiTheme="majorHAnsi" w:hAnsiTheme="majorHAnsi" w:cstheme="majorHAnsi"/>
          <w:sz w:val="16"/>
        </w:rPr>
        <w:t>particular configuration</w:t>
      </w:r>
      <w:proofErr w:type="gramEnd"/>
      <w:r w:rsidRPr="00CA696D">
        <w:rPr>
          <w:rFonts w:asciiTheme="majorHAnsi" w:hAnsiTheme="majorHAnsi" w:cstheme="majorHAnsi"/>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CA696D">
        <w:rPr>
          <w:rFonts w:asciiTheme="majorHAnsi" w:hAnsiTheme="majorHAnsi" w:cstheme="majorHAnsi"/>
          <w:sz w:val="16"/>
        </w:rPr>
        <w:t>globalisation</w:t>
      </w:r>
      <w:proofErr w:type="spellEnd"/>
      <w:r w:rsidRPr="00CA696D">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CA696D">
        <w:rPr>
          <w:rFonts w:asciiTheme="majorHAnsi" w:hAnsiTheme="majorHAnsi" w:cstheme="majorHAnsi"/>
          <w:sz w:val="16"/>
        </w:rPr>
        <w:t>struc</w:t>
      </w:r>
      <w:proofErr w:type="spellEnd"/>
      <w:r w:rsidRPr="00CA696D">
        <w:rPr>
          <w:rFonts w:asciiTheme="majorHAnsi" w:hAnsiTheme="majorHAnsi" w:cstheme="majorHAnsi"/>
          <w:sz w:val="16"/>
        </w:rPr>
        <w:t xml:space="preserve">- </w:t>
      </w:r>
      <w:proofErr w:type="spellStart"/>
      <w:r w:rsidRPr="00CA696D">
        <w:rPr>
          <w:rFonts w:asciiTheme="majorHAnsi" w:hAnsiTheme="majorHAnsi" w:cstheme="majorHAnsi"/>
          <w:sz w:val="16"/>
        </w:rPr>
        <w:t>tural</w:t>
      </w:r>
      <w:proofErr w:type="spellEnd"/>
      <w:r w:rsidRPr="00CA696D">
        <w:rPr>
          <w:rFonts w:asciiTheme="majorHAnsi" w:hAnsiTheme="majorHAnsi" w:cstheme="majorHAnsi"/>
          <w:sz w:val="16"/>
        </w:rPr>
        <w:t xml:space="preserve"> crisis of the 1870s resulted in the development of </w:t>
      </w:r>
      <w:proofErr w:type="spellStart"/>
      <w:r w:rsidRPr="00CA696D">
        <w:rPr>
          <w:rFonts w:asciiTheme="majorHAnsi" w:hAnsiTheme="majorHAnsi" w:cstheme="majorHAnsi"/>
          <w:sz w:val="16"/>
        </w:rPr>
        <w:t>corpo</w:t>
      </w:r>
      <w:proofErr w:type="spellEnd"/>
      <w:r w:rsidRPr="00CA696D">
        <w:rPr>
          <w:rFonts w:asciiTheme="majorHAnsi" w:hAnsiTheme="majorHAnsi" w:cstheme="majorHAnsi"/>
          <w:sz w:val="16"/>
        </w:rPr>
        <w:t xml:space="preserve">- rate capitalism. A systemic crisis involves the replacement of a system by an entirely new system or by an outright collapse. A structural crisis </w:t>
      </w:r>
      <w:proofErr w:type="gramStart"/>
      <w:r w:rsidRPr="00CA696D">
        <w:rPr>
          <w:rFonts w:asciiTheme="majorHAnsi" w:hAnsiTheme="majorHAnsi" w:cstheme="majorHAnsi"/>
          <w:sz w:val="16"/>
        </w:rPr>
        <w:t>opens up</w:t>
      </w:r>
      <w:proofErr w:type="gramEnd"/>
      <w:r w:rsidRPr="00CA696D">
        <w:rPr>
          <w:rFonts w:asciiTheme="majorHAnsi" w:hAnsiTheme="majorHAnsi" w:cstheme="majorHAnsi"/>
          <w:sz w:val="16"/>
        </w:rPr>
        <w:t xml:space="preserve"> the possibility for a systemic crisis. But if it </w:t>
      </w:r>
      <w:proofErr w:type="gramStart"/>
      <w:r w:rsidRPr="00CA696D">
        <w:rPr>
          <w:rFonts w:asciiTheme="majorHAnsi" w:hAnsiTheme="majorHAnsi" w:cstheme="majorHAnsi"/>
          <w:sz w:val="16"/>
        </w:rPr>
        <w:t>actually snowballs</w:t>
      </w:r>
      <w:proofErr w:type="gramEnd"/>
      <w:r w:rsidRPr="00CA696D">
        <w:rPr>
          <w:rFonts w:asciiTheme="majorHAnsi" w:hAnsiTheme="majorHAnsi" w:cstheme="majorHAnsi"/>
          <w:sz w:val="16"/>
        </w:rPr>
        <w:t xml:space="preserve"> into a systemic crisis – in this case, if it gives way either to capitalism being superseded or to a breakdown of global </w:t>
      </w:r>
      <w:proofErr w:type="spellStart"/>
      <w:r w:rsidRPr="00CA696D">
        <w:rPr>
          <w:rFonts w:asciiTheme="majorHAnsi" w:hAnsiTheme="majorHAnsi" w:cstheme="majorHAnsi"/>
          <w:sz w:val="16"/>
        </w:rPr>
        <w:t>civilisation</w:t>
      </w:r>
      <w:proofErr w:type="spellEnd"/>
      <w:r w:rsidRPr="00CA696D">
        <w:rPr>
          <w:rFonts w:asciiTheme="majorHAnsi" w:hAnsiTheme="majorHAnsi" w:cstheme="majorHAnsi"/>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CA696D">
        <w:rPr>
          <w:rFonts w:asciiTheme="majorHAnsi" w:hAnsiTheme="majorHAnsi" w:cstheme="majorHAnsi"/>
          <w:sz w:val="16"/>
        </w:rPr>
        <w:t>ideological</w:t>
      </w:r>
      <w:proofErr w:type="gramEnd"/>
      <w:r w:rsidRPr="00CA696D">
        <w:rPr>
          <w:rFonts w:asciiTheme="majorHAnsi" w:hAnsiTheme="majorHAnsi" w:cstheme="majorHAnsi"/>
          <w:sz w:val="16"/>
        </w:rPr>
        <w:t xml:space="preserve"> and ecological, not to mention the existential crisis of our consciousness, values and very being. There is a crisis of social </w:t>
      </w:r>
      <w:proofErr w:type="spellStart"/>
      <w:r w:rsidRPr="00CA696D">
        <w:rPr>
          <w:rFonts w:asciiTheme="majorHAnsi" w:hAnsiTheme="majorHAnsi" w:cstheme="majorHAnsi"/>
          <w:sz w:val="16"/>
        </w:rPr>
        <w:t>polarisation</w:t>
      </w:r>
      <w:proofErr w:type="spellEnd"/>
      <w:r w:rsidRPr="00CA696D">
        <w:rPr>
          <w:rFonts w:asciiTheme="majorHAnsi" w:hAnsiTheme="majorHAnsi" w:cstheme="majorHAnsi"/>
          <w:sz w:val="16"/>
        </w:rPr>
        <w:t xml:space="preserve">, that is, of social reproduction. The system cannot meet the needs or assure the survival of millions of people, perhaps </w:t>
      </w:r>
      <w:proofErr w:type="gramStart"/>
      <w:r w:rsidRPr="00CA696D">
        <w:rPr>
          <w:rFonts w:asciiTheme="majorHAnsi" w:hAnsiTheme="majorHAnsi" w:cstheme="majorHAnsi"/>
          <w:sz w:val="16"/>
        </w:rPr>
        <w:t>a majority of</w:t>
      </w:r>
      <w:proofErr w:type="gramEnd"/>
      <w:r w:rsidRPr="00CA696D">
        <w:rPr>
          <w:rFonts w:asciiTheme="majorHAnsi" w:hAnsiTheme="majorHAnsi" w:cstheme="majorHAnsi"/>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CA696D">
        <w:rPr>
          <w:rFonts w:asciiTheme="majorHAnsi" w:hAnsiTheme="majorHAnsi" w:cstheme="majorHAnsi"/>
          <w:sz w:val="16"/>
        </w:rPr>
        <w:t>insecurity</w:t>
      </w:r>
      <w:proofErr w:type="gramEnd"/>
      <w:r w:rsidRPr="00CA696D">
        <w:rPr>
          <w:rFonts w:asciiTheme="majorHAnsi" w:hAnsiTheme="majorHAnsi" w:cstheme="majorHAnsi"/>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CA696D">
        <w:rPr>
          <w:rStyle w:val="Emphasis"/>
          <w:rFonts w:asciiTheme="majorHAnsi" w:hAnsiTheme="majorHAnsi" w:cstheme="majorHAnsi"/>
        </w:rPr>
        <w:t xml:space="preserve"> And a canopy that envelops all these dimensions is a crisis of sustainability rooted in an ecological holocaust that has already begun, expressed in climate change and the </w:t>
      </w:r>
      <w:r w:rsidRPr="00CA696D">
        <w:rPr>
          <w:rStyle w:val="Emphasis"/>
          <w:rFonts w:asciiTheme="majorHAnsi" w:hAnsiTheme="majorHAnsi" w:cstheme="majorHAnsi"/>
          <w:highlight w:val="green"/>
        </w:rPr>
        <w:t xml:space="preserve">impending collapse of </w:t>
      </w:r>
      <w:proofErr w:type="spellStart"/>
      <w:r w:rsidRPr="00CA696D">
        <w:rPr>
          <w:rStyle w:val="Emphasis"/>
          <w:rFonts w:asciiTheme="majorHAnsi" w:hAnsiTheme="majorHAnsi" w:cstheme="majorHAnsi"/>
          <w:highlight w:val="green"/>
        </w:rPr>
        <w:t>centralised</w:t>
      </w:r>
      <w:proofErr w:type="spellEnd"/>
      <w:r w:rsidRPr="00CA696D">
        <w:rPr>
          <w:rStyle w:val="Emphasis"/>
          <w:rFonts w:asciiTheme="majorHAnsi" w:hAnsiTheme="majorHAnsi" w:cstheme="majorHAnsi"/>
          <w:highlight w:val="green"/>
        </w:rPr>
        <w:t xml:space="preserve"> agricultural</w:t>
      </w:r>
      <w:r w:rsidRPr="00CA696D">
        <w:rPr>
          <w:rStyle w:val="Emphasis"/>
          <w:rFonts w:asciiTheme="majorHAnsi" w:hAnsiTheme="majorHAnsi" w:cstheme="majorHAnsi"/>
        </w:rPr>
        <w:t xml:space="preserve"> systems in several regions of the world, among other indicators. </w:t>
      </w:r>
      <w:r w:rsidRPr="00CA696D">
        <w:rPr>
          <w:rFonts w:asciiTheme="majorHAnsi" w:hAnsiTheme="majorHAnsi" w:cstheme="majorHAnsi"/>
          <w:sz w:val="16"/>
        </w:rPr>
        <w:t xml:space="preserve">By a crisis of humanity I mean a crisis that is approaching systemic proportions, </w:t>
      </w:r>
      <w:r w:rsidRPr="00CA696D">
        <w:rPr>
          <w:rStyle w:val="Emphasis"/>
          <w:rFonts w:asciiTheme="majorHAnsi" w:hAnsiTheme="majorHAnsi" w:cstheme="majorHAnsi"/>
          <w:highlight w:val="green"/>
        </w:rPr>
        <w:t xml:space="preserve">threatening the ability of billions </w:t>
      </w:r>
      <w:r w:rsidRPr="00CA696D">
        <w:rPr>
          <w:rStyle w:val="Emphasis"/>
          <w:rFonts w:asciiTheme="majorHAnsi" w:hAnsiTheme="majorHAnsi" w:cstheme="majorHAnsi"/>
        </w:rPr>
        <w:t xml:space="preserve">of people </w:t>
      </w:r>
      <w:r w:rsidRPr="00CA696D">
        <w:rPr>
          <w:rStyle w:val="Emphasis"/>
          <w:rFonts w:asciiTheme="majorHAnsi" w:hAnsiTheme="majorHAnsi" w:cstheme="majorHAnsi"/>
          <w:highlight w:val="green"/>
        </w:rPr>
        <w:t>to survive</w:t>
      </w:r>
      <w:r w:rsidRPr="00CA696D">
        <w:rPr>
          <w:rStyle w:val="Emphasis"/>
          <w:rFonts w:asciiTheme="majorHAnsi" w:hAnsiTheme="majorHAnsi" w:cstheme="majorHAnsi"/>
        </w:rPr>
        <w:t>,</w:t>
      </w:r>
      <w:r w:rsidRPr="00CA696D">
        <w:rPr>
          <w:rFonts w:asciiTheme="majorHAnsi" w:hAnsiTheme="majorHAnsi" w:cstheme="majorHAnsi"/>
          <w:sz w:val="16"/>
        </w:rPr>
        <w:t xml:space="preserve"> and raising the specter of a collapse of world </w:t>
      </w:r>
      <w:proofErr w:type="spellStart"/>
      <w:r w:rsidRPr="00CA696D">
        <w:rPr>
          <w:rFonts w:asciiTheme="majorHAnsi" w:hAnsiTheme="majorHAnsi" w:cstheme="majorHAnsi"/>
          <w:sz w:val="16"/>
        </w:rPr>
        <w:t>civilisation</w:t>
      </w:r>
      <w:proofErr w:type="spellEnd"/>
      <w:r w:rsidRPr="00CA696D">
        <w:rPr>
          <w:rFonts w:asciiTheme="majorHAnsi" w:hAnsiTheme="majorHAnsi" w:cstheme="majorHAnsi"/>
          <w:sz w:val="16"/>
        </w:rPr>
        <w:t xml:space="preserve"> and degeneration into a new “Dark Ages.”</w:t>
      </w:r>
      <w:proofErr w:type="gramStart"/>
      <w:r w:rsidRPr="00CA696D">
        <w:rPr>
          <w:rFonts w:asciiTheme="majorHAnsi" w:hAnsiTheme="majorHAnsi" w:cstheme="majorHAnsi"/>
          <w:sz w:val="16"/>
        </w:rPr>
        <w:t>2</w:t>
      </w:r>
      <w:r w:rsidRPr="00CA696D">
        <w:rPr>
          <w:rStyle w:val="Emphasis"/>
          <w:rFonts w:asciiTheme="majorHAnsi" w:hAnsiTheme="majorHAnsi" w:cstheme="majorHAnsi"/>
        </w:rPr>
        <w:t xml:space="preserve">  This</w:t>
      </w:r>
      <w:proofErr w:type="gramEnd"/>
      <w:r w:rsidRPr="00CA696D">
        <w:rPr>
          <w:rStyle w:val="Emphasis"/>
          <w:rFonts w:asciiTheme="majorHAnsi" w:hAnsiTheme="majorHAnsi" w:cstheme="majorHAnsi"/>
        </w:rPr>
        <w:t xml:space="preserve"> crisis of humanity shares a number of aspects with earlier structural crises but there are also several features unique to the present:  1. </w:t>
      </w:r>
      <w:r w:rsidRPr="00CA696D">
        <w:rPr>
          <w:rStyle w:val="Emphasis"/>
          <w:rFonts w:asciiTheme="majorHAnsi" w:hAnsiTheme="majorHAnsi" w:cstheme="majorHAnsi"/>
          <w:highlight w:val="green"/>
        </w:rPr>
        <w:t>The system is fast reaching</w:t>
      </w:r>
      <w:r w:rsidRPr="00CA696D">
        <w:rPr>
          <w:rStyle w:val="Emphasis"/>
          <w:rFonts w:asciiTheme="majorHAnsi" w:hAnsiTheme="majorHAnsi" w:cstheme="majorHAnsi"/>
        </w:rPr>
        <w:t xml:space="preserve"> the </w:t>
      </w:r>
      <w:r w:rsidRPr="00CA696D">
        <w:rPr>
          <w:rStyle w:val="Emphasis"/>
          <w:rFonts w:asciiTheme="majorHAnsi" w:hAnsiTheme="majorHAnsi" w:cstheme="majorHAnsi"/>
          <w:highlight w:val="green"/>
        </w:rPr>
        <w:t>ecological limits of its reproduction</w:t>
      </w:r>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Global capitalism now </w:t>
      </w:r>
      <w:proofErr w:type="gramStart"/>
      <w:r w:rsidRPr="00CA696D">
        <w:rPr>
          <w:rFonts w:asciiTheme="majorHAnsi" w:hAnsiTheme="majorHAnsi" w:cstheme="majorHAnsi"/>
          <w:sz w:val="16"/>
        </w:rPr>
        <w:t>couples</w:t>
      </w:r>
      <w:proofErr w:type="gramEnd"/>
      <w:r w:rsidRPr="00CA696D">
        <w:rPr>
          <w:rFonts w:asciiTheme="majorHAnsi" w:hAnsiTheme="majorHAnsi" w:cstheme="majorHAnsi"/>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w:t>
      </w:r>
      <w:r w:rsidRPr="00CA696D">
        <w:rPr>
          <w:rFonts w:asciiTheme="majorHAnsi" w:hAnsiTheme="majorHAnsi" w:cstheme="majorHAnsi"/>
          <w:sz w:val="16"/>
        </w:rPr>
        <w:lastRenderedPageBreak/>
        <w:t xml:space="preserve">environmental degradation and three of which (climate change, the nitrogen cycle, and biodiversity loss) are at “tipping points,” meaning that these processes have already crossed their planetary boundaries.  </w:t>
      </w:r>
      <w:r w:rsidRPr="00CA696D">
        <w:rPr>
          <w:rStyle w:val="Emphasis"/>
          <w:rFonts w:asciiTheme="majorHAnsi" w:hAnsiTheme="majorHAnsi" w:cstheme="majorHAnsi"/>
        </w:rPr>
        <w:t xml:space="preserve">2. The magnitude of the means of </w:t>
      </w:r>
      <w:r w:rsidRPr="00CA696D">
        <w:rPr>
          <w:rStyle w:val="Emphasis"/>
          <w:rFonts w:asciiTheme="majorHAnsi" w:hAnsiTheme="majorHAnsi" w:cstheme="majorHAnsi"/>
          <w:highlight w:val="green"/>
        </w:rPr>
        <w:t>violence</w:t>
      </w:r>
      <w:r w:rsidRPr="00CA696D">
        <w:rPr>
          <w:rStyle w:val="Emphasis"/>
          <w:rFonts w:asciiTheme="majorHAnsi" w:hAnsiTheme="majorHAnsi" w:cstheme="majorHAnsi"/>
        </w:rPr>
        <w:t xml:space="preserve"> and social control </w:t>
      </w:r>
      <w:r w:rsidRPr="00CA696D">
        <w:rPr>
          <w:rStyle w:val="Emphasis"/>
          <w:rFonts w:asciiTheme="majorHAnsi" w:hAnsiTheme="majorHAnsi" w:cstheme="majorHAnsi"/>
          <w:highlight w:val="green"/>
        </w:rPr>
        <w:t>is unprecedented</w:t>
      </w:r>
      <w:r w:rsidRPr="00CA696D">
        <w:rPr>
          <w:rStyle w:val="Emphasis"/>
          <w:rFonts w:asciiTheme="majorHAnsi" w:hAnsiTheme="majorHAnsi" w:cstheme="majorHAnsi"/>
        </w:rPr>
        <w:t xml:space="preserve">, as is the concentration of the means of global communication and symbolic production and circulation in the hands of a very few powerful groups. </w:t>
      </w:r>
      <w:proofErr w:type="spellStart"/>
      <w:r w:rsidRPr="00CA696D">
        <w:rPr>
          <w:rStyle w:val="Emphasis"/>
          <w:rFonts w:asciiTheme="majorHAnsi" w:hAnsiTheme="majorHAnsi" w:cstheme="majorHAnsi"/>
          <w:highlight w:val="green"/>
        </w:rPr>
        <w:t>Computerised</w:t>
      </w:r>
      <w:proofErr w:type="spellEnd"/>
      <w:r w:rsidRPr="00CA696D">
        <w:rPr>
          <w:rStyle w:val="Emphasis"/>
          <w:rFonts w:asciiTheme="majorHAnsi" w:hAnsiTheme="majorHAnsi" w:cstheme="majorHAnsi"/>
          <w:highlight w:val="green"/>
        </w:rPr>
        <w:t xml:space="preserve"> wars, drones, bunker-buster bombs</w:t>
      </w:r>
      <w:r w:rsidRPr="00CA696D">
        <w:rPr>
          <w:rStyle w:val="Emphasis"/>
          <w:rFonts w:asciiTheme="majorHAnsi" w:hAnsiTheme="majorHAnsi" w:cstheme="majorHAnsi"/>
        </w:rPr>
        <w:t xml:space="preserve">, </w:t>
      </w:r>
      <w:proofErr w:type="gramStart"/>
      <w:r w:rsidRPr="00CA696D">
        <w:rPr>
          <w:rStyle w:val="Emphasis"/>
          <w:rFonts w:asciiTheme="majorHAnsi" w:hAnsiTheme="majorHAnsi" w:cstheme="majorHAnsi"/>
        </w:rPr>
        <w:t>star wars</w:t>
      </w:r>
      <w:proofErr w:type="gramEnd"/>
      <w:r w:rsidRPr="00CA696D">
        <w:rPr>
          <w:rStyle w:val="Emphasis"/>
          <w:rFonts w:asciiTheme="majorHAnsi" w:hAnsiTheme="majorHAnsi" w:cstheme="majorHAnsi"/>
        </w:rPr>
        <w:t xml:space="preserve">, and so forth, have changed the face of warfare. </w:t>
      </w:r>
      <w:r w:rsidRPr="00CA696D">
        <w:rPr>
          <w:rFonts w:asciiTheme="majorHAnsi" w:hAnsiTheme="majorHAnsi" w:cstheme="majorHAnsi"/>
          <w:sz w:val="16"/>
        </w:rPr>
        <w:t xml:space="preserve">Warfare has become </w:t>
      </w:r>
      <w:proofErr w:type="spellStart"/>
      <w:r w:rsidRPr="00CA696D">
        <w:rPr>
          <w:rFonts w:asciiTheme="majorHAnsi" w:hAnsiTheme="majorHAnsi" w:cstheme="majorHAnsi"/>
          <w:sz w:val="16"/>
        </w:rPr>
        <w:t>normalised</w:t>
      </w:r>
      <w:proofErr w:type="spellEnd"/>
      <w:r w:rsidRPr="00CA696D">
        <w:rPr>
          <w:rFonts w:asciiTheme="majorHAnsi" w:hAnsiTheme="majorHAnsi" w:cstheme="majorHAnsi"/>
          <w:sz w:val="16"/>
        </w:rPr>
        <w:t xml:space="preserve"> and </w:t>
      </w:r>
      <w:proofErr w:type="spellStart"/>
      <w:r w:rsidRPr="00CA696D">
        <w:rPr>
          <w:rFonts w:asciiTheme="majorHAnsi" w:hAnsiTheme="majorHAnsi" w:cstheme="majorHAnsi"/>
          <w:sz w:val="16"/>
        </w:rPr>
        <w:t>sanitised</w:t>
      </w:r>
      <w:proofErr w:type="spellEnd"/>
      <w:r w:rsidRPr="00CA696D">
        <w:rPr>
          <w:rFonts w:asciiTheme="majorHAnsi" w:hAnsiTheme="majorHAnsi" w:cstheme="majorHAnsi"/>
          <w:sz w:val="16"/>
        </w:rPr>
        <w:t xml:space="preserve"> for those not directly at the receiving end of armed aggression. At the same </w:t>
      </w:r>
      <w:proofErr w:type="gramStart"/>
      <w:r w:rsidRPr="00CA696D">
        <w:rPr>
          <w:rFonts w:asciiTheme="majorHAnsi" w:hAnsiTheme="majorHAnsi" w:cstheme="majorHAnsi"/>
          <w:sz w:val="16"/>
        </w:rPr>
        <w:t>time</w:t>
      </w:r>
      <w:proofErr w:type="gramEnd"/>
      <w:r w:rsidRPr="00CA696D">
        <w:rPr>
          <w:rFonts w:asciiTheme="majorHAnsi" w:hAnsiTheme="majorHAnsi" w:cstheme="majorHAnsi"/>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CA696D">
        <w:rPr>
          <w:rFonts w:asciiTheme="majorHAnsi" w:hAnsiTheme="majorHAnsi" w:cstheme="majorHAnsi"/>
          <w:sz w:val="16"/>
        </w:rPr>
        <w:t>arrived;  3</w:t>
      </w:r>
      <w:proofErr w:type="gramEnd"/>
      <w:r w:rsidRPr="00CA696D">
        <w:rPr>
          <w:rFonts w:asciiTheme="majorHAnsi" w:hAnsiTheme="majorHAnsi" w:cstheme="majorHAnsi"/>
          <w:sz w:val="16"/>
        </w:rPr>
        <w:t>. Capitalism is reaching apparent limits to its extensive expansion. There are no longer any new territories of significance that can be integrated into world capitalism, de-</w:t>
      </w:r>
      <w:proofErr w:type="spellStart"/>
      <w:r w:rsidRPr="00CA696D">
        <w:rPr>
          <w:rFonts w:asciiTheme="majorHAnsi" w:hAnsiTheme="majorHAnsi" w:cstheme="majorHAnsi"/>
          <w:sz w:val="16"/>
        </w:rPr>
        <w:t>ruralisation</w:t>
      </w:r>
      <w:proofErr w:type="spellEnd"/>
      <w:r w:rsidRPr="00CA696D">
        <w:rPr>
          <w:rFonts w:asciiTheme="majorHAnsi" w:hAnsiTheme="majorHAnsi" w:cstheme="majorHAnsi"/>
          <w:sz w:val="16"/>
        </w:rPr>
        <w:t xml:space="preserve"> is now well advanced, and the commodification of the countryside and of pre- and non-capitalist spaces has intensified, that is, converted in hot-house fashion into spaces of capital, so that intensive expansion is reaching depths </w:t>
      </w:r>
      <w:proofErr w:type="gramStart"/>
      <w:r w:rsidRPr="00CA696D">
        <w:rPr>
          <w:rFonts w:asciiTheme="majorHAnsi" w:hAnsiTheme="majorHAnsi" w:cstheme="majorHAnsi"/>
          <w:sz w:val="16"/>
        </w:rPr>
        <w:t>never before</w:t>
      </w:r>
      <w:proofErr w:type="gramEnd"/>
      <w:r w:rsidRPr="00CA696D">
        <w:rPr>
          <w:rFonts w:asciiTheme="majorHAnsi" w:hAnsiTheme="majorHAnsi" w:cstheme="majorHAnsi"/>
          <w:sz w:val="16"/>
        </w:rPr>
        <w:t xml:space="preserve"> seen. Capitalism must continually expand or collapse. How or where will it now expand?  4.</w:t>
      </w:r>
      <w:r w:rsidRPr="00CA696D">
        <w:rPr>
          <w:rStyle w:val="Emphasis"/>
          <w:rFonts w:asciiTheme="majorHAnsi" w:hAnsiTheme="majorHAnsi" w:cstheme="maj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CA696D">
        <w:rPr>
          <w:rStyle w:val="Emphasis"/>
          <w:rFonts w:asciiTheme="majorHAnsi" w:hAnsiTheme="majorHAnsi" w:cstheme="majorHAnsi"/>
        </w:rPr>
        <w:t>militarised</w:t>
      </w:r>
      <w:proofErr w:type="spellEnd"/>
      <w:r w:rsidRPr="00CA696D">
        <w:rPr>
          <w:rStyle w:val="Emphasis"/>
          <w:rFonts w:asciiTheme="majorHAnsi" w:hAnsiTheme="majorHAnsi" w:cstheme="majorHAnsi"/>
        </w:rPr>
        <w:t xml:space="preserve"> gentrification, and so </w:t>
      </w:r>
      <w:proofErr w:type="gramStart"/>
      <w:r w:rsidRPr="00CA696D">
        <w:rPr>
          <w:rStyle w:val="Emphasis"/>
          <w:rFonts w:asciiTheme="majorHAnsi" w:hAnsiTheme="majorHAnsi" w:cstheme="majorHAnsi"/>
        </w:rPr>
        <w:t xml:space="preserve">on;  </w:t>
      </w:r>
      <w:r w:rsidRPr="00CA696D">
        <w:rPr>
          <w:rFonts w:asciiTheme="majorHAnsi" w:hAnsiTheme="majorHAnsi" w:cstheme="majorHAnsi"/>
          <w:sz w:val="16"/>
        </w:rPr>
        <w:t>5</w:t>
      </w:r>
      <w:proofErr w:type="gramEnd"/>
      <w:r w:rsidRPr="00CA696D">
        <w:rPr>
          <w:rFonts w:asciiTheme="majorHAnsi" w:hAnsiTheme="majorHAnsi" w:cstheme="majorHAnsi"/>
          <w:sz w:val="16"/>
        </w:rPr>
        <w:t xml:space="preserve">. There is a disjuncture between a </w:t>
      </w:r>
      <w:proofErr w:type="spellStart"/>
      <w:r w:rsidRPr="00CA696D">
        <w:rPr>
          <w:rFonts w:asciiTheme="majorHAnsi" w:hAnsiTheme="majorHAnsi" w:cstheme="majorHAnsi"/>
          <w:sz w:val="16"/>
        </w:rPr>
        <w:t>globalising</w:t>
      </w:r>
      <w:proofErr w:type="spellEnd"/>
      <w:r w:rsidRPr="00CA696D">
        <w:rPr>
          <w:rFonts w:asciiTheme="majorHAnsi" w:hAnsiTheme="majorHAnsi" w:cstheme="majorHAnsi"/>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CA696D">
        <w:rPr>
          <w:rFonts w:asciiTheme="majorHAnsi" w:hAnsiTheme="majorHAnsi" w:cstheme="majorHAnsi"/>
          <w:sz w:val="16"/>
        </w:rPr>
        <w:t>organise</w:t>
      </w:r>
      <w:proofErr w:type="spellEnd"/>
      <w:r w:rsidRPr="00CA696D">
        <w:rPr>
          <w:rFonts w:asciiTheme="majorHAnsi" w:hAnsiTheme="majorHAnsi" w:cstheme="majorHAnsi"/>
          <w:sz w:val="16"/>
        </w:rPr>
        <w:t xml:space="preserve"> and </w:t>
      </w:r>
      <w:proofErr w:type="spellStart"/>
      <w:r w:rsidRPr="00CA696D">
        <w:rPr>
          <w:rFonts w:asciiTheme="majorHAnsi" w:hAnsiTheme="majorHAnsi" w:cstheme="majorHAnsi"/>
          <w:sz w:val="16"/>
        </w:rPr>
        <w:t>stabilise</w:t>
      </w:r>
      <w:proofErr w:type="spellEnd"/>
      <w:r w:rsidRPr="00CA696D">
        <w:rPr>
          <w:rFonts w:asciiTheme="majorHAnsi" w:hAnsiTheme="majorHAnsi" w:cstheme="majorHAnsi"/>
          <w:sz w:val="16"/>
        </w:rPr>
        <w:t xml:space="preserve"> the system.</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The spread of w</w:t>
      </w:r>
      <w:r w:rsidRPr="00CA696D">
        <w:rPr>
          <w:rStyle w:val="Emphasis"/>
          <w:rFonts w:asciiTheme="majorHAnsi" w:hAnsiTheme="majorHAnsi" w:cstheme="majorHAnsi"/>
        </w:rPr>
        <w:t xml:space="preserve">eapons of </w:t>
      </w:r>
      <w:r w:rsidRPr="00CA696D">
        <w:rPr>
          <w:rStyle w:val="Emphasis"/>
          <w:rFonts w:asciiTheme="majorHAnsi" w:hAnsiTheme="majorHAnsi" w:cstheme="majorHAnsi"/>
          <w:highlight w:val="green"/>
        </w:rPr>
        <w:t>m</w:t>
      </w:r>
      <w:r w:rsidRPr="00CA696D">
        <w:rPr>
          <w:rStyle w:val="Emphasis"/>
          <w:rFonts w:asciiTheme="majorHAnsi" w:hAnsiTheme="majorHAnsi" w:cstheme="majorHAnsi"/>
        </w:rPr>
        <w:t xml:space="preserve">ass </w:t>
      </w:r>
      <w:r w:rsidRPr="00CA696D">
        <w:rPr>
          <w:rStyle w:val="Emphasis"/>
          <w:rFonts w:asciiTheme="majorHAnsi" w:hAnsiTheme="majorHAnsi" w:cstheme="majorHAnsi"/>
          <w:highlight w:val="green"/>
        </w:rPr>
        <w:t>d</w:t>
      </w:r>
      <w:r w:rsidRPr="00CA696D">
        <w:rPr>
          <w:rStyle w:val="Emphasis"/>
          <w:rFonts w:asciiTheme="majorHAnsi" w:hAnsiTheme="majorHAnsi" w:cstheme="majorHAnsi"/>
        </w:rPr>
        <w:t xml:space="preserve">estruction </w:t>
      </w:r>
      <w:r w:rsidRPr="00CA696D">
        <w:rPr>
          <w:rStyle w:val="Emphasis"/>
          <w:rFonts w:asciiTheme="majorHAnsi" w:hAnsiTheme="majorHAnsi" w:cstheme="majorHAnsi"/>
          <w:highlight w:val="green"/>
        </w:rPr>
        <w:t>and</w:t>
      </w:r>
      <w:r w:rsidRPr="00CA696D">
        <w:rPr>
          <w:rStyle w:val="Emphasis"/>
          <w:rFonts w:asciiTheme="majorHAnsi" w:hAnsiTheme="majorHAnsi" w:cstheme="majorHAnsi"/>
        </w:rPr>
        <w:t xml:space="preserve"> the unprecedented </w:t>
      </w:r>
      <w:proofErr w:type="spellStart"/>
      <w:r w:rsidRPr="00CA696D">
        <w:rPr>
          <w:rStyle w:val="Emphasis"/>
          <w:rFonts w:asciiTheme="majorHAnsi" w:hAnsiTheme="majorHAnsi" w:cstheme="majorHAnsi"/>
          <w:highlight w:val="green"/>
        </w:rPr>
        <w:t>militarisation</w:t>
      </w:r>
      <w:proofErr w:type="spellEnd"/>
      <w:r w:rsidRPr="00CA696D">
        <w:rPr>
          <w:rStyle w:val="Emphasis"/>
          <w:rFonts w:asciiTheme="majorHAnsi" w:hAnsiTheme="majorHAnsi" w:cstheme="majorHAnsi"/>
        </w:rPr>
        <w:t xml:space="preserve"> of social life and conflict across the globe </w:t>
      </w:r>
      <w:r w:rsidRPr="00CA696D">
        <w:rPr>
          <w:rStyle w:val="Emphasis"/>
          <w:rFonts w:asciiTheme="majorHAnsi" w:hAnsiTheme="majorHAnsi" w:cstheme="majorHAnsi"/>
          <w:highlight w:val="green"/>
        </w:rPr>
        <w:t>makes it hard to imagine</w:t>
      </w:r>
      <w:r w:rsidRPr="00CA696D">
        <w:rPr>
          <w:rStyle w:val="Emphasis"/>
          <w:rFonts w:asciiTheme="majorHAnsi" w:hAnsiTheme="majorHAnsi" w:cstheme="majorHAnsi"/>
        </w:rPr>
        <w:t xml:space="preserve"> that </w:t>
      </w:r>
      <w:r w:rsidRPr="00CA696D">
        <w:rPr>
          <w:rStyle w:val="Emphasis"/>
          <w:rFonts w:asciiTheme="majorHAnsi" w:hAnsiTheme="majorHAnsi" w:cstheme="majorHAnsi"/>
          <w:highlight w:val="green"/>
        </w:rPr>
        <w:t>the system can come under</w:t>
      </w:r>
      <w:r w:rsidRPr="00CA696D">
        <w:rPr>
          <w:rStyle w:val="Emphasis"/>
          <w:rFonts w:asciiTheme="majorHAnsi" w:hAnsiTheme="majorHAnsi" w:cstheme="majorHAnsi"/>
        </w:rPr>
        <w:t xml:space="preserve"> any </w:t>
      </w:r>
      <w:r w:rsidRPr="00CA696D">
        <w:rPr>
          <w:rStyle w:val="Emphasis"/>
          <w:rFonts w:asciiTheme="majorHAnsi" w:hAnsiTheme="majorHAnsi" w:cstheme="majorHAnsi"/>
          <w:highlight w:val="green"/>
        </w:rPr>
        <w:t>stable political authority</w:t>
      </w:r>
      <w:r w:rsidRPr="00CA696D">
        <w:rPr>
          <w:rStyle w:val="Emphasis"/>
          <w:rFonts w:asciiTheme="majorHAnsi" w:hAnsiTheme="majorHAnsi" w:cstheme="majorHAnsi"/>
        </w:rPr>
        <w:t xml:space="preserve"> that assures its reproduction.  </w:t>
      </w:r>
      <w:r w:rsidRPr="00CA696D">
        <w:rPr>
          <w:rFonts w:asciiTheme="majorHAnsi" w:hAnsiTheme="majorHAnsi" w:cstheme="majorHAnsi"/>
          <w:sz w:val="16"/>
        </w:rPr>
        <w:t xml:space="preserve">Global Police </w:t>
      </w:r>
      <w:proofErr w:type="gramStart"/>
      <w:r w:rsidRPr="00CA696D">
        <w:rPr>
          <w:rFonts w:asciiTheme="majorHAnsi" w:hAnsiTheme="majorHAnsi" w:cstheme="majorHAnsi"/>
          <w:sz w:val="16"/>
        </w:rPr>
        <w:t>State  How</w:t>
      </w:r>
      <w:proofErr w:type="gramEnd"/>
      <w:r w:rsidRPr="00CA696D">
        <w:rPr>
          <w:rFonts w:asciiTheme="majorHAnsi" w:hAnsiTheme="majorHAnsi" w:cstheme="majorHAnsi"/>
          <w:sz w:val="16"/>
        </w:rPr>
        <w:t xml:space="preserve"> have social and political forces worldwide responded to crisis? The crisis has resulted in a rapid political </w:t>
      </w:r>
      <w:proofErr w:type="spellStart"/>
      <w:r w:rsidRPr="00CA696D">
        <w:rPr>
          <w:rFonts w:asciiTheme="majorHAnsi" w:hAnsiTheme="majorHAnsi" w:cstheme="majorHAnsi"/>
          <w:sz w:val="16"/>
        </w:rPr>
        <w:t>polarisation</w:t>
      </w:r>
      <w:proofErr w:type="spellEnd"/>
      <w:r w:rsidRPr="00CA696D">
        <w:rPr>
          <w:rFonts w:asciiTheme="majorHAnsi" w:hAnsiTheme="majorHAnsi" w:cstheme="majorHAnsi"/>
          <w:sz w:val="16"/>
        </w:rPr>
        <w:t xml:space="preserve"> in global society. Both right and left-wing forces are ascendant. Three responses seem to be in dispute.  One is what we could call “reformism from above.” This elite reformism is aimed at </w:t>
      </w:r>
      <w:proofErr w:type="spellStart"/>
      <w:r w:rsidRPr="00CA696D">
        <w:rPr>
          <w:rFonts w:asciiTheme="majorHAnsi" w:hAnsiTheme="majorHAnsi" w:cstheme="majorHAnsi"/>
          <w:sz w:val="16"/>
        </w:rPr>
        <w:t>stabilising</w:t>
      </w:r>
      <w:proofErr w:type="spellEnd"/>
      <w:r w:rsidRPr="00CA696D">
        <w:rPr>
          <w:rFonts w:asciiTheme="majorHAnsi" w:hAnsiTheme="majorHAnsi" w:cstheme="majorHAnsi"/>
          <w:sz w:val="16"/>
        </w:rPr>
        <w:t xml:space="preserve"> the system, at saving the system from itself and from more radical re- </w:t>
      </w:r>
      <w:proofErr w:type="spellStart"/>
      <w:r w:rsidRPr="00CA696D">
        <w:rPr>
          <w:rFonts w:asciiTheme="majorHAnsi" w:hAnsiTheme="majorHAnsi" w:cstheme="majorHAnsi"/>
          <w:sz w:val="16"/>
        </w:rPr>
        <w:t>sponses</w:t>
      </w:r>
      <w:proofErr w:type="spellEnd"/>
      <w:r w:rsidRPr="00CA696D">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CA696D">
        <w:rPr>
          <w:rFonts w:asciiTheme="majorHAnsi" w:hAnsiTheme="majorHAnsi" w:cstheme="majorHAnsi"/>
          <w:sz w:val="16"/>
        </w:rPr>
        <w:t>grassroots</w:t>
      </w:r>
      <w:proofErr w:type="gramEnd"/>
      <w:r w:rsidRPr="00CA696D">
        <w:rPr>
          <w:rFonts w:asciiTheme="majorHAnsi" w:hAnsiTheme="majorHAnsi" w:cstheme="maj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CA696D">
        <w:rPr>
          <w:rStyle w:val="Emphasis"/>
          <w:rFonts w:asciiTheme="majorHAnsi" w:hAnsiTheme="majorHAnsi" w:cstheme="majorHAnsi"/>
        </w:rPr>
        <w:t xml:space="preserve">5 </w:t>
      </w:r>
      <w:r w:rsidRPr="00CA696D">
        <w:rPr>
          <w:rStyle w:val="Emphasis"/>
          <w:rFonts w:asciiTheme="majorHAnsi" w:hAnsiTheme="majorHAnsi" w:cstheme="majorHAnsi"/>
          <w:highlight w:val="green"/>
        </w:rPr>
        <w:t>The ultra-right is</w:t>
      </w:r>
      <w:r w:rsidRPr="00CA696D">
        <w:rPr>
          <w:rStyle w:val="Emphasis"/>
          <w:rFonts w:asciiTheme="majorHAnsi" w:hAnsiTheme="majorHAnsi" w:cstheme="majorHAnsi"/>
        </w:rPr>
        <w:t xml:space="preserve"> an </w:t>
      </w:r>
      <w:r w:rsidRPr="00CA696D">
        <w:rPr>
          <w:rStyle w:val="Emphasis"/>
          <w:rFonts w:asciiTheme="majorHAnsi" w:hAnsiTheme="majorHAnsi" w:cstheme="majorHAnsi"/>
          <w:highlight w:val="green"/>
        </w:rPr>
        <w:t>insurgent</w:t>
      </w:r>
      <w:r w:rsidRPr="00CA696D">
        <w:rPr>
          <w:rStyle w:val="Emphasis"/>
          <w:rFonts w:asciiTheme="majorHAnsi" w:hAnsiTheme="majorHAnsi" w:cstheme="majorHAnsi"/>
        </w:rPr>
        <w:t xml:space="preserve"> force in many countries. </w:t>
      </w:r>
      <w:r w:rsidRPr="00CA696D">
        <w:rPr>
          <w:rFonts w:asciiTheme="majorHAnsi" w:hAnsiTheme="majorHAnsi" w:cstheme="majorHAnsi"/>
          <w:sz w:val="16"/>
        </w:rPr>
        <w:t xml:space="preserve">In broad strokes, this project seeks to fuse reactionary political power with transnational capital and to </w:t>
      </w:r>
      <w:proofErr w:type="spellStart"/>
      <w:r w:rsidRPr="00CA696D">
        <w:rPr>
          <w:rFonts w:asciiTheme="majorHAnsi" w:hAnsiTheme="majorHAnsi" w:cstheme="majorHAnsi"/>
          <w:sz w:val="16"/>
        </w:rPr>
        <w:t>organise</w:t>
      </w:r>
      <w:proofErr w:type="spellEnd"/>
      <w:r w:rsidRPr="00CA696D">
        <w:rPr>
          <w:rFonts w:asciiTheme="majorHAnsi" w:hAnsiTheme="majorHAnsi" w:cstheme="majorHAnsi"/>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CA696D">
        <w:rPr>
          <w:rStyle w:val="Emphasis"/>
          <w:rFonts w:asciiTheme="majorHAnsi" w:hAnsiTheme="majorHAnsi" w:cstheme="majorHAnsi"/>
          <w:highlight w:val="green"/>
        </w:rPr>
        <w:t>It involves militarism,</w:t>
      </w:r>
      <w:r w:rsidRPr="00CA696D">
        <w:rPr>
          <w:rStyle w:val="Emphasis"/>
          <w:rFonts w:asciiTheme="majorHAnsi" w:hAnsiTheme="majorHAnsi" w:cstheme="majorHAnsi"/>
        </w:rPr>
        <w:t xml:space="preserve"> extreme </w:t>
      </w:r>
      <w:proofErr w:type="spellStart"/>
      <w:r w:rsidRPr="00CA696D">
        <w:rPr>
          <w:rStyle w:val="Emphasis"/>
          <w:rFonts w:asciiTheme="majorHAnsi" w:hAnsiTheme="majorHAnsi" w:cstheme="majorHAnsi"/>
        </w:rPr>
        <w:t>masculinisation</w:t>
      </w:r>
      <w:proofErr w:type="spellEnd"/>
      <w:r w:rsidRPr="00CA696D">
        <w:rPr>
          <w:rStyle w:val="Emphasis"/>
          <w:rFonts w:asciiTheme="majorHAnsi" w:hAnsiTheme="majorHAnsi" w:cstheme="majorHAnsi"/>
        </w:rPr>
        <w:t xml:space="preserve">, homophobia, </w:t>
      </w:r>
      <w:proofErr w:type="gramStart"/>
      <w:r w:rsidRPr="00CA696D">
        <w:rPr>
          <w:rStyle w:val="Emphasis"/>
          <w:rFonts w:asciiTheme="majorHAnsi" w:hAnsiTheme="majorHAnsi" w:cstheme="majorHAnsi"/>
        </w:rPr>
        <w:t>racism</w:t>
      </w:r>
      <w:proofErr w:type="gramEnd"/>
      <w:r w:rsidRPr="00CA696D">
        <w:rPr>
          <w:rStyle w:val="Emphasis"/>
          <w:rFonts w:asciiTheme="majorHAnsi" w:hAnsiTheme="majorHAnsi" w:cstheme="majorHAnsi"/>
        </w:rPr>
        <w:t xml:space="preserve"> and racist </w:t>
      </w:r>
      <w:proofErr w:type="spellStart"/>
      <w:r w:rsidRPr="00CA696D">
        <w:rPr>
          <w:rStyle w:val="Emphasis"/>
          <w:rFonts w:asciiTheme="majorHAnsi" w:hAnsiTheme="majorHAnsi" w:cstheme="majorHAnsi"/>
        </w:rPr>
        <w:t>mobilisations</w:t>
      </w:r>
      <w:proofErr w:type="spellEnd"/>
      <w:r w:rsidRPr="00CA696D">
        <w:rPr>
          <w:rStyle w:val="Emphasis"/>
          <w:rFonts w:asciiTheme="majorHAnsi" w:hAnsiTheme="majorHAnsi" w:cstheme="majorHAnsi"/>
        </w:rPr>
        <w:t xml:space="preserve">, including the search for scapegoats, such as immigrant workers and, in the West, Muslims. </w:t>
      </w:r>
      <w:r w:rsidRPr="00CA696D">
        <w:rPr>
          <w:rStyle w:val="Emphasis"/>
          <w:rFonts w:asciiTheme="majorHAnsi" w:hAnsiTheme="majorHAnsi" w:cstheme="majorHAnsi"/>
          <w:highlight w:val="green"/>
        </w:rPr>
        <w:t>Twenty-first century fascism</w:t>
      </w:r>
      <w:r w:rsidRPr="00CA696D">
        <w:rPr>
          <w:rStyle w:val="Emphasis"/>
          <w:rFonts w:asciiTheme="majorHAnsi" w:hAnsiTheme="majorHAnsi" w:cstheme="majorHAnsi"/>
        </w:rPr>
        <w:t xml:space="preserve"> evokes mystifying ideologies, often involving race/culture supremacy and xenophobia, embracing an </w:t>
      </w:r>
      <w:proofErr w:type="spellStart"/>
      <w:r w:rsidRPr="00CA696D">
        <w:rPr>
          <w:rStyle w:val="Emphasis"/>
          <w:rFonts w:asciiTheme="majorHAnsi" w:hAnsiTheme="majorHAnsi" w:cstheme="majorHAnsi"/>
        </w:rPr>
        <w:t>idealised</w:t>
      </w:r>
      <w:proofErr w:type="spellEnd"/>
      <w:r w:rsidRPr="00CA696D">
        <w:rPr>
          <w:rStyle w:val="Emphasis"/>
          <w:rFonts w:asciiTheme="majorHAnsi" w:hAnsiTheme="majorHAnsi" w:cstheme="majorHAnsi"/>
        </w:rPr>
        <w:t xml:space="preserve"> and mythical past. Neo-fascist culture </w:t>
      </w:r>
      <w:proofErr w:type="spellStart"/>
      <w:r w:rsidRPr="00CA696D">
        <w:rPr>
          <w:rStyle w:val="Emphasis"/>
          <w:rFonts w:asciiTheme="majorHAnsi" w:hAnsiTheme="majorHAnsi" w:cstheme="majorHAnsi"/>
          <w:highlight w:val="green"/>
        </w:rPr>
        <w:t>normalises</w:t>
      </w:r>
      <w:proofErr w:type="spellEnd"/>
      <w:r w:rsidRPr="00CA696D">
        <w:rPr>
          <w:rStyle w:val="Emphasis"/>
          <w:rFonts w:asciiTheme="majorHAnsi" w:hAnsiTheme="majorHAnsi" w:cstheme="majorHAnsi"/>
          <w:highlight w:val="green"/>
        </w:rPr>
        <w:t xml:space="preserve"> and </w:t>
      </w:r>
      <w:proofErr w:type="spellStart"/>
      <w:r w:rsidRPr="00CA696D">
        <w:rPr>
          <w:rStyle w:val="Emphasis"/>
          <w:rFonts w:asciiTheme="majorHAnsi" w:hAnsiTheme="majorHAnsi" w:cstheme="majorHAnsi"/>
          <w:highlight w:val="green"/>
        </w:rPr>
        <w:t>glamorises</w:t>
      </w:r>
      <w:proofErr w:type="spellEnd"/>
      <w:r w:rsidRPr="00CA696D">
        <w:rPr>
          <w:rStyle w:val="Emphasis"/>
          <w:rFonts w:asciiTheme="majorHAnsi" w:hAnsiTheme="majorHAnsi" w:cstheme="majorHAnsi"/>
          <w:highlight w:val="green"/>
        </w:rPr>
        <w:t xml:space="preserve"> warfare</w:t>
      </w:r>
      <w:r w:rsidRPr="00CA696D">
        <w:rPr>
          <w:rStyle w:val="Emphasis"/>
          <w:rFonts w:asciiTheme="majorHAnsi" w:hAnsiTheme="majorHAnsi" w:cstheme="majorHAnsi"/>
        </w:rPr>
        <w:t xml:space="preserve"> and social violence, </w:t>
      </w:r>
      <w:r w:rsidRPr="00CA696D">
        <w:rPr>
          <w:rFonts w:asciiTheme="majorHAnsi" w:hAnsiTheme="majorHAnsi" w:cstheme="majorHAnsi"/>
          <w:sz w:val="16"/>
        </w:rPr>
        <w:t>indeed, generates a fascination with domination that is portrayed even as heroic.</w:t>
      </w:r>
    </w:p>
    <w:p w14:paraId="1CADE169"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Capitalism causes existential black-ball tech threat. </w:t>
      </w:r>
    </w:p>
    <w:p w14:paraId="55AD3AA2"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Bostrom 19</w:t>
      </w:r>
      <w:r w:rsidRPr="00CA696D">
        <w:rPr>
          <w:rFonts w:asciiTheme="majorHAnsi" w:hAnsiTheme="majorHAnsi" w:cstheme="majorHAnsi"/>
        </w:rPr>
        <w:t xml:space="preserve"> [Nick Bostrom (philosopher at Oxford and founding director of the Future of Humanity Institute). The Vulnerable World Hypothesis”. Global Policy Volume 10. Issue 4. November 2019. Accessed 11/1/8/21. </w:t>
      </w:r>
      <w:hyperlink r:id="rId10" w:history="1">
        <w:r w:rsidRPr="00CA696D">
          <w:rPr>
            <w:rStyle w:val="Hyperlink"/>
            <w:rFonts w:asciiTheme="majorHAnsi" w:hAnsiTheme="majorHAnsi" w:cstheme="majorHAnsi"/>
          </w:rPr>
          <w:t>https://www.nickbostrom.com/papers/vulnerable.pdf</w:t>
        </w:r>
      </w:hyperlink>
      <w:r w:rsidRPr="00CA696D">
        <w:rPr>
          <w:rStyle w:val="Hyperlink"/>
          <w:rFonts w:asciiTheme="majorHAnsi" w:hAnsiTheme="majorHAnsi" w:cstheme="majorHAnsi"/>
        </w:rPr>
        <w:t xml:space="preserve"> //Recut Xu from </w:t>
      </w:r>
      <w:r w:rsidRPr="00CA696D">
        <w:rPr>
          <w:rFonts w:asciiTheme="majorHAnsi" w:hAnsiTheme="majorHAnsi" w:cstheme="majorHAnsi"/>
        </w:rPr>
        <w:t>EM]</w:t>
      </w:r>
    </w:p>
    <w:p w14:paraId="71AF293F" w14:textId="77777777" w:rsidR="00CA696D" w:rsidRPr="00CA696D" w:rsidRDefault="00CA696D" w:rsidP="00CA696D">
      <w:pPr>
        <w:rPr>
          <w:rFonts w:asciiTheme="majorHAnsi" w:hAnsiTheme="majorHAnsi" w:cstheme="majorHAnsi"/>
          <w:b/>
          <w:iCs/>
          <w:u w:val="single"/>
        </w:rPr>
      </w:pPr>
      <w:r w:rsidRPr="00CA696D">
        <w:rPr>
          <w:rFonts w:asciiTheme="majorHAnsi" w:hAnsiTheme="majorHAnsi" w:cstheme="majorHAnsi"/>
          <w:sz w:val="16"/>
        </w:rPr>
        <w:t xml:space="preserve">Let us introduce the hypothesis that the urn of creativity contains at least one black ball. We can refer to this as the vulnerable world hypothesis (VWH). </w:t>
      </w:r>
      <w:r w:rsidRPr="00CA696D">
        <w:rPr>
          <w:rStyle w:val="Emphasis"/>
          <w:rFonts w:asciiTheme="majorHAnsi" w:hAnsiTheme="majorHAnsi" w:cstheme="majorHAnsi"/>
        </w:rPr>
        <w:t xml:space="preserve">Intuitively, the hypothesis is that </w:t>
      </w:r>
      <w:r w:rsidRPr="00CA696D">
        <w:rPr>
          <w:rStyle w:val="Emphasis"/>
          <w:rFonts w:asciiTheme="majorHAnsi" w:hAnsiTheme="majorHAnsi" w:cstheme="majorHAnsi"/>
          <w:highlight w:val="green"/>
        </w:rPr>
        <w:t>there is some</w:t>
      </w:r>
      <w:r w:rsidRPr="00CA696D">
        <w:rPr>
          <w:rStyle w:val="Emphasis"/>
          <w:rFonts w:asciiTheme="majorHAnsi" w:hAnsiTheme="majorHAnsi" w:cstheme="majorHAnsi"/>
        </w:rPr>
        <w:t xml:space="preserve"> level of </w:t>
      </w:r>
      <w:r w:rsidRPr="00CA696D">
        <w:rPr>
          <w:rStyle w:val="Emphasis"/>
          <w:rFonts w:asciiTheme="majorHAnsi" w:hAnsiTheme="majorHAnsi" w:cstheme="majorHAnsi"/>
          <w:highlight w:val="green"/>
        </w:rPr>
        <w:t>tech</w:t>
      </w:r>
      <w:r w:rsidRPr="00CA696D">
        <w:rPr>
          <w:rStyle w:val="Emphasis"/>
          <w:rFonts w:asciiTheme="majorHAnsi" w:hAnsiTheme="majorHAnsi" w:cstheme="majorHAnsi"/>
        </w:rPr>
        <w:t xml:space="preserve">nology </w:t>
      </w:r>
      <w:r w:rsidRPr="00CA696D">
        <w:rPr>
          <w:rStyle w:val="Emphasis"/>
          <w:rFonts w:asciiTheme="majorHAnsi" w:hAnsiTheme="majorHAnsi" w:cstheme="majorHAnsi"/>
          <w:highlight w:val="green"/>
        </w:rPr>
        <w:t>at which civilization</w:t>
      </w:r>
      <w:r w:rsidRPr="00CA696D">
        <w:rPr>
          <w:rStyle w:val="Emphasis"/>
          <w:rFonts w:asciiTheme="majorHAnsi" w:hAnsiTheme="majorHAnsi" w:cstheme="majorHAnsi"/>
        </w:rPr>
        <w:t xml:space="preserve"> almost </w:t>
      </w:r>
      <w:r w:rsidRPr="00CA696D">
        <w:rPr>
          <w:rStyle w:val="Emphasis"/>
          <w:rFonts w:asciiTheme="majorHAnsi" w:hAnsiTheme="majorHAnsi" w:cstheme="majorHAnsi"/>
          <w:highlight w:val="green"/>
        </w:rPr>
        <w:t>certainly gets destroyed unless</w:t>
      </w:r>
      <w:r w:rsidRPr="00CA696D">
        <w:rPr>
          <w:rStyle w:val="Emphasis"/>
          <w:rFonts w:asciiTheme="majorHAnsi" w:hAnsiTheme="majorHAnsi" w:cstheme="majorHAnsi"/>
        </w:rPr>
        <w:t xml:space="preserve"> quite extraordinary and historically unprecedented degrees of preventive policing and/or global </w:t>
      </w:r>
      <w:r w:rsidRPr="00CA696D">
        <w:rPr>
          <w:rStyle w:val="Emphasis"/>
          <w:rFonts w:asciiTheme="majorHAnsi" w:hAnsiTheme="majorHAnsi" w:cstheme="majorHAnsi"/>
          <w:highlight w:val="green"/>
        </w:rPr>
        <w:t>governance are implemented</w:t>
      </w:r>
      <w:r w:rsidRPr="00CA696D">
        <w:rPr>
          <w:rStyle w:val="Emphasis"/>
          <w:rFonts w:asciiTheme="majorHAnsi" w:hAnsiTheme="majorHAnsi" w:cstheme="majorHAnsi"/>
        </w:rPr>
        <w:t>.</w:t>
      </w:r>
      <w:r w:rsidRPr="00CA696D">
        <w:rPr>
          <w:rFonts w:asciiTheme="majorHAnsi" w:hAnsiTheme="majorHAnsi" w:cstheme="majorHAnsi"/>
          <w:sz w:val="16"/>
        </w:rPr>
        <w:t xml:space="preserve"> More precisely: VWH: If technological development continues then a set of capabilities will at some point be attained that make the </w:t>
      </w:r>
      <w:r w:rsidRPr="00CA696D">
        <w:rPr>
          <w:rFonts w:asciiTheme="majorHAnsi" w:hAnsiTheme="majorHAnsi" w:cstheme="majorHAnsi"/>
          <w:sz w:val="16"/>
        </w:rPr>
        <w:lastRenderedPageBreak/>
        <w:t xml:space="preserve">devastation of civilization extremely likely, unless civilization sufficiently exits the </w:t>
      </w:r>
      <w:proofErr w:type="spellStart"/>
      <w:r w:rsidRPr="00CA696D">
        <w:rPr>
          <w:rFonts w:asciiTheme="majorHAnsi" w:hAnsiTheme="majorHAnsi" w:cstheme="majorHAnsi"/>
          <w:sz w:val="16"/>
        </w:rPr>
        <w:t>semianarchic</w:t>
      </w:r>
      <w:proofErr w:type="spellEnd"/>
      <w:r w:rsidRPr="00CA696D">
        <w:rPr>
          <w:rFonts w:asciiTheme="majorHAnsi" w:hAnsiTheme="majorHAnsi" w:cstheme="majorHAnsi"/>
          <w:sz w:val="16"/>
        </w:rPr>
        <w:t xml:space="preserve"> default condition. </w:t>
      </w:r>
      <w:r w:rsidRPr="00CA696D">
        <w:rPr>
          <w:rStyle w:val="Emphasis"/>
          <w:rFonts w:asciiTheme="majorHAnsi" w:hAnsiTheme="majorHAnsi" w:cstheme="majorHAnsi"/>
        </w:rPr>
        <w:t xml:space="preserve">By </w:t>
      </w:r>
      <w:r w:rsidRPr="00CA696D">
        <w:rPr>
          <w:rStyle w:val="Emphasis"/>
          <w:rFonts w:asciiTheme="majorHAnsi" w:hAnsiTheme="majorHAnsi" w:cstheme="majorHAnsi"/>
          <w:highlight w:val="green"/>
        </w:rPr>
        <w:t>the ‘semi-anarchic</w:t>
      </w:r>
      <w:r w:rsidRPr="00CA696D">
        <w:rPr>
          <w:rStyle w:val="Emphasis"/>
          <w:rFonts w:asciiTheme="majorHAnsi" w:hAnsiTheme="majorHAnsi" w:cstheme="majorHAnsi"/>
        </w:rPr>
        <w:t xml:space="preserve"> default </w:t>
      </w:r>
      <w:r w:rsidRPr="00CA696D">
        <w:rPr>
          <w:rStyle w:val="Emphasis"/>
          <w:rFonts w:asciiTheme="majorHAnsi" w:hAnsiTheme="majorHAnsi" w:cstheme="majorHAnsi"/>
          <w:highlight w:val="green"/>
        </w:rPr>
        <w:t>condition’</w:t>
      </w:r>
      <w:r w:rsidRPr="00CA696D">
        <w:rPr>
          <w:rStyle w:val="Emphasis"/>
          <w:rFonts w:asciiTheme="majorHAnsi" w:hAnsiTheme="majorHAnsi" w:cstheme="majorHAnsi"/>
        </w:rPr>
        <w:t xml:space="preserve"> I mean a world order </w:t>
      </w:r>
      <w:r w:rsidRPr="00CA696D">
        <w:rPr>
          <w:rStyle w:val="Emphasis"/>
          <w:rFonts w:asciiTheme="majorHAnsi" w:hAnsiTheme="majorHAnsi" w:cstheme="majorHAnsi"/>
          <w:highlight w:val="green"/>
        </w:rPr>
        <w:t>characterized by</w:t>
      </w:r>
      <w:r w:rsidRPr="00CA696D">
        <w:rPr>
          <w:rStyle w:val="Emphasis"/>
          <w:rFonts w:asciiTheme="majorHAnsi" w:hAnsiTheme="majorHAnsi" w:cstheme="majorHAnsi"/>
        </w:rPr>
        <w:t xml:space="preserve"> three features</w:t>
      </w:r>
      <w:proofErr w:type="gramStart"/>
      <w:r w:rsidRPr="00CA696D">
        <w:rPr>
          <w:rStyle w:val="Emphasis"/>
          <w:rFonts w:asciiTheme="majorHAnsi" w:hAnsiTheme="majorHAnsi" w:cstheme="majorHAnsi"/>
        </w:rPr>
        <w:t>12 :</w:t>
      </w:r>
      <w:proofErr w:type="gramEnd"/>
      <w:r w:rsidRPr="00CA696D">
        <w:rPr>
          <w:rStyle w:val="Emphasis"/>
          <w:rFonts w:asciiTheme="majorHAnsi" w:hAnsiTheme="majorHAnsi" w:cstheme="majorHAnsi"/>
        </w:rPr>
        <w:t xml:space="preserve"> 1. Limited capacity for preventive policing. States do not have sufficiently reliable means of real-time surveillance and interception to make it virtually impossible for any individual or small group within their territory to carry out illegal actions – particularly actions that are very strongly disfavored by &gt; 99 per cent of the population. 2. </w:t>
      </w:r>
      <w:r w:rsidRPr="00CA696D">
        <w:rPr>
          <w:rStyle w:val="Emphasis"/>
          <w:rFonts w:asciiTheme="majorHAnsi" w:hAnsiTheme="majorHAnsi" w:cstheme="majorHAnsi"/>
          <w:highlight w:val="green"/>
        </w:rPr>
        <w:t>Limited capacity for global governance</w:t>
      </w:r>
      <w:r w:rsidRPr="00CA696D">
        <w:rPr>
          <w:rStyle w:val="Emphasis"/>
          <w:rFonts w:asciiTheme="majorHAnsi" w:hAnsiTheme="majorHAnsi" w:cstheme="majorHAnsi"/>
        </w:rPr>
        <w:t xml:space="preserve">. There is no reliable mechanism for solving global coordination problems and protecting global commons – particularly in high-stakes situations where vital national security interests are involved. 3. </w:t>
      </w:r>
      <w:r w:rsidRPr="00CA696D">
        <w:rPr>
          <w:rStyle w:val="Emphasis"/>
          <w:rFonts w:asciiTheme="majorHAnsi" w:hAnsiTheme="majorHAnsi" w:cstheme="majorHAnsi"/>
          <w:highlight w:val="green"/>
        </w:rPr>
        <w:t>Diverse motivations</w:t>
      </w:r>
      <w:r w:rsidRPr="00CA696D">
        <w:rPr>
          <w:rStyle w:val="Emphasis"/>
          <w:rFonts w:asciiTheme="majorHAnsi" w:hAnsiTheme="majorHAnsi" w:cstheme="majorHAnsi"/>
        </w:rPr>
        <w:t xml:space="preserve">. There is a wide and recognizably human distribution of motives </w:t>
      </w:r>
      <w:r w:rsidRPr="00CA696D">
        <w:rPr>
          <w:rStyle w:val="Emphasis"/>
          <w:rFonts w:asciiTheme="majorHAnsi" w:hAnsiTheme="majorHAnsi" w:cstheme="majorHAnsi"/>
          <w:highlight w:val="green"/>
        </w:rPr>
        <w:t xml:space="preserve">represented </w:t>
      </w:r>
      <w:r w:rsidRPr="00CA696D">
        <w:rPr>
          <w:rStyle w:val="Emphasis"/>
          <w:rFonts w:asciiTheme="majorHAnsi" w:hAnsiTheme="majorHAnsi" w:cstheme="majorHAnsi"/>
        </w:rPr>
        <w:t xml:space="preserve">by a large population of </w:t>
      </w:r>
      <w:r w:rsidRPr="00CA696D">
        <w:rPr>
          <w:rStyle w:val="Emphasis"/>
          <w:rFonts w:asciiTheme="majorHAnsi" w:hAnsiTheme="majorHAnsi" w:cstheme="majorHAnsi"/>
          <w:highlight w:val="green"/>
        </w:rPr>
        <w:t>actors</w:t>
      </w:r>
      <w:r w:rsidRPr="00CA696D">
        <w:rPr>
          <w:rStyle w:val="Emphasis"/>
          <w:rFonts w:asciiTheme="majorHAnsi" w:hAnsiTheme="majorHAnsi" w:cstheme="majorHAnsi"/>
        </w:rPr>
        <w:t xml:space="preserve"> (at both the individual and state level) – in particular, there are many actors motivated, to a substantial degree, </w:t>
      </w:r>
      <w:r w:rsidRPr="00CA696D">
        <w:rPr>
          <w:rStyle w:val="Emphasis"/>
          <w:rFonts w:asciiTheme="majorHAnsi" w:hAnsiTheme="majorHAnsi" w:cstheme="majorHAnsi"/>
          <w:highlight w:val="green"/>
        </w:rPr>
        <w:t>by</w:t>
      </w:r>
      <w:r w:rsidRPr="00CA696D">
        <w:rPr>
          <w:rStyle w:val="Emphasis"/>
          <w:rFonts w:asciiTheme="majorHAnsi" w:hAnsiTheme="majorHAnsi" w:cstheme="majorHAnsi"/>
        </w:rPr>
        <w:t xml:space="preserve"> perceived </w:t>
      </w:r>
      <w:r w:rsidRPr="00CA696D">
        <w:rPr>
          <w:rStyle w:val="Emphasis"/>
          <w:rFonts w:asciiTheme="majorHAnsi" w:hAnsiTheme="majorHAnsi" w:cstheme="majorHAnsi"/>
          <w:highlight w:val="green"/>
        </w:rPr>
        <w:t>self-interest (e.g. money,</w:t>
      </w:r>
      <w:r w:rsidRPr="00CA696D">
        <w:rPr>
          <w:rStyle w:val="Emphasis"/>
          <w:rFonts w:asciiTheme="majorHAnsi" w:hAnsiTheme="majorHAnsi" w:cstheme="majorHAnsi"/>
        </w:rPr>
        <w:t xml:space="preserve"> power, status, comfort and convenience) and there are some actors (‘the apocalyptic residual’) who would act in ways that destroy civilization even at high cost to themselves.3 </w:t>
      </w:r>
      <w:r w:rsidRPr="00CA696D">
        <w:rPr>
          <w:rFonts w:asciiTheme="majorHAnsi" w:hAnsiTheme="majorHAnsi" w:cstheme="majorHAnsi"/>
          <w:sz w:val="16"/>
        </w:rPr>
        <w:t xml:space="preserve">The term ‘devastation of civilization’ in the above definition could be interpreted in various ways, yielding different versions of VWH. For example, one could define an existential-risk vulnerable world hypothesis (x-VWH), which would state that at some level of technology, by default, an existential catastrophe occurs, involving the extinction of Earth-originating intelligent life or the permanent blighting of our future potential for realizing value. However, here we will set the bar lower. A key concern in the present context is whether the consequences of civilization continuing in the current semi-anarchic default condition are catastrophic enough to outweigh reasonable objections to the drastic developments that would be required to exit this condition. If this is the criterion, then a threshold short of human extinction or existential catastrophe would appear sufficient. For instance, even those who are highly suspicious of government surveillance would presumably </w:t>
      </w:r>
      <w:proofErr w:type="spellStart"/>
      <w:r w:rsidRPr="00CA696D">
        <w:rPr>
          <w:rFonts w:asciiTheme="majorHAnsi" w:hAnsiTheme="majorHAnsi" w:cstheme="majorHAnsi"/>
          <w:sz w:val="16"/>
        </w:rPr>
        <w:t>favour</w:t>
      </w:r>
      <w:proofErr w:type="spellEnd"/>
      <w:r w:rsidRPr="00CA696D">
        <w:rPr>
          <w:rFonts w:asciiTheme="majorHAnsi" w:hAnsiTheme="majorHAnsi" w:cstheme="majorHAnsi"/>
          <w:sz w:val="16"/>
        </w:rPr>
        <w:t xml:space="preserve"> a large increase in such surveillance if it were truly necessary to prevent occasional region-wide destruction. Similarly, individuals who value living in a sovereign state may reasonably prefer to live under a world government given the assumption that the alternative would entail something as terrible as a nuclear holocaust. Therefore, we stipulate that the term ‘civilizational devastation’ in VWH refers (except where otherwise specified) to any destructive event that is at least as bad as the death of 15 per cent of the world population or a reduction of global GDP by &gt; 50 per cent per cent lasting for more than a decade.13 It is not a primary purpose of this paper to argue that VWH is true. (I regard that as an open question, though it would seem to me unreasonable, given the available evidence, to be at all confident that VWH is false.) Instead, the chief contribution claimed here is that VWH, along with related concepts and explanations, is useful in helping us surface important considerations and possibilities regarding humanity’s </w:t>
      </w:r>
      <w:proofErr w:type="spellStart"/>
      <w:r w:rsidRPr="00CA696D">
        <w:rPr>
          <w:rFonts w:asciiTheme="majorHAnsi" w:hAnsiTheme="majorHAnsi" w:cstheme="majorHAnsi"/>
          <w:sz w:val="16"/>
        </w:rPr>
        <w:t>macrostrategic</w:t>
      </w:r>
      <w:proofErr w:type="spellEnd"/>
      <w:r w:rsidRPr="00CA696D">
        <w:rPr>
          <w:rFonts w:asciiTheme="majorHAnsi" w:hAnsiTheme="majorHAnsi" w:cstheme="majorHAnsi"/>
          <w:sz w:val="16"/>
        </w:rPr>
        <w:t xml:space="preserve"> situation. But those considerations and possibilities need to be further </w:t>
      </w:r>
      <w:proofErr w:type="gramStart"/>
      <w:r w:rsidRPr="00CA696D">
        <w:rPr>
          <w:rFonts w:asciiTheme="majorHAnsi" w:hAnsiTheme="majorHAnsi" w:cstheme="majorHAnsi"/>
          <w:sz w:val="16"/>
        </w:rPr>
        <w:t>analyzed, and</w:t>
      </w:r>
      <w:proofErr w:type="gramEnd"/>
      <w:r w:rsidRPr="00CA696D">
        <w:rPr>
          <w:rFonts w:asciiTheme="majorHAnsi" w:hAnsiTheme="majorHAnsi" w:cstheme="majorHAnsi"/>
          <w:sz w:val="16"/>
        </w:rPr>
        <w:t xml:space="preserve"> combined with other considerations that lie outside the scope of this paper, before they could deliver any definitive policy implications. A few more clarifications before we move on. This paper uses the word ‘technology’ in its broadest sense. Thus, in principle, we count not only machines and physical devices but also other kinds of instrumentally efficacious templates and procedures – including scientific ideas, institutional designs, organizational techniques, ideologies, concepts, and memes – as constituting potential technological black balls.14 We can speak of vulnerabilities opening and closing. In the ‘easy nukes’ scenario, the period of vulnerability begins when the easy way of producing nuclear explosions is discovered. It ends when some level of technology is attained that makes it reasonably affordable to stop nuclear explosions from causing unacceptable damage – or that again makes it infeasible to produce nuclear explosions (because of technological regress).15 If no protective technology is possible (as in, e.g., the case of nuclear weapons it may not be) and technological regress does not occur, then the world becomes permanently vulnerable. We can also speak of the world being stabilized (with respect to some vulnerability) if the semi-anarchic default condition is exited in such a way as to prevent the vulnerability from leading to an actual catastrophe. The ways in which the semi-anarchic default condition would have to be altered </w:t>
      </w:r>
      <w:proofErr w:type="gramStart"/>
      <w:r w:rsidRPr="00CA696D">
        <w:rPr>
          <w:rFonts w:asciiTheme="majorHAnsi" w:hAnsiTheme="majorHAnsi" w:cstheme="majorHAnsi"/>
          <w:sz w:val="16"/>
        </w:rPr>
        <w:t>in order to</w:t>
      </w:r>
      <w:proofErr w:type="gramEnd"/>
      <w:r w:rsidRPr="00CA696D">
        <w:rPr>
          <w:rFonts w:asciiTheme="majorHAnsi" w:hAnsiTheme="majorHAnsi" w:cstheme="majorHAnsi"/>
          <w:sz w:val="16"/>
        </w:rPr>
        <w:t xml:space="preserve"> achieve stabilization depend on the specifics of the vulnerability in question. In a later section, we will discuss possible means by which the world could be stabilized. For now, we simply note that VWH does not imply that civilization is doomed. Typology of vulnerabilities We can identify four types of civilizational vulnerability. Type-1 (‘easy nukes’) </w:t>
      </w:r>
      <w:r w:rsidRPr="00CA696D">
        <w:rPr>
          <w:rStyle w:val="Emphasis"/>
          <w:rFonts w:asciiTheme="majorHAnsi" w:hAnsiTheme="majorHAnsi" w:cstheme="majorHAnsi"/>
        </w:rPr>
        <w:t>The first type is one where, as in the ‘</w:t>
      </w:r>
      <w:r w:rsidRPr="00CA696D">
        <w:rPr>
          <w:rStyle w:val="Emphasis"/>
          <w:rFonts w:asciiTheme="majorHAnsi" w:hAnsiTheme="majorHAnsi" w:cstheme="majorHAnsi"/>
          <w:highlight w:val="green"/>
        </w:rPr>
        <w:t>easy nukes’</w:t>
      </w:r>
      <w:r w:rsidRPr="00CA696D">
        <w:rPr>
          <w:rStyle w:val="Emphasis"/>
          <w:rFonts w:asciiTheme="majorHAnsi" w:hAnsiTheme="majorHAnsi" w:cstheme="majorHAnsi"/>
        </w:rPr>
        <w:t xml:space="preserve"> scenario, it </w:t>
      </w:r>
      <w:r w:rsidRPr="00CA696D">
        <w:rPr>
          <w:rStyle w:val="Emphasis"/>
          <w:rFonts w:asciiTheme="majorHAnsi" w:hAnsiTheme="majorHAnsi" w:cstheme="majorHAnsi"/>
          <w:highlight w:val="green"/>
        </w:rPr>
        <w:t>becomes</w:t>
      </w:r>
      <w:r w:rsidRPr="00CA696D">
        <w:rPr>
          <w:rStyle w:val="Emphasis"/>
          <w:rFonts w:asciiTheme="majorHAnsi" w:hAnsiTheme="majorHAnsi" w:cstheme="majorHAnsi"/>
        </w:rPr>
        <w:t xml:space="preserve"> too </w:t>
      </w:r>
      <w:r w:rsidRPr="00CA696D">
        <w:rPr>
          <w:rStyle w:val="Emphasis"/>
          <w:rFonts w:asciiTheme="majorHAnsi" w:hAnsiTheme="majorHAnsi" w:cstheme="majorHAnsi"/>
          <w:highlight w:val="green"/>
        </w:rPr>
        <w:t>easy for individuals</w:t>
      </w:r>
      <w:r w:rsidRPr="00CA696D">
        <w:rPr>
          <w:rStyle w:val="Emphasis"/>
          <w:rFonts w:asciiTheme="majorHAnsi" w:hAnsiTheme="majorHAnsi" w:cstheme="majorHAnsi"/>
        </w:rPr>
        <w:t xml:space="preserve"> or small groups </w:t>
      </w:r>
      <w:r w:rsidRPr="00CA696D">
        <w:rPr>
          <w:rStyle w:val="Emphasis"/>
          <w:rFonts w:asciiTheme="majorHAnsi" w:hAnsiTheme="majorHAnsi" w:cstheme="majorHAnsi"/>
          <w:highlight w:val="green"/>
        </w:rPr>
        <w:t>to cause</w:t>
      </w:r>
      <w:r w:rsidRPr="00CA696D">
        <w:rPr>
          <w:rStyle w:val="Emphasis"/>
          <w:rFonts w:asciiTheme="majorHAnsi" w:hAnsiTheme="majorHAnsi" w:cstheme="majorHAnsi"/>
        </w:rPr>
        <w:t xml:space="preserve"> mass </w:t>
      </w:r>
      <w:r w:rsidRPr="00CA696D">
        <w:rPr>
          <w:rStyle w:val="Emphasis"/>
          <w:rFonts w:asciiTheme="majorHAnsi" w:hAnsiTheme="majorHAnsi" w:cstheme="majorHAnsi"/>
          <w:highlight w:val="green"/>
        </w:rPr>
        <w:t>destruction</w:t>
      </w:r>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Type-1 vulnerability: There is some technology which is so destructive and so easy to use that, given the semi-anarchic default condition, the actions of actors in the apocalyptic residual make civilizational devastation extremely likely. Note that in determining whether a scenario presents a Type-1 vulnerability, there is an inverse relationship between the ease with which it becomes possible to cause an incident and the destructiveness of incident. The greater the destructiveness of a single incident, the less easy it needs to be to cause such an incident </w:t>
      </w:r>
      <w:proofErr w:type="gramStart"/>
      <w:r w:rsidRPr="00CA696D">
        <w:rPr>
          <w:rFonts w:asciiTheme="majorHAnsi" w:hAnsiTheme="majorHAnsi" w:cstheme="majorHAnsi"/>
          <w:sz w:val="16"/>
        </w:rPr>
        <w:t>in order for</w:t>
      </w:r>
      <w:proofErr w:type="gramEnd"/>
      <w:r w:rsidRPr="00CA696D">
        <w:rPr>
          <w:rFonts w:asciiTheme="majorHAnsi" w:hAnsiTheme="majorHAnsi" w:cstheme="majorHAnsi"/>
          <w:sz w:val="16"/>
        </w:rPr>
        <w:t xml:space="preserve"> us to diagnose the presence of a Type-1 vulnerability. Thus, consider a ‘very easy nukes’ scenario, in which any halfwit can create an easily portable thermonuclear weapon at the kitchen sink over the course of an afternoon: this would </w:t>
      </w:r>
      <w:proofErr w:type="gramStart"/>
      <w:r w:rsidRPr="00CA696D">
        <w:rPr>
          <w:rFonts w:asciiTheme="majorHAnsi" w:hAnsiTheme="majorHAnsi" w:cstheme="majorHAnsi"/>
          <w:sz w:val="16"/>
        </w:rPr>
        <w:t>definitely qualify</w:t>
      </w:r>
      <w:proofErr w:type="gramEnd"/>
      <w:r w:rsidRPr="00CA696D">
        <w:rPr>
          <w:rFonts w:asciiTheme="majorHAnsi" w:hAnsiTheme="majorHAnsi" w:cstheme="majorHAnsi"/>
          <w:sz w:val="16"/>
        </w:rPr>
        <w:t xml:space="preserve"> as a civilizational vulnerability. Contrast this with a ‘moderately easy nukes’ scenario, in which it takes a five-person team of semi-skilled individuals toiling for an entire year to produce a single bulky few-kiloton device: that might not quite rise to the level of a civilizational vulnerability. It seems possible, in the ‘moderately easy nukes’ scenario, that the great majority of cities would escape destruction, although the threat posed by a well- resourced terrorist organization, such as </w:t>
      </w:r>
      <w:r w:rsidRPr="00CA696D">
        <w:rPr>
          <w:rFonts w:asciiTheme="majorHAnsi" w:hAnsiTheme="majorHAnsi" w:cstheme="majorHAnsi"/>
          <w:sz w:val="16"/>
        </w:rPr>
        <w:lastRenderedPageBreak/>
        <w:t>Aum Shinrikyo anno 1995 or Al-Qaeda anno 2001, would increase substantially.</w:t>
      </w:r>
      <w:r w:rsidRPr="00CA696D">
        <w:rPr>
          <w:rStyle w:val="Emphasis"/>
          <w:rFonts w:asciiTheme="majorHAnsi" w:hAnsiTheme="majorHAnsi" w:cstheme="majorHAnsi"/>
        </w:rPr>
        <w:t xml:space="preserve"> However, consider yet another scenario, ‘moderately easy </w:t>
      </w:r>
      <w:r w:rsidRPr="00CA696D">
        <w:rPr>
          <w:rStyle w:val="Emphasis"/>
          <w:rFonts w:asciiTheme="majorHAnsi" w:hAnsiTheme="majorHAnsi" w:cstheme="majorHAnsi"/>
          <w:highlight w:val="green"/>
        </w:rPr>
        <w:t>bio-doom</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in which</w:t>
      </w:r>
      <w:r w:rsidRPr="00CA696D">
        <w:rPr>
          <w:rStyle w:val="Emphasis"/>
          <w:rFonts w:asciiTheme="majorHAnsi" w:hAnsiTheme="majorHAnsi" w:cstheme="majorHAnsi"/>
        </w:rPr>
        <w:t xml:space="preserve"> again it requires a semi-skilled five-person team working for a year to put the black-ball technology into effect, except that this time it is </w:t>
      </w:r>
      <w:r w:rsidRPr="00CA696D">
        <w:rPr>
          <w:rStyle w:val="Emphasis"/>
          <w:rFonts w:asciiTheme="majorHAnsi" w:hAnsiTheme="majorHAnsi" w:cstheme="majorHAnsi"/>
          <w:highlight w:val="green"/>
        </w:rPr>
        <w:t>a biological agent</w:t>
      </w:r>
      <w:r w:rsidRPr="00CA696D">
        <w:rPr>
          <w:rStyle w:val="Emphasis"/>
          <w:rFonts w:asciiTheme="majorHAnsi" w:hAnsiTheme="majorHAnsi" w:cstheme="majorHAnsi"/>
        </w:rPr>
        <w:t xml:space="preserve">, a single point release of which is sufficient to kill billions. </w:t>
      </w:r>
      <w:r w:rsidRPr="00CA696D">
        <w:rPr>
          <w:rFonts w:asciiTheme="majorHAnsi" w:hAnsiTheme="majorHAnsi" w:cstheme="majorHAnsi"/>
          <w:sz w:val="16"/>
        </w:rPr>
        <w:t xml:space="preserve">In ‘moderately easy bio-doom’, the threshold for a Type-1 vulnerability would be reached. </w:t>
      </w:r>
      <w:r w:rsidRPr="00CA696D">
        <w:rPr>
          <w:rStyle w:val="Emphasis"/>
          <w:rFonts w:asciiTheme="majorHAnsi" w:hAnsiTheme="majorHAnsi" w:cstheme="majorHAnsi"/>
        </w:rPr>
        <w:t xml:space="preserve">If destroying </w:t>
      </w:r>
      <w:proofErr w:type="spellStart"/>
      <w:r w:rsidRPr="00CA696D">
        <w:rPr>
          <w:rStyle w:val="Emphasis"/>
          <w:rFonts w:asciiTheme="majorHAnsi" w:hAnsiTheme="majorHAnsi" w:cstheme="majorHAnsi"/>
        </w:rPr>
        <w:t>civilisation</w:t>
      </w:r>
      <w:proofErr w:type="spellEnd"/>
      <w:r w:rsidRPr="00CA696D">
        <w:rPr>
          <w:rStyle w:val="Emphasis"/>
          <w:rFonts w:asciiTheme="majorHAnsi" w:hAnsiTheme="majorHAnsi" w:cstheme="majorHAnsi"/>
        </w:rPr>
        <w:t xml:space="preserve"> required only that a single group succeed with a task at the moderately-easy level, </w:t>
      </w:r>
      <w:r w:rsidRPr="00CA696D">
        <w:rPr>
          <w:rStyle w:val="Emphasis"/>
          <w:rFonts w:asciiTheme="majorHAnsi" w:hAnsiTheme="majorHAnsi" w:cstheme="majorHAnsi"/>
          <w:highlight w:val="green"/>
        </w:rPr>
        <w:t>civilization would</w:t>
      </w:r>
      <w:r w:rsidRPr="00CA696D">
        <w:rPr>
          <w:rStyle w:val="Emphasis"/>
          <w:rFonts w:asciiTheme="majorHAnsi" w:hAnsiTheme="majorHAnsi" w:cstheme="majorHAnsi"/>
        </w:rPr>
        <w:t xml:space="preserve"> probably </w:t>
      </w:r>
      <w:r w:rsidRPr="00CA696D">
        <w:rPr>
          <w:rStyle w:val="Emphasis"/>
          <w:rFonts w:asciiTheme="majorHAnsi" w:hAnsiTheme="majorHAnsi" w:cstheme="majorHAnsi"/>
          <w:highlight w:val="green"/>
        </w:rPr>
        <w:t>be destroyed</w:t>
      </w:r>
      <w:r w:rsidRPr="00CA696D">
        <w:rPr>
          <w:rStyle w:val="Emphasis"/>
          <w:rFonts w:asciiTheme="majorHAnsi" w:hAnsiTheme="majorHAnsi" w:cstheme="majorHAnsi"/>
        </w:rPr>
        <w:t xml:space="preserve"> within a few years in the semi-anarchic default condition. </w:t>
      </w:r>
      <w:r w:rsidRPr="00CA696D">
        <w:rPr>
          <w:rFonts w:asciiTheme="majorHAnsi" w:hAnsiTheme="majorHAnsi" w:cstheme="majorHAnsi"/>
          <w:sz w:val="8"/>
          <w:szCs w:val="8"/>
        </w:rPr>
        <w:t xml:space="preserve">Indeed, both Aum Shinrikyo and Al-Qaeda sought to obtain nuclear and biological weapons, and would likely have chosen to use them (see </w:t>
      </w:r>
      <w:proofErr w:type="gramStart"/>
      <w:r w:rsidRPr="00CA696D">
        <w:rPr>
          <w:rFonts w:asciiTheme="majorHAnsi" w:hAnsiTheme="majorHAnsi" w:cstheme="majorHAnsi"/>
          <w:sz w:val="8"/>
          <w:szCs w:val="8"/>
        </w:rPr>
        <w:t>e.g.</w:t>
      </w:r>
      <w:proofErr w:type="gramEnd"/>
      <w:r w:rsidRPr="00CA696D">
        <w:rPr>
          <w:rFonts w:asciiTheme="majorHAnsi" w:hAnsiTheme="majorHAnsi" w:cstheme="majorHAnsi"/>
          <w:sz w:val="8"/>
          <w:szCs w:val="8"/>
        </w:rPr>
        <w:t xml:space="preserve"> Danzig et al., 2011; Olson, 1999; </w:t>
      </w:r>
      <w:proofErr w:type="spellStart"/>
      <w:r w:rsidRPr="00CA696D">
        <w:rPr>
          <w:rFonts w:asciiTheme="majorHAnsi" w:hAnsiTheme="majorHAnsi" w:cstheme="majorHAnsi"/>
          <w:sz w:val="8"/>
          <w:szCs w:val="8"/>
        </w:rPr>
        <w:t>Mowatt-Larssen</w:t>
      </w:r>
      <w:proofErr w:type="spellEnd"/>
      <w:r w:rsidRPr="00CA696D">
        <w:rPr>
          <w:rFonts w:asciiTheme="majorHAnsi" w:hAnsiTheme="majorHAnsi" w:cstheme="majorHAnsi"/>
          <w:sz w:val="8"/>
          <w:szCs w:val="8"/>
        </w:rPr>
        <w:t xml:space="preserve"> and Allison, 2010). </w:t>
      </w:r>
      <w:proofErr w:type="gramStart"/>
      <w:r w:rsidRPr="00CA696D">
        <w:rPr>
          <w:rFonts w:asciiTheme="majorHAnsi" w:hAnsiTheme="majorHAnsi" w:cstheme="majorHAnsi"/>
          <w:sz w:val="8"/>
          <w:szCs w:val="8"/>
        </w:rPr>
        <w:t>So</w:t>
      </w:r>
      <w:proofErr w:type="gramEnd"/>
      <w:r w:rsidRPr="00CA696D">
        <w:rPr>
          <w:rFonts w:asciiTheme="majorHAnsi" w:hAnsiTheme="majorHAnsi" w:cstheme="majorHAnsi"/>
          <w:sz w:val="8"/>
          <w:szCs w:val="8"/>
        </w:rPr>
        <w:t xml:space="preserve"> a Type-1 vulnerability exists if it is either extremely easy to cause a moderate amount of harm or moderately easy to cause an extreme amount of harm.16 The reason why a black-ball technology that enables only moderate amounts of harm per incident could count as a Type-1 vulnerability is that – if the technology is sufficiently easy to use – a large number of such incidents would be almost certain to occur. Take the scenario where it is easy for an average individual to make a metropolis-busting H-bomb. This is not necessarily a scenario in which a single individual could devastate civilization. Building hundreds of bombs and transporting them to hundreds of cities without getting caught would still be a formidable endeavor even if making a single bomb were </w:t>
      </w:r>
      <w:proofErr w:type="gramStart"/>
      <w:r w:rsidRPr="00CA696D">
        <w:rPr>
          <w:rFonts w:asciiTheme="majorHAnsi" w:hAnsiTheme="majorHAnsi" w:cstheme="majorHAnsi"/>
          <w:sz w:val="8"/>
          <w:szCs w:val="8"/>
        </w:rPr>
        <w:t>fairly easy</w:t>
      </w:r>
      <w:proofErr w:type="gramEnd"/>
      <w:r w:rsidRPr="00CA696D">
        <w:rPr>
          <w:rFonts w:asciiTheme="majorHAnsi" w:hAnsiTheme="majorHAnsi" w:cstheme="majorHAnsi"/>
          <w:sz w:val="8"/>
          <w:szCs w:val="8"/>
        </w:rPr>
        <w:t xml:space="preserve">. The ‘easy nukes’ scenario nevertheless presents a civilizational vulnerability because it is plausible that there would in fact be hundreds of individuals who would each destroy at least one city under those circumstances. That this is so almost follows from the law of large numbers combined with the plausible assumption that for any randomly selected person there is some small but appreciable chance that they would be motivated to trigger this kind of destruction – whether out of ideological hatred, nihilistic destructiveness, revenge for perceived injustices, as part of some extortion plot, or because of delusions or mental illness, or perhaps even just to see what would happen. Given the diversity of human character and circumstance, for any ever so imprudent, immoral, or self-defeating action, there is some residual fraction of humans who would choose to take that action. This is especially plausible if the action in question represents a culturally salient affordance – as it everywhere would after one such nuke attack had taken place. In other words, ‘easy nukes’ is an illustration of a vulnerable world because it looks like the apocalyptic residual has a large enough intersection with the set of empowered actors that one would expect a civilization-devastating amount of destruction to result. Type-2a (‘safe first strike’) A technology that ‘democratizes’ mass destruction is not the only kind of black ball that could be hoisted out of the urn. Another kind would be a technology that strongly incentivizes powerful actors to use their powers to cause mass destruction. </w:t>
      </w:r>
      <w:proofErr w:type="gramStart"/>
      <w:r w:rsidRPr="00CA696D">
        <w:rPr>
          <w:rFonts w:asciiTheme="majorHAnsi" w:hAnsiTheme="majorHAnsi" w:cstheme="majorHAnsi"/>
          <w:sz w:val="8"/>
          <w:szCs w:val="8"/>
        </w:rPr>
        <w:t>Again</w:t>
      </w:r>
      <w:proofErr w:type="gramEnd"/>
      <w:r w:rsidRPr="00CA696D">
        <w:rPr>
          <w:rFonts w:asciiTheme="majorHAnsi" w:hAnsiTheme="majorHAnsi" w:cstheme="majorHAnsi"/>
          <w:sz w:val="8"/>
          <w:szCs w:val="8"/>
        </w:rPr>
        <w:t xml:space="preserve"> we can turn to nuclear history for illustration. After the invention of the atomic bomb and a short-lived American nuclear monopoly, an arms race ensued between the US and the USSR. The rival superpowers amassed staggering arsenals, topping out at 70,000 nuclear warheads in 1986, more than enough to devastate civilization (Norris and Kristensen, 2010). While public awareness of the perils of the Cold War seems to have faded since its peaceful conclusion in 1991, the academic community – benefiting from the opening of formerly classified archives and the testimony of retired policy makers, officers, and analysts – has uncovered a disconcerting array of practices and incidents which seem to have repeatedly brought the world to the brink.17 Just how close we came remains a topic of dispute. Some scholars have argued that it was only thanks to a good deal of luck that nuclear holocaust was avoided.18 Whether surviving the Cold War required much luck or just a little, we can easily imagine a counterfactual in which the odds of avoiding a nuclear conflagration would be substantially worse. This holds even if we assume that nuclear weapons can be produced only by large technologically advanced states (thus distinguishing the case from the type1 vulnerability of ‘easy nukes’). The counterfactual could involve changes in the technological possibility frontier that would have made the arms race less stable. For example, it is widely believed among nuclear strategists that the development of a reasonably secure </w:t>
      </w:r>
      <w:proofErr w:type="spellStart"/>
      <w:r w:rsidRPr="00CA696D">
        <w:rPr>
          <w:rFonts w:asciiTheme="majorHAnsi" w:hAnsiTheme="majorHAnsi" w:cstheme="majorHAnsi"/>
          <w:sz w:val="8"/>
          <w:szCs w:val="8"/>
        </w:rPr>
        <w:t>secondstrike</w:t>
      </w:r>
      <w:proofErr w:type="spellEnd"/>
      <w:r w:rsidRPr="00CA696D">
        <w:rPr>
          <w:rFonts w:asciiTheme="majorHAnsi" w:hAnsiTheme="majorHAnsi" w:cstheme="majorHAnsi"/>
          <w:sz w:val="8"/>
          <w:szCs w:val="8"/>
        </w:rPr>
        <w:t xml:space="preserve"> capability by both superpowers by the mid-1960s created the conditions for ‘strategic stability’ (Colby and Gerson, 2013). Prior to this period, American war </w:t>
      </w:r>
      <w:proofErr w:type="spellStart"/>
      <w:r w:rsidRPr="00CA696D">
        <w:rPr>
          <w:rFonts w:asciiTheme="majorHAnsi" w:hAnsiTheme="majorHAnsi" w:cstheme="majorHAnsi"/>
          <w:sz w:val="8"/>
          <w:szCs w:val="8"/>
        </w:rPr>
        <w:t>plans</w:t>
      </w:r>
      <w:proofErr w:type="spellEnd"/>
      <w:r w:rsidRPr="00CA696D">
        <w:rPr>
          <w:rFonts w:asciiTheme="majorHAnsi" w:hAnsiTheme="majorHAnsi" w:cstheme="majorHAnsi"/>
          <w:sz w:val="8"/>
          <w:szCs w:val="8"/>
        </w:rPr>
        <w:t xml:space="preserve"> reflected a much greater inclination, in any </w:t>
      </w:r>
      <w:proofErr w:type="gramStart"/>
      <w:r w:rsidRPr="00CA696D">
        <w:rPr>
          <w:rFonts w:asciiTheme="majorHAnsi" w:hAnsiTheme="majorHAnsi" w:cstheme="majorHAnsi"/>
          <w:sz w:val="8"/>
          <w:szCs w:val="8"/>
        </w:rPr>
        <w:t>crisis situation</w:t>
      </w:r>
      <w:proofErr w:type="gramEnd"/>
      <w:r w:rsidRPr="00CA696D">
        <w:rPr>
          <w:rFonts w:asciiTheme="majorHAnsi" w:hAnsiTheme="majorHAnsi" w:cstheme="majorHAnsi"/>
          <w:sz w:val="8"/>
          <w:szCs w:val="8"/>
        </w:rPr>
        <w:t xml:space="preserve">, to launch a preemptive nuclear strike against the Soviet Union’s nuclear arsenal. The introduction of nuclear </w:t>
      </w:r>
      <w:proofErr w:type="spellStart"/>
      <w:r w:rsidRPr="00CA696D">
        <w:rPr>
          <w:rFonts w:asciiTheme="majorHAnsi" w:hAnsiTheme="majorHAnsi" w:cstheme="majorHAnsi"/>
          <w:sz w:val="8"/>
          <w:szCs w:val="8"/>
        </w:rPr>
        <w:t>submarinebased</w:t>
      </w:r>
      <w:proofErr w:type="spellEnd"/>
      <w:r w:rsidRPr="00CA696D">
        <w:rPr>
          <w:rFonts w:asciiTheme="majorHAnsi" w:hAnsiTheme="majorHAnsi" w:cstheme="majorHAnsi"/>
          <w:sz w:val="8"/>
          <w:szCs w:val="8"/>
        </w:rPr>
        <w:t xml:space="preserve"> ICBMs was thought to be particularly helpful for ensuring second-strike capabilities (and thus ‘mutually assured destruction’) since it was widely believed to be practically impossible for an aggressor to eliminate the adversary’s boomer fleet in the initial attack.19 Other strategies for ensuring a second-strike capability could also be employed, but they had drawbacks. For example, one option, briefly used by the United States, was to have a contingent of long-range nuclear bombers on continuous airborne alert (Sagan, 1995). This program was very costly and increased the risk of accidental or unauthorized attacks. Another option was to build hardened land-based missile silos: in sufficient numbers, these could in principle provide the assurance of a second-strike capability to one side; however, such a large arsenal would then threaten to provide the capacity of a safe first strike against the other side, thus again destabilizing any crisis. Road-mobile ICBM launchers, which are harder to attack than silo-based missiles, eventually provided some stabilization when they were deployed by the Soviet Union in 1985, a few years before the end of Cold War (Brower, 1989). </w:t>
      </w:r>
      <w:proofErr w:type="gramStart"/>
      <w:r w:rsidRPr="00CA696D">
        <w:rPr>
          <w:rFonts w:asciiTheme="majorHAnsi" w:hAnsiTheme="majorHAnsi" w:cstheme="majorHAnsi"/>
          <w:sz w:val="8"/>
          <w:szCs w:val="8"/>
        </w:rPr>
        <w:t>So</w:t>
      </w:r>
      <w:proofErr w:type="gramEnd"/>
      <w:r w:rsidRPr="00CA696D">
        <w:rPr>
          <w:rFonts w:asciiTheme="majorHAnsi" w:hAnsiTheme="majorHAnsi" w:cstheme="majorHAnsi"/>
          <w:sz w:val="8"/>
          <w:szCs w:val="8"/>
        </w:rPr>
        <w:t xml:space="preserve"> consider a counterfactual in which a preemptive counterforce strike is more feasible. Imagine some technology that makes it easy to track ballistic missile submarines. We can also imagine that nuclear weapons were a bit more fragile, so that the radius within which a nuclear weapon would be destroyed by the detonation of another nuclear weapon was substantially larger than it </w:t>
      </w:r>
      <w:proofErr w:type="gramStart"/>
      <w:r w:rsidRPr="00CA696D">
        <w:rPr>
          <w:rFonts w:asciiTheme="majorHAnsi" w:hAnsiTheme="majorHAnsi" w:cstheme="majorHAnsi"/>
          <w:sz w:val="8"/>
          <w:szCs w:val="8"/>
        </w:rPr>
        <w:t>actually is</w:t>
      </w:r>
      <w:proofErr w:type="gramEnd"/>
      <w:r w:rsidRPr="00CA696D">
        <w:rPr>
          <w:rFonts w:asciiTheme="majorHAnsi" w:hAnsiTheme="majorHAnsi" w:cstheme="majorHAnsi"/>
          <w:sz w:val="8"/>
          <w:szCs w:val="8"/>
        </w:rPr>
        <w:t xml:space="preserve">.20 Under those circumstances, it might have been impossible to ensure a second-strike capability. Suppose, further, that technology had been such as to make it very hard to detect missile launches, rendering a launch-on-warning strategy completely unworkable. The crisis instability of the Cold War would then have been greatly amplified. Whichever side struck first would survive relatively unscathed (or might at least have believed that it would, since the possibility of a nuclear winter was largely ignored by war planners at the time; </w:t>
      </w:r>
      <w:proofErr w:type="spellStart"/>
      <w:r w:rsidRPr="00CA696D">
        <w:rPr>
          <w:rFonts w:asciiTheme="majorHAnsi" w:hAnsiTheme="majorHAnsi" w:cstheme="majorHAnsi"/>
          <w:sz w:val="8"/>
          <w:szCs w:val="8"/>
        </w:rPr>
        <w:t>Badash</w:t>
      </w:r>
      <w:proofErr w:type="spellEnd"/>
      <w:r w:rsidRPr="00CA696D">
        <w:rPr>
          <w:rFonts w:asciiTheme="majorHAnsi" w:hAnsiTheme="majorHAnsi" w:cstheme="majorHAnsi"/>
          <w:sz w:val="8"/>
          <w:szCs w:val="8"/>
        </w:rPr>
        <w:t xml:space="preserve">, 2001; Ellsberg, 2017).21 The less aggressive side would be </w:t>
      </w:r>
      <w:proofErr w:type="gramStart"/>
      <w:r w:rsidRPr="00CA696D">
        <w:rPr>
          <w:rFonts w:asciiTheme="majorHAnsi" w:hAnsiTheme="majorHAnsi" w:cstheme="majorHAnsi"/>
          <w:sz w:val="8"/>
          <w:szCs w:val="8"/>
        </w:rPr>
        <w:t>utterly destroyed</w:t>
      </w:r>
      <w:proofErr w:type="gramEnd"/>
      <w:r w:rsidRPr="00CA696D">
        <w:rPr>
          <w:rFonts w:asciiTheme="majorHAnsi" w:hAnsiTheme="majorHAnsi" w:cstheme="majorHAnsi"/>
          <w:sz w:val="8"/>
          <w:szCs w:val="8"/>
        </w:rPr>
        <w:t>. In such a situation, mutual fear could easily trigger a dash to all-out war (Schelling, 1960). Other technological parameter changes could similarly increase the probability of attacks. In the real world, the main ‘attraction’ of a nuclear first strike is that it would alleviate the fear that one might otherwise oneself become the victim of such a strike; but we can imagine a counterfactual in which there are also benefits to nuclear aggression, beyond the removal of a negative. Suppose it were somehow possible to derive great economic gains from initiating a large-scale nuclear assault.22 It might be hard to see how this could be the case, yet one can imagine some automated manufacturing technology or energy technology making physical resources more valuable; or technology-enabled population growth could again make agricultural land a more vital resource (Drexler, 1986)).</w:t>
      </w:r>
      <w:r w:rsidRPr="00CA696D">
        <w:rPr>
          <w:rFonts w:asciiTheme="majorHAnsi" w:hAnsiTheme="majorHAnsi" w:cstheme="majorHAnsi"/>
          <w:sz w:val="16"/>
        </w:rPr>
        <w:t xml:space="preserve"> </w:t>
      </w:r>
      <w:r w:rsidRPr="00CA696D">
        <w:rPr>
          <w:rStyle w:val="Emphasis"/>
          <w:rFonts w:asciiTheme="majorHAnsi" w:hAnsiTheme="majorHAnsi" w:cstheme="majorHAnsi"/>
        </w:rPr>
        <w:t xml:space="preserve">Some international relations scholars believe that the net economic benefits of conquest have declined substantially in the post-industrial era and that this decline has been a major contributor to peace.23 If powerful national </w:t>
      </w:r>
      <w:r w:rsidRPr="00CA696D">
        <w:rPr>
          <w:rStyle w:val="Emphasis"/>
          <w:rFonts w:asciiTheme="majorHAnsi" w:hAnsiTheme="majorHAnsi" w:cstheme="majorHAnsi"/>
          <w:highlight w:val="green"/>
        </w:rPr>
        <w:t>economic motives</w:t>
      </w:r>
      <w:r w:rsidRPr="00CA696D">
        <w:rPr>
          <w:rStyle w:val="Emphasis"/>
          <w:rFonts w:asciiTheme="majorHAnsi" w:hAnsiTheme="majorHAnsi" w:cstheme="majorHAnsi"/>
        </w:rPr>
        <w:t xml:space="preserve"> were again </w:t>
      </w:r>
      <w:r w:rsidRPr="00CA696D">
        <w:rPr>
          <w:rStyle w:val="Emphasis"/>
          <w:rFonts w:asciiTheme="majorHAnsi" w:hAnsiTheme="majorHAnsi" w:cstheme="majorHAnsi"/>
          <w:highlight w:val="green"/>
        </w:rPr>
        <w:t>added to</w:t>
      </w:r>
      <w:r w:rsidRPr="00CA696D">
        <w:rPr>
          <w:rStyle w:val="Emphasis"/>
          <w:rFonts w:asciiTheme="majorHAnsi" w:hAnsiTheme="majorHAnsi" w:cstheme="majorHAnsi"/>
        </w:rPr>
        <w:t xml:space="preserve"> other </w:t>
      </w:r>
      <w:r w:rsidRPr="00CA696D">
        <w:rPr>
          <w:rStyle w:val="Emphasis"/>
          <w:rFonts w:asciiTheme="majorHAnsi" w:hAnsiTheme="majorHAnsi" w:cstheme="majorHAnsi"/>
          <w:highlight w:val="green"/>
        </w:rPr>
        <w:t>causes for war (such as concern for</w:t>
      </w:r>
      <w:r w:rsidRPr="00CA696D">
        <w:rPr>
          <w:rStyle w:val="Emphasis"/>
          <w:rFonts w:asciiTheme="majorHAnsi" w:hAnsiTheme="majorHAnsi" w:cstheme="majorHAnsi"/>
        </w:rPr>
        <w:t xml:space="preserve"> one’s own </w:t>
      </w:r>
      <w:r w:rsidRPr="00CA696D">
        <w:rPr>
          <w:rStyle w:val="Emphasis"/>
          <w:rFonts w:asciiTheme="majorHAnsi" w:hAnsiTheme="majorHAnsi" w:cstheme="majorHAnsi"/>
          <w:highlight w:val="green"/>
        </w:rPr>
        <w:t>security</w:t>
      </w:r>
      <w:r w:rsidRPr="00CA696D">
        <w:rPr>
          <w:rStyle w:val="Emphasis"/>
          <w:rFonts w:asciiTheme="majorHAnsi" w:hAnsiTheme="majorHAnsi" w:cstheme="majorHAnsi"/>
        </w:rPr>
        <w:t xml:space="preserve">, disputes over non-economic values, maintenance of national reputation, influence of particularly bellicose special interest groups, inter alia) </w:t>
      </w:r>
      <w:r w:rsidRPr="00CA696D">
        <w:rPr>
          <w:rStyle w:val="Emphasis"/>
          <w:rFonts w:asciiTheme="majorHAnsi" w:hAnsiTheme="majorHAnsi" w:cstheme="majorHAnsi"/>
          <w:highlight w:val="green"/>
        </w:rPr>
        <w:t>then</w:t>
      </w:r>
      <w:r w:rsidRPr="00CA696D">
        <w:rPr>
          <w:rStyle w:val="Emphasis"/>
          <w:rFonts w:asciiTheme="majorHAnsi" w:hAnsiTheme="majorHAnsi" w:cstheme="majorHAnsi"/>
        </w:rPr>
        <w:t xml:space="preserve"> armed </w:t>
      </w:r>
      <w:r w:rsidRPr="00CA696D">
        <w:rPr>
          <w:rStyle w:val="Emphasis"/>
          <w:rFonts w:asciiTheme="majorHAnsi" w:hAnsiTheme="majorHAnsi" w:cstheme="majorHAnsi"/>
          <w:highlight w:val="green"/>
        </w:rPr>
        <w:t>conflicts</w:t>
      </w:r>
      <w:r w:rsidRPr="00CA696D">
        <w:rPr>
          <w:rStyle w:val="Emphasis"/>
          <w:rFonts w:asciiTheme="majorHAnsi" w:hAnsiTheme="majorHAnsi" w:cstheme="majorHAnsi"/>
        </w:rPr>
        <w:t xml:space="preserve"> might </w:t>
      </w:r>
      <w:r w:rsidRPr="00CA696D">
        <w:rPr>
          <w:rStyle w:val="Emphasis"/>
          <w:rFonts w:asciiTheme="majorHAnsi" w:hAnsiTheme="majorHAnsi" w:cstheme="majorHAnsi"/>
          <w:highlight w:val="green"/>
        </w:rPr>
        <w:t>become</w:t>
      </w:r>
      <w:r w:rsidRPr="00CA696D">
        <w:rPr>
          <w:rStyle w:val="Emphasis"/>
          <w:rFonts w:asciiTheme="majorHAnsi" w:hAnsiTheme="majorHAnsi" w:cstheme="majorHAnsi"/>
        </w:rPr>
        <w:t xml:space="preserve"> more </w:t>
      </w:r>
      <w:r w:rsidRPr="00CA696D">
        <w:rPr>
          <w:rStyle w:val="Emphasis"/>
          <w:rFonts w:asciiTheme="majorHAnsi" w:hAnsiTheme="majorHAnsi" w:cstheme="majorHAnsi"/>
          <w:highlight w:val="green"/>
        </w:rPr>
        <w:t>common and large-scale</w:t>
      </w:r>
      <w:r w:rsidRPr="00CA696D">
        <w:rPr>
          <w:rStyle w:val="Emphasis"/>
          <w:rFonts w:asciiTheme="majorHAnsi" w:hAnsiTheme="majorHAnsi" w:cstheme="majorHAnsi"/>
        </w:rPr>
        <w:t xml:space="preserve"> nuclear </w:t>
      </w:r>
      <w:r w:rsidRPr="00CA696D">
        <w:rPr>
          <w:rStyle w:val="Emphasis"/>
          <w:rFonts w:asciiTheme="majorHAnsi" w:hAnsiTheme="majorHAnsi" w:cstheme="majorHAnsi"/>
          <w:highlight w:val="green"/>
        </w:rPr>
        <w:t>war</w:t>
      </w:r>
      <w:r w:rsidRPr="00CA696D">
        <w:rPr>
          <w:rStyle w:val="Emphasis"/>
          <w:rFonts w:asciiTheme="majorHAnsi" w:hAnsiTheme="majorHAnsi" w:cstheme="majorHAnsi"/>
        </w:rPr>
        <w:t xml:space="preserve"> more </w:t>
      </w:r>
      <w:r w:rsidRPr="00CA696D">
        <w:rPr>
          <w:rStyle w:val="Emphasis"/>
          <w:rFonts w:asciiTheme="majorHAnsi" w:hAnsiTheme="majorHAnsi" w:cstheme="majorHAnsi"/>
          <w:highlight w:val="green"/>
        </w:rPr>
        <w:t>likely</w:t>
      </w:r>
      <w:r w:rsidRPr="00CA696D">
        <w:rPr>
          <w:rStyle w:val="Emphasis"/>
          <w:rFonts w:asciiTheme="majorHAnsi" w:hAnsiTheme="majorHAnsi" w:cstheme="majorHAnsi"/>
        </w:rPr>
        <w:t xml:space="preserve">. </w:t>
      </w:r>
      <w:r w:rsidRPr="00CA696D">
        <w:rPr>
          <w:rFonts w:asciiTheme="majorHAnsi" w:hAnsiTheme="majorHAnsi" w:cstheme="majorHAnsi"/>
          <w:sz w:val="8"/>
          <w:szCs w:val="8"/>
        </w:rPr>
        <w:t xml:space="preserve">In these examples, the vulnerability arises not from destruction getting easier, but from the actions leading to destruction coming to be supported by stronger incentives. We shall call these Type-2 vulnerabilities. Specifically, a scenario like ‘safe first strike’, in which some enormously destructive action becomes incentivized, we shall refer to as Type-2a: Type-2a vulnerability: There is some level of technology at which powerful actors </w:t>
      </w:r>
      <w:proofErr w:type="gramStart"/>
      <w:r w:rsidRPr="00CA696D">
        <w:rPr>
          <w:rFonts w:asciiTheme="majorHAnsi" w:hAnsiTheme="majorHAnsi" w:cstheme="majorHAnsi"/>
          <w:sz w:val="8"/>
          <w:szCs w:val="8"/>
        </w:rPr>
        <w:t>have the ability to</w:t>
      </w:r>
      <w:proofErr w:type="gramEnd"/>
      <w:r w:rsidRPr="00CA696D">
        <w:rPr>
          <w:rFonts w:asciiTheme="majorHAnsi" w:hAnsiTheme="majorHAnsi" w:cstheme="majorHAnsi"/>
          <w:sz w:val="8"/>
          <w:szCs w:val="8"/>
        </w:rPr>
        <w:t xml:space="preserve"> produce civilization-devastating harms and, in the semi-anarchic default condition, face incentives to use that ability. We will see some more examples of Type-2a vulnerabilities below, where the ‘civilization-devastating harms’ take the form of risk externalities. Type-2b (‘worse global warming’) There is yet another way in which the world could be vulnerable; one that we can illustrate with a counterfactual related to climate change. In the real world, we observe a secular rise in global mean temperature, widely believed to be driven primarily by human-caused emissions of greenhouse gases such as carbon dioxide, methane, and nitrous oxide (Stocker et al., 2014).Projections vary, depending on the emissions scenario and modelling assumptions, but forecasts that imply an average temperature rise of between 3o C and 4.5o C in 2100 (compared to 2000), in the absence of any significant action to reduce emissions, are quite typical (See Stocker et al. (2014, table 12.2)). The effects of such warming – on sea levels, weather patterns, ecosystems, and agriculture – are usually expected to be net negative for human welfare (See Field et al. (2014, figure 10-1)). Greenhouse gases are emitted by wide range of activities, including in industry, transport, agriculture, and electricity production, and from all around the world, though especially from industrialized or industrializing countries. Efforts to curb emissions have so far failed to achieve much global-scale impact (</w:t>
      </w:r>
      <w:proofErr w:type="spellStart"/>
      <w:r w:rsidRPr="00CA696D">
        <w:rPr>
          <w:rFonts w:asciiTheme="majorHAnsi" w:hAnsiTheme="majorHAnsi" w:cstheme="majorHAnsi"/>
          <w:sz w:val="8"/>
          <w:szCs w:val="8"/>
        </w:rPr>
        <w:t>Friedlingstein</w:t>
      </w:r>
      <w:proofErr w:type="spellEnd"/>
      <w:r w:rsidRPr="00CA696D">
        <w:rPr>
          <w:rFonts w:asciiTheme="majorHAnsi" w:hAnsiTheme="majorHAnsi" w:cstheme="majorHAnsi"/>
          <w:sz w:val="8"/>
          <w:szCs w:val="8"/>
        </w:rPr>
        <w:t xml:space="preserve"> et al., 2014)). Now, we could imagine a situation in which the problem of global warming would be far more dire than it </w:t>
      </w:r>
      <w:proofErr w:type="gramStart"/>
      <w:r w:rsidRPr="00CA696D">
        <w:rPr>
          <w:rFonts w:asciiTheme="majorHAnsi" w:hAnsiTheme="majorHAnsi" w:cstheme="majorHAnsi"/>
          <w:sz w:val="8"/>
          <w:szCs w:val="8"/>
        </w:rPr>
        <w:t>actually seems</w:t>
      </w:r>
      <w:proofErr w:type="gramEnd"/>
      <w:r w:rsidRPr="00CA696D">
        <w:rPr>
          <w:rFonts w:asciiTheme="majorHAnsi" w:hAnsiTheme="majorHAnsi" w:cstheme="majorHAnsi"/>
          <w:sz w:val="8"/>
          <w:szCs w:val="8"/>
        </w:rPr>
        <w:t xml:space="preserve"> to be. For example, the transient climate sensitivity (a measure of the medium-term change in mean global surface temperature of the Earth that results from </w:t>
      </w:r>
      <w:proofErr w:type="gramStart"/>
      <w:r w:rsidRPr="00CA696D">
        <w:rPr>
          <w:rFonts w:asciiTheme="majorHAnsi" w:hAnsiTheme="majorHAnsi" w:cstheme="majorHAnsi"/>
          <w:sz w:val="8"/>
          <w:szCs w:val="8"/>
        </w:rPr>
        <w:t>some kind of forcing</w:t>
      </w:r>
      <w:proofErr w:type="gramEnd"/>
      <w:r w:rsidRPr="00CA696D">
        <w:rPr>
          <w:rFonts w:asciiTheme="majorHAnsi" w:hAnsiTheme="majorHAnsi" w:cstheme="majorHAnsi"/>
          <w:sz w:val="8"/>
          <w:szCs w:val="8"/>
        </w:rPr>
        <w:t>, such as a doubling of atmospheric CO2) could have turned out to be much greater than it is (</w:t>
      </w:r>
      <w:proofErr w:type="spellStart"/>
      <w:r w:rsidRPr="00CA696D">
        <w:rPr>
          <w:rFonts w:asciiTheme="majorHAnsi" w:hAnsiTheme="majorHAnsi" w:cstheme="majorHAnsi"/>
          <w:sz w:val="8"/>
          <w:szCs w:val="8"/>
        </w:rPr>
        <w:t>Shindell</w:t>
      </w:r>
      <w:proofErr w:type="spellEnd"/>
      <w:r w:rsidRPr="00CA696D">
        <w:rPr>
          <w:rFonts w:asciiTheme="majorHAnsi" w:hAnsiTheme="majorHAnsi" w:cstheme="majorHAnsi"/>
          <w:sz w:val="8"/>
          <w:szCs w:val="8"/>
        </w:rPr>
        <w:t xml:space="preserve">, 2014). If it had been several times larger than its actual value, we would have been in for a temperature rise of, say, 15o or 20o C instead of 3o – a prospect with far greater civilization-destroying potential than the actual expectation.24 We can also imagine other deviations from reality that would have made global warming a worse problem. Fossil fuels could have been even more abundant than they are, and available in more cheaply exploitable deposits, which would have encouraged greater consumption. At the same time, clean energy alternatives could have been more expensive and technologically challenging. Global warming could also have been a worse problem if there were stronger positive feedback loops and nonlinearities, such as an initial phase in which the atmosphere is gradually loaded up with greenhouse gases without much observable or detrimental effect, followed by a second phase in which temperatures shoot up abruptly. To get a truly civilizational threat from global warming, it may also be necessary to stipulate, counterfactually, that mitigation through geoengineering is infeasible. The vulnerability illustrated by such a ‘worse global warming’ scenario is different from that of a Type-2a scenario like ‘safe first strike’. In a Type-2a vulnerability, some actor </w:t>
      </w:r>
      <w:proofErr w:type="gramStart"/>
      <w:r w:rsidRPr="00CA696D">
        <w:rPr>
          <w:rFonts w:asciiTheme="majorHAnsi" w:hAnsiTheme="majorHAnsi" w:cstheme="majorHAnsi"/>
          <w:sz w:val="8"/>
          <w:szCs w:val="8"/>
        </w:rPr>
        <w:t>has the ability to</w:t>
      </w:r>
      <w:proofErr w:type="gramEnd"/>
      <w:r w:rsidRPr="00CA696D">
        <w:rPr>
          <w:rFonts w:asciiTheme="majorHAnsi" w:hAnsiTheme="majorHAnsi" w:cstheme="majorHAnsi"/>
          <w:sz w:val="8"/>
          <w:szCs w:val="8"/>
        </w:rPr>
        <w:t xml:space="preserve"> take some action – such as launching a nuclear first strike – that is destructive enough to devastate civilization. In the ‘worse global warming’ scenario, no such actor need exist. Instead, in what we will call a Type-2b vulnerability, there is a large number of individually insignificant actors who is each incentivized (under the </w:t>
      </w:r>
      <w:proofErr w:type="spellStart"/>
      <w:r w:rsidRPr="00CA696D">
        <w:rPr>
          <w:rFonts w:asciiTheme="majorHAnsi" w:hAnsiTheme="majorHAnsi" w:cstheme="majorHAnsi"/>
          <w:sz w:val="8"/>
          <w:szCs w:val="8"/>
        </w:rPr>
        <w:t>semianarchic</w:t>
      </w:r>
      <w:proofErr w:type="spellEnd"/>
      <w:r w:rsidRPr="00CA696D">
        <w:rPr>
          <w:rFonts w:asciiTheme="majorHAnsi" w:hAnsiTheme="majorHAnsi" w:cstheme="majorHAnsi"/>
          <w:sz w:val="8"/>
          <w:szCs w:val="8"/>
        </w:rPr>
        <w:t xml:space="preserve"> default condition) to take some action that contributes slightly to what cumulatively becomes a </w:t>
      </w:r>
      <w:proofErr w:type="spellStart"/>
      <w:r w:rsidRPr="00CA696D">
        <w:rPr>
          <w:rFonts w:asciiTheme="majorHAnsi" w:hAnsiTheme="majorHAnsi" w:cstheme="majorHAnsi"/>
          <w:sz w:val="8"/>
          <w:szCs w:val="8"/>
        </w:rPr>
        <w:t>civilizationdevastating</w:t>
      </w:r>
      <w:proofErr w:type="spellEnd"/>
      <w:r w:rsidRPr="00CA696D">
        <w:rPr>
          <w:rFonts w:asciiTheme="majorHAnsi" w:hAnsiTheme="majorHAnsi" w:cstheme="majorHAnsi"/>
          <w:sz w:val="8"/>
          <w:szCs w:val="8"/>
        </w:rPr>
        <w:t xml:space="preserve"> problem: Type-2b vulnerability: There is some level of technology at which, in the semi-anarchic default condition, a great many actors face incentives to take some slightly damaging action such that the combined effect of those actions is civilizational devastation. What Type-2a and Type-2b have in common is that, in both cases, the damage-capable actors face incentives that would encourage a wide range of normally motivated actors in their situation to pursue the course of action that leads to damage. Global warming would not be a problem if only some small fraction of those actors who can drive cars or chop down a few trees chose to do so; the problem arises only because many actors make these choices. And </w:t>
      </w:r>
      <w:proofErr w:type="gramStart"/>
      <w:r w:rsidRPr="00CA696D">
        <w:rPr>
          <w:rFonts w:asciiTheme="majorHAnsi" w:hAnsiTheme="majorHAnsi" w:cstheme="majorHAnsi"/>
          <w:sz w:val="8"/>
          <w:szCs w:val="8"/>
        </w:rPr>
        <w:t>in order for</w:t>
      </w:r>
      <w:proofErr w:type="gramEnd"/>
      <w:r w:rsidRPr="00CA696D">
        <w:rPr>
          <w:rFonts w:asciiTheme="majorHAnsi" w:hAnsiTheme="majorHAnsi" w:cstheme="majorHAnsi"/>
          <w:sz w:val="8"/>
          <w:szCs w:val="8"/>
        </w:rPr>
        <w:t xml:space="preserve"> many actors to make those choices, the choices must be supported by incentives that have wide appeal (such as money, status, and convenience). Similarly, if only one in a million actors who could launch a nuclear first strike would actually choose to do so, then it would not be so alarming if there are a handful of actors possessing that capability; but it does get worrisome if launching a nuclear strike is strongly supported by incentives that appeal to </w:t>
      </w:r>
      <w:proofErr w:type="gramStart"/>
      <w:r w:rsidRPr="00CA696D">
        <w:rPr>
          <w:rFonts w:asciiTheme="majorHAnsi" w:hAnsiTheme="majorHAnsi" w:cstheme="majorHAnsi"/>
          <w:sz w:val="8"/>
          <w:szCs w:val="8"/>
        </w:rPr>
        <w:t>normally-motivated</w:t>
      </w:r>
      <w:proofErr w:type="gramEnd"/>
      <w:r w:rsidRPr="00CA696D">
        <w:rPr>
          <w:rFonts w:asciiTheme="majorHAnsi" w:hAnsiTheme="majorHAnsi" w:cstheme="majorHAnsi"/>
          <w:sz w:val="8"/>
          <w:szCs w:val="8"/>
        </w:rPr>
        <w:t xml:space="preserve"> actors (such as the motive of preempting a strike by one’s adversary). This </w:t>
      </w:r>
      <w:proofErr w:type="gramStart"/>
      <w:r w:rsidRPr="00CA696D">
        <w:rPr>
          <w:rFonts w:asciiTheme="majorHAnsi" w:hAnsiTheme="majorHAnsi" w:cstheme="majorHAnsi"/>
          <w:sz w:val="8"/>
          <w:szCs w:val="8"/>
        </w:rPr>
        <w:t>is in contrast to</w:t>
      </w:r>
      <w:proofErr w:type="gramEnd"/>
      <w:r w:rsidRPr="00CA696D">
        <w:rPr>
          <w:rFonts w:asciiTheme="majorHAnsi" w:hAnsiTheme="majorHAnsi" w:cstheme="majorHAnsi"/>
          <w:sz w:val="8"/>
          <w:szCs w:val="8"/>
        </w:rPr>
        <w:t xml:space="preserve"> a Type-1 vulnerability, where the problem arises from the very widespread proliferation of destructive capability. Only an actor with quite unusual values would choose, at great cost and risk to himself, to blow up a city or unleash a doomsday pathogen; the trouble in that case is that if sufficiently many actors possess such a capability, then the subset of them who also have apocalyptic motives is not empty. Type-0 (‘surprising </w:t>
      </w:r>
      <w:proofErr w:type="spellStart"/>
      <w:r w:rsidRPr="00CA696D">
        <w:rPr>
          <w:rFonts w:asciiTheme="majorHAnsi" w:hAnsiTheme="majorHAnsi" w:cstheme="majorHAnsi"/>
          <w:sz w:val="8"/>
          <w:szCs w:val="8"/>
        </w:rPr>
        <w:t>strangelets</w:t>
      </w:r>
      <w:proofErr w:type="spellEnd"/>
      <w:r w:rsidRPr="00CA696D">
        <w:rPr>
          <w:rFonts w:asciiTheme="majorHAnsi" w:hAnsiTheme="majorHAnsi" w:cstheme="majorHAnsi"/>
          <w:sz w:val="8"/>
          <w:szCs w:val="8"/>
        </w:rPr>
        <w:t xml:space="preserve">’) In 1942, it occurred to Edward Teller, one of the Manhattan scientists, that a nuclear explosion would create a temperature unprecedented in Earth’s history, producing conditions </w:t>
      </w:r>
      <w:proofErr w:type="gramStart"/>
      <w:r w:rsidRPr="00CA696D">
        <w:rPr>
          <w:rFonts w:asciiTheme="majorHAnsi" w:hAnsiTheme="majorHAnsi" w:cstheme="majorHAnsi"/>
          <w:sz w:val="8"/>
          <w:szCs w:val="8"/>
        </w:rPr>
        <w:t>similar to</w:t>
      </w:r>
      <w:proofErr w:type="gramEnd"/>
      <w:r w:rsidRPr="00CA696D">
        <w:rPr>
          <w:rFonts w:asciiTheme="majorHAnsi" w:hAnsiTheme="majorHAnsi" w:cstheme="majorHAnsi"/>
          <w:sz w:val="8"/>
          <w:szCs w:val="8"/>
        </w:rPr>
        <w:t xml:space="preserve"> those in the center of the sun, and that this could conceivably trigger a self-sustaining thermonuclear reaction in the surrounding air or water Rhodes, 1986). The importance of Teller’s concern was immediately recognized by Robert Oppenheimer, the head of the Los Alamos lab. Oppenheimer notified his superior and ordered further calculations to investigate the possibility. These calculations indicated that atmospheric ignition would not occur. This prediction was confirmed in 1945 by the Trinity test, which involved the detonation of the world’s first nuclear explosive.25 In 1954, the US carried out another nuclear test, the Castle Bravo test, which was planned as a secret experiment with an early lithium-based thermonuclear bomb design. Lithium, like uranium, has two important isotopes: lithium-6 and lithium-7. Ahead of the test, the nuclear scientists calculated the yield to be 6 megatons (with an uncertainty range of 4–8 megatons). They assumed that only the lithium-6 would contribute to the reaction, but they were wrong. The lithium-7 contributed more energy than the lithium-6, and the bomb detonated with a yield of 15 megaton – more than double of what they had calculated (and equivalent to about 1,000 </w:t>
      </w:r>
      <w:proofErr w:type="spellStart"/>
      <w:r w:rsidRPr="00CA696D">
        <w:rPr>
          <w:rFonts w:asciiTheme="majorHAnsi" w:hAnsiTheme="majorHAnsi" w:cstheme="majorHAnsi"/>
          <w:sz w:val="8"/>
          <w:szCs w:val="8"/>
        </w:rPr>
        <w:t>Hiroshimas</w:t>
      </w:r>
      <w:proofErr w:type="spellEnd"/>
      <w:r w:rsidRPr="00CA696D">
        <w:rPr>
          <w:rFonts w:asciiTheme="majorHAnsi" w:hAnsiTheme="majorHAnsi" w:cstheme="majorHAnsi"/>
          <w:sz w:val="8"/>
          <w:szCs w:val="8"/>
        </w:rPr>
        <w:t>). The unexpectedly powerful blast destroyed much of the test equipment. Radioactive fallout poisoned the inhabitants of downwind islands and the crew of a Japanese fishing boat, causing an international incident. We may regard it at as lucky that it was the Castle Bravo calculation that was incorrect, and not the calculation of whether the Trinity test would ignite the atmosphere. Counterfactually, if the atmosphere had been susceptible to ignition by a nuclear detonation, and if this fact had been relatively easy to overlook – let us say as easy as it was to overlook the contribution of the lithium-7 in the Castle Bravo test – then the human story (and that of all terrestrial life) would have come to an end in 1945. We can call this scenario ‘Castle Bravissimo’.</w:t>
      </w:r>
      <w:r w:rsidRPr="00CA696D">
        <w:rPr>
          <w:rFonts w:asciiTheme="majorHAnsi" w:hAnsiTheme="majorHAnsi" w:cstheme="majorHAnsi"/>
          <w:sz w:val="16"/>
        </w:rPr>
        <w:t xml:space="preserve"> </w:t>
      </w:r>
      <w:r w:rsidRPr="00CA696D">
        <w:rPr>
          <w:rStyle w:val="Emphasis"/>
          <w:rFonts w:asciiTheme="majorHAnsi" w:hAnsiTheme="majorHAnsi" w:cstheme="majorHAnsi"/>
        </w:rPr>
        <w:t xml:space="preserve">Whenever we pull a ball from the urn of invention, there could conceivably be a possibility of accidental devastation. </w:t>
      </w:r>
      <w:r w:rsidRPr="00CA696D">
        <w:rPr>
          <w:rFonts w:asciiTheme="majorHAnsi" w:hAnsiTheme="majorHAnsi" w:cstheme="majorHAnsi"/>
          <w:sz w:val="16"/>
        </w:rPr>
        <w:t xml:space="preserve">Usually, this risk is negligible; but in some </w:t>
      </w:r>
      <w:proofErr w:type="gramStart"/>
      <w:r w:rsidRPr="00CA696D">
        <w:rPr>
          <w:rFonts w:asciiTheme="majorHAnsi" w:hAnsiTheme="majorHAnsi" w:cstheme="majorHAnsi"/>
          <w:sz w:val="16"/>
        </w:rPr>
        <w:t>cases</w:t>
      </w:r>
      <w:proofErr w:type="gramEnd"/>
      <w:r w:rsidRPr="00CA696D">
        <w:rPr>
          <w:rFonts w:asciiTheme="majorHAnsi" w:hAnsiTheme="majorHAnsi" w:cstheme="majorHAnsi"/>
          <w:sz w:val="16"/>
        </w:rPr>
        <w:t xml:space="preserve"> it could be significant, especially when the technology in question generates some kind of novel perturbation of nature or introduces historically unprecedented conditions. This suggests that we should add to our typology one more category, that of technology-fated accidental civilizational devastation: Type-0 vulnerability: There is some technology that carries a hidden risk such that the default outcome when it is discovered is inadvertent civilizational devastation.26 It is instructive to note, however, that ‘Castle Bravissimo’ is not a perfect illustration of a Type-0 vulnerability. Suppose that careful calculations had shown that there was a 1 per cent probability that a nuclear detonation would ignite the atmosphere and the oceans and thereby extinguish life on Earth. Suppose, further, that it had been known that to resolve the matter further and prove that the chance was zero (or alternatively, that the chance was one) would take another 10 years of meticulous study. It is unclear, under those circumstances, what the leaders of the Manhattan project would have decided. They would presumably have thought it greatly desirable that humanity hold off on developing nuclear weapons for at least another 10 years.27 On the other hand, they would have feared that Germany might have an advanced bomb </w:t>
      </w:r>
      <w:r w:rsidRPr="00CA696D">
        <w:rPr>
          <w:rFonts w:asciiTheme="majorHAnsi" w:hAnsiTheme="majorHAnsi" w:cstheme="majorHAnsi"/>
          <w:sz w:val="16"/>
        </w:rPr>
        <w:lastRenderedPageBreak/>
        <w:t xml:space="preserve">project and that Hitler maybe would not pull the breaks because of a 1 per cent risk of destroying the world.28 They might have concluded that the risk of testing a nuclear bomb was worth taking in order to reduce the probability of Nazi Germany ending up with a nuclear monopoly. In this version of ‘Castle Bravissimo’, civilization gets blown up by accident: nobody sought to cause a destructive event. Yet the key actors were locked in a strategic situation that incentivized them to proceed despite the risk. In this respect, the scenario fits as a Type-2a vulnerability; only, the civilization-devastating harm it involves is probabilistic. When nuclear technology becomes possible, powerful actors face incentives, in the semi-anarchic default condition, to use that technology in ways that produce civilization-destroying harms (which here take the form of risk externalities).29 Accordingly, </w:t>
      </w:r>
      <w:proofErr w:type="gramStart"/>
      <w:r w:rsidRPr="00CA696D">
        <w:rPr>
          <w:rFonts w:asciiTheme="majorHAnsi" w:hAnsiTheme="majorHAnsi" w:cstheme="majorHAnsi"/>
          <w:sz w:val="16"/>
        </w:rPr>
        <w:t>in order for</w:t>
      </w:r>
      <w:proofErr w:type="gramEnd"/>
      <w:r w:rsidRPr="00CA696D">
        <w:rPr>
          <w:rFonts w:asciiTheme="majorHAnsi" w:hAnsiTheme="majorHAnsi" w:cstheme="majorHAnsi"/>
          <w:sz w:val="16"/>
        </w:rPr>
        <w:t xml:space="preserve"> us to diagnose a Type-0 vulnerability, we require that a stronger condition be met than merely that the key actors did not intend destruction. We stipulate that ‘inadvertent’ should here mean that the adverse outcome sprang from bad luck, not coordination failure. In a Type-0 vulnerability, the key actors would, even if they were adequately coordinated, decide to proceed with using the technology, in the belief that the benefits would outweigh costs – but they would be wrong, and the costs would be larger than expected, enough so as to cause civilizational devastation.30 Since ‘Castle Bravissimo’ only ambiguously satisfies this criterion (it being unclear in the original counterfactual to what extent the disaster would have resulted from coordination failure and to what extent from miscalculation/bad luck), it may be useful to introduce a cleaner example of a Type-0 vulnerability. </w:t>
      </w:r>
      <w:r w:rsidRPr="00CA696D">
        <w:rPr>
          <w:rStyle w:val="Emphasis"/>
          <w:rFonts w:asciiTheme="majorHAnsi" w:hAnsiTheme="majorHAnsi" w:cstheme="majorHAnsi"/>
        </w:rPr>
        <w:t>Thus, consider a ‘</w:t>
      </w:r>
      <w:r w:rsidRPr="00CA696D">
        <w:rPr>
          <w:rStyle w:val="Emphasis"/>
          <w:rFonts w:asciiTheme="majorHAnsi" w:hAnsiTheme="majorHAnsi" w:cstheme="majorHAnsi"/>
          <w:highlight w:val="green"/>
        </w:rPr>
        <w:t xml:space="preserve">surprising </w:t>
      </w:r>
      <w:proofErr w:type="spellStart"/>
      <w:r w:rsidRPr="00CA696D">
        <w:rPr>
          <w:rStyle w:val="Emphasis"/>
          <w:rFonts w:asciiTheme="majorHAnsi" w:hAnsiTheme="majorHAnsi" w:cstheme="majorHAnsi"/>
          <w:highlight w:val="green"/>
        </w:rPr>
        <w:t>strangelets</w:t>
      </w:r>
      <w:proofErr w:type="spellEnd"/>
      <w:r w:rsidRPr="00CA696D">
        <w:rPr>
          <w:rStyle w:val="Emphasis"/>
          <w:rFonts w:asciiTheme="majorHAnsi" w:hAnsiTheme="majorHAnsi" w:cstheme="majorHAnsi"/>
          <w:highlight w:val="green"/>
        </w:rPr>
        <w:t>’</w:t>
      </w:r>
      <w:r w:rsidRPr="00CA696D">
        <w:rPr>
          <w:rStyle w:val="Emphasis"/>
          <w:rFonts w:asciiTheme="majorHAnsi" w:hAnsiTheme="majorHAnsi" w:cstheme="majorHAnsi"/>
        </w:rPr>
        <w:t xml:space="preserve"> scenario </w:t>
      </w:r>
      <w:r w:rsidRPr="00CA696D">
        <w:rPr>
          <w:rStyle w:val="Emphasis"/>
          <w:rFonts w:asciiTheme="majorHAnsi" w:hAnsiTheme="majorHAnsi" w:cstheme="majorHAnsi"/>
          <w:highlight w:val="green"/>
        </w:rPr>
        <w:t>in which</w:t>
      </w:r>
      <w:r w:rsidRPr="00CA696D">
        <w:rPr>
          <w:rStyle w:val="Emphasis"/>
          <w:rFonts w:asciiTheme="majorHAnsi" w:hAnsiTheme="majorHAnsi" w:cstheme="majorHAnsi"/>
        </w:rPr>
        <w:t xml:space="preserve"> some modern </w:t>
      </w:r>
      <w:r w:rsidRPr="00CA696D">
        <w:rPr>
          <w:rStyle w:val="Emphasis"/>
          <w:rFonts w:asciiTheme="majorHAnsi" w:hAnsiTheme="majorHAnsi" w:cstheme="majorHAnsi"/>
          <w:highlight w:val="green"/>
        </w:rPr>
        <w:t>high-energy physics experiment</w:t>
      </w:r>
      <w:r w:rsidRPr="00CA696D">
        <w:rPr>
          <w:rStyle w:val="Emphasis"/>
          <w:rFonts w:asciiTheme="majorHAnsi" w:hAnsiTheme="majorHAnsi" w:cstheme="majorHAnsi"/>
        </w:rPr>
        <w:t xml:space="preserve"> turns out to </w:t>
      </w:r>
      <w:r w:rsidRPr="00CA696D">
        <w:rPr>
          <w:rStyle w:val="Emphasis"/>
          <w:rFonts w:asciiTheme="majorHAnsi" w:hAnsiTheme="majorHAnsi" w:cstheme="majorHAnsi"/>
          <w:highlight w:val="green"/>
        </w:rPr>
        <w:t>initiate a self-catalyzing process</w:t>
      </w:r>
      <w:r w:rsidRPr="00CA696D">
        <w:rPr>
          <w:rStyle w:val="Emphasis"/>
          <w:rFonts w:asciiTheme="majorHAnsi" w:hAnsiTheme="majorHAnsi" w:cstheme="majorHAnsi"/>
        </w:rPr>
        <w:t xml:space="preserve"> in which ordinary matter gets converted into strange matter, with the result that our </w:t>
      </w:r>
      <w:r w:rsidRPr="00CA696D">
        <w:rPr>
          <w:rStyle w:val="Emphasis"/>
          <w:rFonts w:asciiTheme="majorHAnsi" w:hAnsiTheme="majorHAnsi" w:cstheme="majorHAnsi"/>
          <w:highlight w:val="green"/>
        </w:rPr>
        <w:t>planet is destroyed</w:t>
      </w:r>
      <w:r w:rsidRPr="00CA696D">
        <w:rPr>
          <w:rStyle w:val="Emphasis"/>
          <w:rFonts w:asciiTheme="majorHAnsi" w:hAnsiTheme="majorHAnsi" w:cstheme="majorHAnsi"/>
        </w:rPr>
        <w:t xml:space="preserve">. This scenario, and variations thereof in which accelerator experiments </w:t>
      </w:r>
      <w:r w:rsidRPr="00CA696D">
        <w:rPr>
          <w:rStyle w:val="Emphasis"/>
          <w:rFonts w:asciiTheme="majorHAnsi" w:hAnsiTheme="majorHAnsi" w:cstheme="majorHAnsi"/>
          <w:highlight w:val="green"/>
        </w:rPr>
        <w:t>generate</w:t>
      </w:r>
      <w:r w:rsidRPr="00CA696D">
        <w:rPr>
          <w:rStyle w:val="Emphasis"/>
          <w:rFonts w:asciiTheme="majorHAnsi" w:hAnsiTheme="majorHAnsi" w:cstheme="majorHAnsi"/>
        </w:rPr>
        <w:t xml:space="preserve"> stable </w:t>
      </w:r>
      <w:r w:rsidRPr="00CA696D">
        <w:rPr>
          <w:rStyle w:val="Emphasis"/>
          <w:rFonts w:asciiTheme="majorHAnsi" w:hAnsiTheme="majorHAnsi" w:cstheme="majorHAnsi"/>
          <w:highlight w:val="green"/>
        </w:rPr>
        <w:t>black holes or trigger</w:t>
      </w:r>
      <w:r w:rsidRPr="00CA696D">
        <w:rPr>
          <w:rStyle w:val="Emphasis"/>
          <w:rFonts w:asciiTheme="majorHAnsi" w:hAnsiTheme="majorHAnsi" w:cstheme="majorHAnsi"/>
        </w:rPr>
        <w:t xml:space="preserve"> the decay of a metastable </w:t>
      </w:r>
      <w:r w:rsidRPr="00CA696D">
        <w:rPr>
          <w:rStyle w:val="Emphasis"/>
          <w:rFonts w:asciiTheme="majorHAnsi" w:hAnsiTheme="majorHAnsi" w:cstheme="majorHAnsi"/>
          <w:highlight w:val="green"/>
        </w:rPr>
        <w:t>vacuum state,</w:t>
      </w:r>
      <w:r w:rsidRPr="00CA696D">
        <w:rPr>
          <w:rStyle w:val="Emphasis"/>
          <w:rFonts w:asciiTheme="majorHAnsi" w:hAnsiTheme="majorHAnsi" w:cstheme="majorHAnsi"/>
        </w:rPr>
        <w:t xml:space="preserve"> have been analyzed in the literature (Jaffe et al., 2000; </w:t>
      </w:r>
      <w:proofErr w:type="spellStart"/>
      <w:r w:rsidRPr="00CA696D">
        <w:rPr>
          <w:rStyle w:val="Emphasis"/>
          <w:rFonts w:asciiTheme="majorHAnsi" w:hAnsiTheme="majorHAnsi" w:cstheme="majorHAnsi"/>
        </w:rPr>
        <w:t>Tegmark</w:t>
      </w:r>
      <w:proofErr w:type="spellEnd"/>
      <w:r w:rsidRPr="00CA696D">
        <w:rPr>
          <w:rStyle w:val="Emphasis"/>
          <w:rFonts w:asciiTheme="majorHAnsi" w:hAnsiTheme="majorHAnsi" w:cstheme="majorHAnsi"/>
        </w:rPr>
        <w:t xml:space="preserve"> and Bostrom, 2005). </w:t>
      </w:r>
      <w:r w:rsidRPr="00CA696D">
        <w:rPr>
          <w:rFonts w:asciiTheme="majorHAnsi" w:hAnsiTheme="majorHAnsi" w:cstheme="majorHAnsi"/>
          <w:sz w:val="16"/>
        </w:rPr>
        <w:t xml:space="preserve">Such outcomes would indeed be very surprising, since analysis indicates that they have a completely negligible chance of occurring. </w:t>
      </w:r>
      <w:r w:rsidRPr="00CA696D">
        <w:rPr>
          <w:rStyle w:val="Emphasis"/>
          <w:rFonts w:asciiTheme="majorHAnsi" w:hAnsiTheme="majorHAnsi" w:cstheme="majorHAnsi"/>
        </w:rPr>
        <w:t xml:space="preserve">Of course, with sufficiently bad luck, a </w:t>
      </w:r>
      <w:proofErr w:type="spellStart"/>
      <w:r w:rsidRPr="00CA696D">
        <w:rPr>
          <w:rStyle w:val="Emphasis"/>
          <w:rFonts w:asciiTheme="majorHAnsi" w:hAnsiTheme="majorHAnsi" w:cstheme="majorHAnsi"/>
        </w:rPr>
        <w:t>negligiblechance</w:t>
      </w:r>
      <w:proofErr w:type="spellEnd"/>
      <w:r w:rsidRPr="00CA696D">
        <w:rPr>
          <w:rStyle w:val="Emphasis"/>
          <w:rFonts w:asciiTheme="majorHAnsi" w:hAnsiTheme="majorHAnsi" w:cstheme="majorHAnsi"/>
        </w:rPr>
        <w:t xml:space="preserve"> event could occur.</w:t>
      </w:r>
      <w:r w:rsidRPr="00CA696D">
        <w:rPr>
          <w:rFonts w:asciiTheme="majorHAnsi" w:hAnsiTheme="majorHAnsi" w:cstheme="majorHAnsi"/>
          <w:sz w:val="16"/>
        </w:rPr>
        <w:t xml:space="preserve"> But alternatively (and far more likely in this case), the analysis could have a hidden flaw, like the Castle Bravo calculations did; in which case the chance might not be so negligible after all (Ord et al., 2010).31 Achieving stabilization</w:t>
      </w:r>
      <w:r w:rsidRPr="00CA696D">
        <w:rPr>
          <w:rStyle w:val="Style13ptBold"/>
          <w:rFonts w:asciiTheme="majorHAnsi" w:hAnsiTheme="majorHAnsi" w:cstheme="majorHAnsi"/>
          <w:sz w:val="16"/>
        </w:rPr>
        <w:t xml:space="preserve"> </w:t>
      </w:r>
      <w:r w:rsidRPr="00CA696D">
        <w:rPr>
          <w:rFonts w:asciiTheme="majorHAnsi" w:hAnsiTheme="majorHAnsi" w:cstheme="majorHAnsi"/>
          <w:sz w:val="16"/>
        </w:rPr>
        <w:t xml:space="preserve">The truth of VWH would be bad news. But it would not imply that civilization will be devastated. In principle at least, there are several responses that could stabilize the world even if vulnerability exists. </w:t>
      </w:r>
      <w:r w:rsidRPr="00CA696D">
        <w:rPr>
          <w:rStyle w:val="Emphasis"/>
          <w:rFonts w:asciiTheme="majorHAnsi" w:hAnsiTheme="majorHAnsi" w:cstheme="majorHAnsi"/>
        </w:rPr>
        <w:t>Recall that we defined the hypothesis in terms of a black-ball technology making civilizational devastation extremely likely conditional on technological development continuing and the semi-anarchic default condition persisting.</w:t>
      </w:r>
      <w:r w:rsidRPr="00CA696D">
        <w:rPr>
          <w:rFonts w:asciiTheme="majorHAnsi" w:hAnsiTheme="majorHAnsi" w:cstheme="majorHAnsi"/>
          <w:sz w:val="16"/>
        </w:rPr>
        <w:t xml:space="preserve"> </w:t>
      </w:r>
      <w:proofErr w:type="gramStart"/>
      <w:r w:rsidRPr="00CA696D">
        <w:rPr>
          <w:rFonts w:asciiTheme="majorHAnsi" w:hAnsiTheme="majorHAnsi" w:cstheme="majorHAnsi"/>
          <w:sz w:val="8"/>
          <w:szCs w:val="8"/>
        </w:rPr>
        <w:t>Thus</w:t>
      </w:r>
      <w:proofErr w:type="gramEnd"/>
      <w:r w:rsidRPr="00CA696D">
        <w:rPr>
          <w:rFonts w:asciiTheme="majorHAnsi" w:hAnsiTheme="majorHAnsi" w:cstheme="majorHAnsi"/>
          <w:sz w:val="8"/>
          <w:szCs w:val="8"/>
        </w:rPr>
        <w:t xml:space="preserve"> we can theoretically consider the following possibilities for achieving stabilization: 1. Restrict technological development. 2. Ensure that there does not exist a large population of actors representing a wide and recognizably human distribution of motives. 3. Establish extremely effective preventive policing. 4. Establish effective global governance. We will discuss (3) and (4) in subsequent sections. Here we consider (1) and (2). We will argue they hold only limited promise as ways of protecting against potential civilizational vulnerabilities. Technological relinquishment </w:t>
      </w:r>
      <w:proofErr w:type="gramStart"/>
      <w:r w:rsidRPr="00CA696D">
        <w:rPr>
          <w:rFonts w:asciiTheme="majorHAnsi" w:hAnsiTheme="majorHAnsi" w:cstheme="majorHAnsi"/>
          <w:sz w:val="8"/>
          <w:szCs w:val="8"/>
        </w:rPr>
        <w:t>In</w:t>
      </w:r>
      <w:proofErr w:type="gramEnd"/>
      <w:r w:rsidRPr="00CA696D">
        <w:rPr>
          <w:rFonts w:asciiTheme="majorHAnsi" w:hAnsiTheme="majorHAnsi" w:cstheme="majorHAnsi"/>
          <w:sz w:val="8"/>
          <w:szCs w:val="8"/>
        </w:rPr>
        <w:t xml:space="preserve"> its general form, technological relinquishment looks exceedingly unpromising. Recall that we construed the word ‘technology’ broadly; so that completely stopping technological development would require something close to a cessation of inventive activity everywhere in the world. That is hardly realistic; and if it could be done, it would be extremely costly – to the point of constituting an existential </w:t>
      </w:r>
      <w:proofErr w:type="gramStart"/>
      <w:r w:rsidRPr="00CA696D">
        <w:rPr>
          <w:rFonts w:asciiTheme="majorHAnsi" w:hAnsiTheme="majorHAnsi" w:cstheme="majorHAnsi"/>
          <w:sz w:val="8"/>
          <w:szCs w:val="8"/>
        </w:rPr>
        <w:t>catastrophe in its own right</w:t>
      </w:r>
      <w:proofErr w:type="gramEnd"/>
      <w:r w:rsidRPr="00CA696D">
        <w:rPr>
          <w:rFonts w:asciiTheme="majorHAnsi" w:hAnsiTheme="majorHAnsi" w:cstheme="majorHAnsi"/>
          <w:sz w:val="8"/>
          <w:szCs w:val="8"/>
        </w:rPr>
        <w:t xml:space="preserve"> (Namely, ‘permanent stagnation’ (Bostrom, 2013)). That general relinquishment of scientific and technological research is a non-starter does not, however, imply that limited curtailments of inventive activities could not be a good idea. It can make sense to forego particularly perilous directions of advancement. For instance, recalling our ‘easy nukes’ scenario, it would be sensible to discourage research into laser isotope separation for uranium enrichment (Kemp, 2012). Any technology that makes it possible to produce weapons-grade fissile material using less energy or with a smaller industrial footprint would erode important barriers to proliferation. It is hard to see how a slight reduction in the price of nuclear energy would compensate. On the contrary, the world would probably be better off if it somehow became harder and more expensive to enrich uranium. What we would ideally want in this area is not technological progress but technological regress. While targeted regress might not be in the cards, we could aim to slow the rate of advancement towards risk-increasing technologies relative to the rate of advancement in protective technologies. This is the idea expressed by the principle of differential technological development. In its original formulation, the principle focuses on existential risk; but we can apply it more broadly to also encompass technologies with ‘merely’ </w:t>
      </w:r>
      <w:proofErr w:type="spellStart"/>
      <w:r w:rsidRPr="00CA696D">
        <w:rPr>
          <w:rFonts w:asciiTheme="majorHAnsi" w:hAnsiTheme="majorHAnsi" w:cstheme="majorHAnsi"/>
          <w:sz w:val="8"/>
          <w:szCs w:val="8"/>
        </w:rPr>
        <w:t>devastational</w:t>
      </w:r>
      <w:proofErr w:type="spellEnd"/>
      <w:r w:rsidRPr="00CA696D">
        <w:rPr>
          <w:rFonts w:asciiTheme="majorHAnsi" w:hAnsiTheme="majorHAnsi" w:cstheme="majorHAnsi"/>
          <w:sz w:val="8"/>
          <w:szCs w:val="8"/>
        </w:rPr>
        <w:t xml:space="preserve"> potential: Principle of Differential Technological Development. Retard the development of dangerous and harmful technologies, especially ones that raise the level of existential risk; and accelerate the development of beneficial technologies, especially those that reduce the existential risks posed by nature or by other technologies Bostrom, 2002). The principle of differential technological development is compatible with plausible forms of technological 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CA696D">
        <w:rPr>
          <w:rFonts w:asciiTheme="majorHAnsi" w:hAnsiTheme="majorHAnsi" w:cstheme="majorHAnsi"/>
          <w:sz w:val="8"/>
          <w:szCs w:val="8"/>
        </w:rPr>
        <w:t>most risky</w:t>
      </w:r>
      <w:proofErr w:type="gramEnd"/>
      <w:r w:rsidRPr="00CA696D">
        <w:rPr>
          <w:rFonts w:asciiTheme="majorHAnsi" w:hAnsiTheme="majorHAnsi" w:cstheme="majorHAnsi"/>
          <w:sz w:val="8"/>
          <w:szCs w:val="8"/>
        </w:rPr>
        <w:t xml:space="preserve"> technological developments, or at least abstain from accelerating them. Even if we suppose that civilizational devastation is unavoidable, many </w:t>
      </w:r>
      <w:proofErr w:type="gramStart"/>
      <w:r w:rsidRPr="00CA696D">
        <w:rPr>
          <w:rFonts w:asciiTheme="majorHAnsi" w:hAnsiTheme="majorHAnsi" w:cstheme="majorHAnsi"/>
          <w:sz w:val="8"/>
          <w:szCs w:val="8"/>
        </w:rPr>
        <w:t>would</w:t>
      </w:r>
      <w:proofErr w:type="gramEnd"/>
      <w:r w:rsidRPr="00CA696D">
        <w:rPr>
          <w:rFonts w:asciiTheme="majorHAnsi" w:hAnsiTheme="majorHAnsi" w:cstheme="majorHAnsi"/>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CA696D">
        <w:rPr>
          <w:rFonts w:asciiTheme="majorHAnsi" w:hAnsiTheme="majorHAnsi" w:cstheme="majorHAnsi"/>
          <w:sz w:val="8"/>
          <w:szCs w:val="8"/>
        </w:rPr>
        <w:t>urn</w:t>
      </w:r>
      <w:proofErr w:type="spellEnd"/>
      <w:r w:rsidRPr="00CA696D">
        <w:rPr>
          <w:rFonts w:asciiTheme="majorHAnsi" w:hAnsiTheme="majorHAnsi" w:cstheme="majorHAnsi"/>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CA696D">
        <w:rPr>
          <w:rFonts w:asciiTheme="majorHAnsi" w:hAnsiTheme="majorHAnsi" w:cstheme="majorHAnsi"/>
          <w:sz w:val="8"/>
          <w:szCs w:val="8"/>
        </w:rPr>
        <w:t>them</w:t>
      </w:r>
      <w:proofErr w:type="gramEnd"/>
      <w:r w:rsidRPr="00CA696D">
        <w:rPr>
          <w:rFonts w:asciiTheme="majorHAnsi" w:hAnsiTheme="majorHAnsi" w:cstheme="majorHAnsi"/>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CA696D">
        <w:rPr>
          <w:rFonts w:asciiTheme="majorHAnsi" w:hAnsiTheme="majorHAnsi" w:cstheme="majorHAnsi"/>
          <w:sz w:val="8"/>
          <w:szCs w:val="8"/>
        </w:rPr>
        <w:t>would</w:t>
      </w:r>
      <w:proofErr w:type="gramEnd"/>
      <w:r w:rsidRPr="00CA696D">
        <w:rPr>
          <w:rFonts w:asciiTheme="majorHAnsi" w:hAnsiTheme="majorHAnsi" w:cstheme="majorHAnsi"/>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CA696D">
        <w:rPr>
          <w:rFonts w:asciiTheme="majorHAnsi" w:hAnsiTheme="majorHAnsi" w:cstheme="majorHAnsi"/>
          <w:sz w:val="8"/>
          <w:szCs w:val="8"/>
        </w:rPr>
        <w:t>Collingridge</w:t>
      </w:r>
      <w:proofErr w:type="spellEnd"/>
      <w:r w:rsidRPr="00CA696D">
        <w:rPr>
          <w:rFonts w:asciiTheme="majorHAnsi" w:hAnsiTheme="majorHAnsi" w:cstheme="majorHAnsi"/>
          <w:sz w:val="8"/>
          <w:szCs w:val="8"/>
        </w:rPr>
        <w:t>, 1980). Nevertheless, for an actor who cares altruistically about long-term outcomes and who is involved in some inventive enterprise (</w:t>
      </w:r>
      <w:proofErr w:type="gramStart"/>
      <w:r w:rsidRPr="00CA696D">
        <w:rPr>
          <w:rFonts w:asciiTheme="majorHAnsi" w:hAnsiTheme="majorHAnsi" w:cstheme="majorHAnsi"/>
          <w:sz w:val="8"/>
          <w:szCs w:val="8"/>
        </w:rPr>
        <w:t>e.g.</w:t>
      </w:r>
      <w:proofErr w:type="gramEnd"/>
      <w:r w:rsidRPr="00CA696D">
        <w:rPr>
          <w:rFonts w:asciiTheme="majorHAnsi" w:hAnsiTheme="majorHAnsi" w:cstheme="majorHAnsi"/>
          <w:sz w:val="8"/>
          <w:szCs w:val="8"/>
        </w:rPr>
        <w:t xml:space="preserve"> as a researcher, funder, entrepreneur, regulator, or legislator) it is worth making the attempt. Some implications, at any rate, seem </w:t>
      </w:r>
      <w:proofErr w:type="gramStart"/>
      <w:r w:rsidRPr="00CA696D">
        <w:rPr>
          <w:rFonts w:asciiTheme="majorHAnsi" w:hAnsiTheme="majorHAnsi" w:cstheme="majorHAnsi"/>
          <w:sz w:val="8"/>
          <w:szCs w:val="8"/>
        </w:rPr>
        <w:t>fairly obvious</w:t>
      </w:r>
      <w:proofErr w:type="gramEnd"/>
      <w:r w:rsidRPr="00CA696D">
        <w:rPr>
          <w:rFonts w:asciiTheme="majorHAnsi" w:hAnsiTheme="majorHAnsi" w:cstheme="majorHAnsi"/>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CA696D">
        <w:rPr>
          <w:rFonts w:asciiTheme="majorHAnsi" w:hAnsiTheme="majorHAnsi" w:cstheme="majorHAnsi"/>
          <w:sz w:val="8"/>
          <w:szCs w:val="8"/>
        </w:rPr>
        <w:t>more or less constant</w:t>
      </w:r>
      <w:proofErr w:type="gramEnd"/>
      <w:r w:rsidRPr="00CA696D">
        <w:rPr>
          <w:rFonts w:asciiTheme="majorHAnsi" w:hAnsiTheme="majorHAnsi" w:cstheme="majorHAnsi"/>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CA696D">
        <w:rPr>
          <w:rFonts w:asciiTheme="majorHAnsi" w:hAnsiTheme="majorHAnsi" w:cstheme="majorHAnsi"/>
          <w:sz w:val="8"/>
          <w:szCs w:val="8"/>
        </w:rPr>
        <w:t>is</w:t>
      </w:r>
      <w:proofErr w:type="gramEnd"/>
      <w:r w:rsidRPr="00CA696D">
        <w:rPr>
          <w:rFonts w:asciiTheme="majorHAnsi" w:hAnsiTheme="majorHAnsi" w:cstheme="majorHAnsi"/>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CA696D">
        <w:rPr>
          <w:rFonts w:asciiTheme="majorHAnsi" w:hAnsiTheme="majorHAnsi" w:cstheme="majorHAnsi"/>
          <w:sz w:val="8"/>
          <w:szCs w:val="8"/>
        </w:rPr>
        <w:t>in order for</w:t>
      </w:r>
      <w:proofErr w:type="gramEnd"/>
      <w:r w:rsidRPr="00CA696D">
        <w:rPr>
          <w:rFonts w:asciiTheme="majorHAnsi" w:hAnsiTheme="majorHAnsi" w:cstheme="majorHAnsi"/>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CA696D">
        <w:rPr>
          <w:rFonts w:asciiTheme="majorHAnsi" w:hAnsiTheme="majorHAnsi" w:cstheme="majorHAnsi"/>
          <w:sz w:val="8"/>
          <w:szCs w:val="8"/>
        </w:rPr>
        <w:t>entirely eliminate</w:t>
      </w:r>
      <w:proofErr w:type="gramEnd"/>
      <w:r w:rsidRPr="00CA696D">
        <w:rPr>
          <w:rFonts w:asciiTheme="majorHAnsi" w:hAnsiTheme="majorHAnsi" w:cstheme="majorHAnsi"/>
          <w:sz w:val="8"/>
          <w:szCs w:val="8"/>
        </w:rPr>
        <w:t xml:space="preserve"> or even greatly reduce the threat of Type-1 vulnerabilities. Note that an intervention that halves the size of the apocalyptic residual would not (at least not through any </w:t>
      </w:r>
      <w:proofErr w:type="spellStart"/>
      <w:r w:rsidRPr="00CA696D">
        <w:rPr>
          <w:rFonts w:asciiTheme="majorHAnsi" w:hAnsiTheme="majorHAnsi" w:cstheme="majorHAnsi"/>
          <w:sz w:val="8"/>
          <w:szCs w:val="8"/>
        </w:rPr>
        <w:t>firstorder</w:t>
      </w:r>
      <w:proofErr w:type="spellEnd"/>
      <w:r w:rsidRPr="00CA696D">
        <w:rPr>
          <w:rFonts w:asciiTheme="majorHAnsi" w:hAnsiTheme="majorHAnsi" w:cstheme="majorHAnsi"/>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CA696D">
        <w:rPr>
          <w:rFonts w:asciiTheme="majorHAnsi" w:hAnsiTheme="majorHAnsi" w:cstheme="majorHAnsi"/>
          <w:sz w:val="8"/>
          <w:szCs w:val="8"/>
        </w:rPr>
        <w:t>fairly uniform</w:t>
      </w:r>
      <w:proofErr w:type="gramEnd"/>
      <w:r w:rsidRPr="00CA696D">
        <w:rPr>
          <w:rFonts w:asciiTheme="majorHAnsi" w:hAnsiTheme="majorHAnsi" w:cstheme="majorHAnsi"/>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CA696D">
        <w:rPr>
          <w:rFonts w:asciiTheme="majorHAnsi" w:hAnsiTheme="majorHAnsi" w:cstheme="majorHAnsi"/>
          <w:sz w:val="8"/>
          <w:szCs w:val="8"/>
        </w:rPr>
        <w:t>Typically</w:t>
      </w:r>
      <w:proofErr w:type="gramEnd"/>
      <w:r w:rsidRPr="00CA696D">
        <w:rPr>
          <w:rFonts w:asciiTheme="majorHAnsi" w:hAnsiTheme="majorHAnsi" w:cstheme="majorHAnsi"/>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CA696D">
        <w:rPr>
          <w:rFonts w:asciiTheme="majorHAnsi" w:hAnsiTheme="majorHAnsi" w:cstheme="majorHAnsi"/>
          <w:sz w:val="8"/>
          <w:szCs w:val="8"/>
        </w:rPr>
        <w:t>peaceloving</w:t>
      </w:r>
      <w:proofErr w:type="spellEnd"/>
      <w:r w:rsidRPr="00CA696D">
        <w:rPr>
          <w:rFonts w:asciiTheme="majorHAnsi" w:hAnsiTheme="majorHAnsi" w:cstheme="majorHAnsi"/>
          <w:sz w:val="8"/>
          <w:szCs w:val="8"/>
        </w:rPr>
        <w:t xml:space="preserve"> direction. The ‘safe first strike’ scenario would be a lot less alarming if the actors facing the security dilemma had attitudes towards one another </w:t>
      </w:r>
      <w:proofErr w:type="gramStart"/>
      <w:r w:rsidRPr="00CA696D">
        <w:rPr>
          <w:rFonts w:asciiTheme="majorHAnsi" w:hAnsiTheme="majorHAnsi" w:cstheme="majorHAnsi"/>
          <w:sz w:val="8"/>
          <w:szCs w:val="8"/>
        </w:rPr>
        <w:t>similar to</w:t>
      </w:r>
      <w:proofErr w:type="gramEnd"/>
      <w:r w:rsidRPr="00CA696D">
        <w:rPr>
          <w:rFonts w:asciiTheme="majorHAnsi" w:hAnsiTheme="majorHAnsi" w:cstheme="majorHAnsi"/>
          <w:sz w:val="8"/>
          <w:szCs w:val="8"/>
        </w:rPr>
        <w:t xml:space="preserve"> those prevailing between Finland and Sweden. For many plausible sets of incentives that could arise for powerful actors </w:t>
      </w:r>
      <w:proofErr w:type="gramStart"/>
      <w:r w:rsidRPr="00CA696D">
        <w:rPr>
          <w:rFonts w:asciiTheme="majorHAnsi" w:hAnsiTheme="majorHAnsi" w:cstheme="majorHAnsi"/>
          <w:sz w:val="8"/>
          <w:szCs w:val="8"/>
        </w:rPr>
        <w:t>as a consequence of</w:t>
      </w:r>
      <w:proofErr w:type="gramEnd"/>
      <w:r w:rsidRPr="00CA696D">
        <w:rPr>
          <w:rFonts w:asciiTheme="majorHAnsi" w:hAnsiTheme="majorHAnsi" w:cstheme="majorHAnsi"/>
          <w:sz w:val="8"/>
          <w:szCs w:val="8"/>
        </w:rPr>
        <w:t xml:space="preserve"> some technological breakthrough, the prospects for a non-</w:t>
      </w:r>
      <w:proofErr w:type="spellStart"/>
      <w:r w:rsidRPr="00CA696D">
        <w:rPr>
          <w:rFonts w:asciiTheme="majorHAnsi" w:hAnsiTheme="majorHAnsi" w:cstheme="majorHAnsi"/>
          <w:sz w:val="8"/>
          <w:szCs w:val="8"/>
        </w:rPr>
        <w:t>devastational</w:t>
      </w:r>
      <w:proofErr w:type="spellEnd"/>
      <w:r w:rsidRPr="00CA696D">
        <w:rPr>
          <w:rFonts w:asciiTheme="majorHAnsi" w:hAnsiTheme="majorHAnsi" w:cstheme="majorHAnsi"/>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CA696D">
        <w:rPr>
          <w:rFonts w:asciiTheme="majorHAnsi" w:hAnsiTheme="majorHAnsi" w:cstheme="majorHAnsi"/>
          <w:sz w:val="16"/>
        </w:rPr>
        <w:t>.</w:t>
      </w:r>
      <w:r w:rsidRPr="00CA696D">
        <w:rPr>
          <w:rStyle w:val="Emphasis"/>
          <w:rFonts w:asciiTheme="majorHAnsi" w:hAnsiTheme="majorHAnsi" w:cstheme="majorHAnsi"/>
        </w:rPr>
        <w:t xml:space="preserve"> Recall that such a vulnerability entails that ‘by default’ a great </w:t>
      </w:r>
      <w:r w:rsidRPr="00CA696D">
        <w:rPr>
          <w:rStyle w:val="Emphasis"/>
          <w:rFonts w:asciiTheme="majorHAnsi" w:hAnsiTheme="majorHAnsi" w:cstheme="majorHAnsi"/>
          <w:highlight w:val="green"/>
        </w:rPr>
        <w:t>many actors face incentives to take</w:t>
      </w:r>
      <w:r w:rsidRPr="00CA696D">
        <w:rPr>
          <w:rStyle w:val="Emphasis"/>
          <w:rFonts w:asciiTheme="majorHAnsi" w:hAnsiTheme="majorHAnsi" w:cstheme="majorHAnsi"/>
        </w:rPr>
        <w:t xml:space="preserve"> some </w:t>
      </w:r>
      <w:r w:rsidRPr="00CA696D">
        <w:rPr>
          <w:rStyle w:val="Emphasis"/>
          <w:rFonts w:asciiTheme="majorHAnsi" w:hAnsiTheme="majorHAnsi" w:cstheme="majorHAnsi"/>
          <w:highlight w:val="green"/>
        </w:rPr>
        <w:t>damaging action</w:t>
      </w:r>
      <w:r w:rsidRPr="00CA696D">
        <w:rPr>
          <w:rStyle w:val="Emphasis"/>
          <w:rFonts w:asciiTheme="majorHAnsi" w:hAnsiTheme="majorHAnsi" w:cstheme="majorHAnsi"/>
        </w:rPr>
        <w:t xml:space="preserve">, such that the combined effects add up to civilizational devastation. The incentives for using the black-ball technology must therefore be ones that have a grip on a substantial fraction of the world population – </w:t>
      </w:r>
      <w:r w:rsidRPr="00CA696D">
        <w:rPr>
          <w:rStyle w:val="Emphasis"/>
          <w:rFonts w:asciiTheme="majorHAnsi" w:hAnsiTheme="majorHAnsi" w:cstheme="majorHAnsi"/>
          <w:highlight w:val="green"/>
        </w:rPr>
        <w:t>economic gain being</w:t>
      </w:r>
      <w:r w:rsidRPr="00CA696D">
        <w:rPr>
          <w:rStyle w:val="Emphasis"/>
          <w:rFonts w:asciiTheme="majorHAnsi" w:hAnsiTheme="majorHAnsi" w:cstheme="majorHAnsi"/>
        </w:rPr>
        <w:t xml:space="preserve"> perhaps being </w:t>
      </w:r>
      <w:r w:rsidRPr="00CA696D">
        <w:rPr>
          <w:rStyle w:val="Emphasis"/>
          <w:rFonts w:asciiTheme="majorHAnsi" w:hAnsiTheme="majorHAnsi" w:cstheme="majorHAnsi"/>
          <w:highlight w:val="green"/>
        </w:rPr>
        <w:t>the prime example of</w:t>
      </w:r>
      <w:r w:rsidRPr="00CA696D">
        <w:rPr>
          <w:rStyle w:val="Emphasis"/>
          <w:rFonts w:asciiTheme="majorHAnsi" w:hAnsiTheme="majorHAnsi" w:cstheme="majorHAnsi"/>
        </w:rPr>
        <w:t xml:space="preserve"> such a </w:t>
      </w:r>
      <w:r w:rsidRPr="00CA696D">
        <w:rPr>
          <w:rStyle w:val="Emphasis"/>
          <w:rFonts w:asciiTheme="majorHAnsi" w:hAnsiTheme="majorHAnsi" w:cstheme="majorHAnsi"/>
          <w:highlight w:val="green"/>
        </w:rPr>
        <w:t>near-universal motivation</w:t>
      </w:r>
      <w:r w:rsidRPr="00CA696D">
        <w:rPr>
          <w:rStyle w:val="Emphasis"/>
          <w:rFonts w:asciiTheme="majorHAnsi" w:hAnsiTheme="majorHAnsi" w:cstheme="majorHAnsi"/>
        </w:rPr>
        <w:t xml:space="preserve">. </w:t>
      </w:r>
      <w:proofErr w:type="gramStart"/>
      <w:r w:rsidRPr="00CA696D">
        <w:rPr>
          <w:rFonts w:asciiTheme="majorHAnsi" w:hAnsiTheme="majorHAnsi" w:cstheme="majorHAnsi"/>
          <w:sz w:val="8"/>
          <w:szCs w:val="8"/>
        </w:rPr>
        <w:t>So</w:t>
      </w:r>
      <w:proofErr w:type="gramEnd"/>
      <w:r w:rsidRPr="00CA696D">
        <w:rPr>
          <w:rFonts w:asciiTheme="majorHAnsi" w:hAnsiTheme="majorHAnsi" w:cstheme="majorHAnsi"/>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CA696D">
        <w:rPr>
          <w:rFonts w:asciiTheme="majorHAnsi" w:hAnsiTheme="majorHAnsi" w:cstheme="majorHAnsi"/>
          <w:sz w:val="8"/>
          <w:szCs w:val="8"/>
        </w:rPr>
        <w:t>so as to</w:t>
      </w:r>
      <w:proofErr w:type="gramEnd"/>
      <w:r w:rsidRPr="00CA696D">
        <w:rPr>
          <w:rFonts w:asciiTheme="majorHAnsi" w:hAnsiTheme="majorHAnsi" w:cstheme="majorHAnsi"/>
          <w:sz w:val="8"/>
          <w:szCs w:val="8"/>
        </w:rPr>
        <w:t xml:space="preserve"> make people more altruistic and raise the value of X, this seems difficult to achieve. (Consider the many </w:t>
      </w:r>
      <w:r w:rsidRPr="00CA696D">
        <w:rPr>
          <w:rFonts w:asciiTheme="majorHAnsi" w:hAnsiTheme="majorHAnsi" w:cstheme="majorHAnsi"/>
          <w:sz w:val="8"/>
          <w:szCs w:val="8"/>
        </w:rPr>
        <w:lastRenderedPageBreak/>
        <w:t xml:space="preserve">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CA696D">
        <w:rPr>
          <w:rFonts w:asciiTheme="majorHAnsi" w:hAnsiTheme="majorHAnsi" w:cstheme="majorHAnsi"/>
          <w:sz w:val="8"/>
          <w:szCs w:val="8"/>
        </w:rPr>
        <w:t>renders</w:t>
      </w:r>
      <w:proofErr w:type="gramEnd"/>
      <w:r w:rsidRPr="00CA696D">
        <w:rPr>
          <w:rFonts w:asciiTheme="majorHAnsi" w:hAnsiTheme="majorHAnsi" w:cstheme="majorHAnsi"/>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CA696D">
        <w:rPr>
          <w:rFonts w:asciiTheme="majorHAnsi" w:hAnsiTheme="majorHAnsi" w:cstheme="majorHAnsi"/>
          <w:sz w:val="8"/>
          <w:szCs w:val="8"/>
        </w:rPr>
        <w:t>vulnerability, and</w:t>
      </w:r>
      <w:proofErr w:type="gramEnd"/>
      <w:r w:rsidRPr="00CA696D">
        <w:rPr>
          <w:rFonts w:asciiTheme="majorHAnsi" w:hAnsiTheme="majorHAnsi" w:cstheme="majorHAnsi"/>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CA696D">
        <w:rPr>
          <w:rFonts w:asciiTheme="majorHAnsi" w:hAnsiTheme="majorHAnsi" w:cstheme="majorHAnsi"/>
          <w:sz w:val="8"/>
          <w:szCs w:val="8"/>
        </w:rPr>
        <w:t>The</w:t>
      </w:r>
      <w:proofErr w:type="gramEnd"/>
      <w:r w:rsidRPr="00CA696D">
        <w:rPr>
          <w:rFonts w:asciiTheme="majorHAnsi" w:hAnsiTheme="majorHAnsi" w:cstheme="majorHAnsi"/>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CA696D">
        <w:rPr>
          <w:rStyle w:val="Emphasis"/>
          <w:rFonts w:asciiTheme="majorHAnsi" w:hAnsiTheme="majorHAnsi" w:cstheme="majorHAnsi"/>
          <w:sz w:val="8"/>
          <w:szCs w:val="8"/>
        </w:rPr>
        <w:t xml:space="preserve"> </w:t>
      </w:r>
      <w:r w:rsidRPr="00CA696D">
        <w:rPr>
          <w:rStyle w:val="Emphasis"/>
          <w:rFonts w:asciiTheme="majorHAnsi" w:hAnsiTheme="majorHAnsi" w:cstheme="majorHAnsi"/>
        </w:rPr>
        <w:t xml:space="preserve">1. Create the capacity for extremely effective preventive policing. Develop the intra-state governance capacity needed to prevent, with extremely high reliability, any individual or small group – including ones that cannot be deterred – from carrying out any action that is highly illegal; and 2. Create the capacity for </w:t>
      </w:r>
      <w:r w:rsidRPr="00CA696D">
        <w:rPr>
          <w:rStyle w:val="Emphasis"/>
          <w:rFonts w:asciiTheme="majorHAnsi" w:hAnsiTheme="majorHAnsi" w:cstheme="majorHAnsi"/>
          <w:highlight w:val="green"/>
        </w:rPr>
        <w:t>strong global governance</w:t>
      </w:r>
      <w:r w:rsidRPr="00CA696D">
        <w:rPr>
          <w:rStyle w:val="Emphasis"/>
          <w:rFonts w:asciiTheme="majorHAnsi" w:hAnsiTheme="majorHAnsi" w:cstheme="majorHAnsi"/>
        </w:rPr>
        <w:t xml:space="preserve">. Develop the inter-state governance capacity needed </w:t>
      </w:r>
      <w:r w:rsidRPr="00CA696D">
        <w:rPr>
          <w:rStyle w:val="Emphasis"/>
          <w:rFonts w:asciiTheme="majorHAnsi" w:hAnsiTheme="majorHAnsi" w:cstheme="majorHAnsi"/>
          <w:highlight w:val="green"/>
        </w:rPr>
        <w:t>to</w:t>
      </w:r>
      <w:r w:rsidRPr="00CA696D">
        <w:rPr>
          <w:rStyle w:val="Emphasis"/>
          <w:rFonts w:asciiTheme="majorHAnsi" w:hAnsiTheme="majorHAnsi" w:cstheme="majorHAnsi"/>
        </w:rPr>
        <w:t xml:space="preserve"> reliably </w:t>
      </w:r>
      <w:r w:rsidRPr="00CA696D">
        <w:rPr>
          <w:rStyle w:val="Emphasis"/>
          <w:rFonts w:asciiTheme="majorHAnsi" w:hAnsiTheme="majorHAnsi" w:cstheme="majorHAnsi"/>
          <w:highlight w:val="green"/>
        </w:rPr>
        <w:t>solve</w:t>
      </w:r>
      <w:r w:rsidRPr="00CA696D">
        <w:rPr>
          <w:rStyle w:val="Emphasis"/>
          <w:rFonts w:asciiTheme="majorHAnsi" w:hAnsiTheme="majorHAnsi" w:cstheme="majorHAnsi"/>
        </w:rPr>
        <w:t xml:space="preserve"> the most serious global </w:t>
      </w:r>
      <w:r w:rsidRPr="00CA696D">
        <w:rPr>
          <w:rStyle w:val="Emphasis"/>
          <w:rFonts w:asciiTheme="majorHAnsi" w:hAnsiTheme="majorHAnsi" w:cstheme="majorHAnsi"/>
          <w:highlight w:val="green"/>
        </w:rPr>
        <w:t>commons problems and ensure</w:t>
      </w:r>
      <w:r w:rsidRPr="00CA696D">
        <w:rPr>
          <w:rStyle w:val="Emphasis"/>
          <w:rFonts w:asciiTheme="majorHAnsi" w:hAnsiTheme="majorHAnsi" w:cstheme="majorHAnsi"/>
        </w:rPr>
        <w:t xml:space="preserve"> robust </w:t>
      </w:r>
      <w:r w:rsidRPr="00CA696D">
        <w:rPr>
          <w:rStyle w:val="Emphasis"/>
          <w:rFonts w:asciiTheme="majorHAnsi" w:hAnsiTheme="majorHAnsi" w:cstheme="majorHAnsi"/>
          <w:highlight w:val="green"/>
        </w:rPr>
        <w:t>cooperation</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between states</w:t>
      </w:r>
      <w:r w:rsidRPr="00CA696D">
        <w:rPr>
          <w:rStyle w:val="Emphasis"/>
          <w:rFonts w:asciiTheme="majorHAnsi" w:hAnsiTheme="majorHAnsi" w:cstheme="majorHAnsi"/>
        </w:rPr>
        <w:t xml:space="preserve"> (and other strong organizations) wherever vital security interests are at stake – even where there are very strong incentives to defect from agreements or refuse to sign on in the first place.</w:t>
      </w:r>
    </w:p>
    <w:p w14:paraId="67CE5244" w14:textId="77777777" w:rsidR="00CA696D" w:rsidRPr="00CA696D" w:rsidRDefault="00CA696D" w:rsidP="00CA696D">
      <w:pPr>
        <w:pStyle w:val="Heading3"/>
        <w:rPr>
          <w:rFonts w:asciiTheme="majorHAnsi" w:hAnsiTheme="majorHAnsi" w:cstheme="majorHAnsi"/>
        </w:rPr>
      </w:pPr>
      <w:r w:rsidRPr="00CA696D">
        <w:rPr>
          <w:rFonts w:asciiTheme="majorHAnsi" w:hAnsiTheme="majorHAnsi" w:cstheme="majorHAnsi"/>
        </w:rPr>
        <w:lastRenderedPageBreak/>
        <w:t xml:space="preserve">Part 2 is Solvency </w:t>
      </w:r>
    </w:p>
    <w:p w14:paraId="7136E89F" w14:textId="77777777" w:rsidR="00CA696D" w:rsidRPr="00CA696D" w:rsidRDefault="00CA696D" w:rsidP="00CA696D">
      <w:pPr>
        <w:pStyle w:val="Heading4"/>
        <w:spacing w:before="0"/>
        <w:rPr>
          <w:rFonts w:asciiTheme="majorHAnsi" w:hAnsiTheme="majorHAnsi" w:cstheme="majorHAnsi"/>
          <w:szCs w:val="24"/>
        </w:rPr>
      </w:pPr>
      <w:r w:rsidRPr="00CA696D">
        <w:rPr>
          <w:rFonts w:asciiTheme="majorHAnsi" w:hAnsiTheme="majorHAnsi" w:cstheme="majorHAnsi"/>
          <w:szCs w:val="24"/>
        </w:rPr>
        <w:t xml:space="preserve">I affirm Resolved: In a democracy, a free press ought to prioritize objectivity over </w:t>
      </w:r>
      <w:proofErr w:type="spellStart"/>
      <w:r w:rsidRPr="00CA696D">
        <w:rPr>
          <w:rFonts w:asciiTheme="majorHAnsi" w:hAnsiTheme="majorHAnsi" w:cstheme="majorHAnsi"/>
          <w:szCs w:val="24"/>
        </w:rPr>
        <w:t>advocacyx</w:t>
      </w:r>
      <w:proofErr w:type="spellEnd"/>
      <w:r w:rsidRPr="00CA696D">
        <w:rPr>
          <w:rFonts w:asciiTheme="majorHAnsi" w:hAnsiTheme="majorHAnsi" w:cstheme="majorHAnsi"/>
          <w:szCs w:val="24"/>
        </w:rPr>
        <w:t xml:space="preserve">. Spec and definitions in doc. </w:t>
      </w:r>
    </w:p>
    <w:p w14:paraId="62870782"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First, the </w:t>
      </w:r>
      <w:proofErr w:type="spellStart"/>
      <w:r w:rsidRPr="00CA696D">
        <w:rPr>
          <w:rFonts w:asciiTheme="majorHAnsi" w:hAnsiTheme="majorHAnsi" w:cstheme="majorHAnsi"/>
        </w:rPr>
        <w:t>rez</w:t>
      </w:r>
      <w:proofErr w:type="spellEnd"/>
      <w:r w:rsidRPr="00CA696D">
        <w:rPr>
          <w:rFonts w:asciiTheme="majorHAnsi" w:hAnsiTheme="majorHAnsi" w:cstheme="majorHAnsi"/>
        </w:rPr>
        <w:t xml:space="preserve"> is future oriented. </w:t>
      </w:r>
    </w:p>
    <w:p w14:paraId="7137E7DB" w14:textId="77777777" w:rsidR="00CA696D" w:rsidRPr="00CA696D" w:rsidRDefault="00CA696D" w:rsidP="00CA696D">
      <w:pPr>
        <w:pStyle w:val="Heading4"/>
        <w:spacing w:before="0"/>
        <w:rPr>
          <w:rFonts w:asciiTheme="majorHAnsi" w:hAnsiTheme="majorHAnsi" w:cstheme="majorHAnsi"/>
        </w:rPr>
      </w:pPr>
      <w:r w:rsidRPr="00CA696D">
        <w:rPr>
          <w:rFonts w:asciiTheme="majorHAnsi" w:hAnsiTheme="majorHAnsi" w:cstheme="majorHAnsi"/>
        </w:rPr>
        <w:t>Ought “</w:t>
      </w:r>
      <w:r w:rsidRPr="00CA696D">
        <w:rPr>
          <w:rStyle w:val="Emphasis"/>
          <w:rFonts w:asciiTheme="majorHAnsi" w:hAnsiTheme="majorHAnsi" w:cstheme="majorHAnsi"/>
        </w:rPr>
        <w:t xml:space="preserve">Ought </w:t>
      </w:r>
      <w:proofErr w:type="gramStart"/>
      <w:r w:rsidRPr="00CA696D">
        <w:rPr>
          <w:rStyle w:val="Emphasis"/>
          <w:rFonts w:asciiTheme="majorHAnsi" w:hAnsiTheme="majorHAnsi" w:cstheme="majorHAnsi"/>
          <w:highlight w:val="green"/>
        </w:rPr>
        <w:t>expresses</w:t>
      </w:r>
      <w:proofErr w:type="gramEnd"/>
      <w:r w:rsidRPr="00CA696D">
        <w:rPr>
          <w:rStyle w:val="Emphasis"/>
          <w:rFonts w:asciiTheme="majorHAnsi" w:hAnsiTheme="majorHAnsi" w:cstheme="majorHAnsi"/>
        </w:rPr>
        <w:t xml:space="preserve"> ideas such as duty, necessity and </w:t>
      </w:r>
      <w:r w:rsidRPr="00CA696D">
        <w:rPr>
          <w:rStyle w:val="Emphasis"/>
          <w:rFonts w:asciiTheme="majorHAnsi" w:hAnsiTheme="majorHAnsi" w:cstheme="majorHAnsi"/>
          <w:highlight w:val="green"/>
        </w:rPr>
        <w:t>moral obligation</w:t>
      </w:r>
      <w:r w:rsidRPr="00CA696D">
        <w:rPr>
          <w:rStyle w:val="Emphasis"/>
          <w:rFonts w:asciiTheme="majorHAnsi" w:hAnsiTheme="majorHAnsi" w:cstheme="majorHAnsi"/>
        </w:rPr>
        <w:t xml:space="preserve">. It is not as forceful as must, but it is stronger than should. You ought to be punctual. We ought to help the poor. You </w:t>
      </w:r>
      <w:r w:rsidRPr="00CA696D">
        <w:rPr>
          <w:rStyle w:val="Emphasis"/>
          <w:rFonts w:asciiTheme="majorHAnsi" w:hAnsiTheme="majorHAnsi" w:cstheme="majorHAnsi"/>
          <w:highlight w:val="green"/>
        </w:rPr>
        <w:t xml:space="preserve">ought to visit your friends </w:t>
      </w:r>
      <w:proofErr w:type="gramStart"/>
      <w:r w:rsidRPr="00CA696D">
        <w:rPr>
          <w:rStyle w:val="Emphasis"/>
          <w:rFonts w:asciiTheme="majorHAnsi" w:hAnsiTheme="majorHAnsi" w:cstheme="majorHAnsi"/>
          <w:highlight w:val="green"/>
        </w:rPr>
        <w:t>once in a while</w:t>
      </w:r>
      <w:proofErr w:type="gramEnd"/>
      <w:r w:rsidRPr="00CA696D">
        <w:rPr>
          <w:rStyle w:val="Emphasis"/>
          <w:rFonts w:asciiTheme="majorHAnsi" w:hAnsiTheme="majorHAnsi" w:cstheme="majorHAnsi"/>
        </w:rPr>
        <w:t xml:space="preserve">. Ought generally </w:t>
      </w:r>
      <w:proofErr w:type="gramStart"/>
      <w:r w:rsidRPr="00CA696D">
        <w:rPr>
          <w:rStyle w:val="Emphasis"/>
          <w:rFonts w:asciiTheme="majorHAnsi" w:hAnsiTheme="majorHAnsi" w:cstheme="majorHAnsi"/>
          <w:highlight w:val="green"/>
        </w:rPr>
        <w:t>points</w:t>
      </w:r>
      <w:proofErr w:type="gramEnd"/>
      <w:r w:rsidRPr="00CA696D">
        <w:rPr>
          <w:rStyle w:val="Emphasis"/>
          <w:rFonts w:asciiTheme="majorHAnsi" w:hAnsiTheme="majorHAnsi" w:cstheme="majorHAnsi"/>
          <w:highlight w:val="green"/>
        </w:rPr>
        <w:t xml:space="preserve"> to</w:t>
      </w:r>
      <w:r w:rsidRPr="00CA696D">
        <w:rPr>
          <w:rStyle w:val="Emphasis"/>
          <w:rFonts w:asciiTheme="majorHAnsi" w:hAnsiTheme="majorHAnsi" w:cstheme="majorHAnsi"/>
        </w:rPr>
        <w:t xml:space="preserve"> present and </w:t>
      </w:r>
      <w:r w:rsidRPr="00CA696D">
        <w:rPr>
          <w:rStyle w:val="Emphasis"/>
          <w:rFonts w:asciiTheme="majorHAnsi" w:hAnsiTheme="majorHAnsi" w:cstheme="majorHAnsi"/>
          <w:highlight w:val="green"/>
        </w:rPr>
        <w:t>future time</w:t>
      </w:r>
      <w:r w:rsidRPr="00CA696D">
        <w:rPr>
          <w:rStyle w:val="Emphasis"/>
          <w:rFonts w:asciiTheme="majorHAnsi" w:hAnsiTheme="majorHAnsi" w:cstheme="majorHAnsi"/>
        </w:rPr>
        <w:t>. It can point to past time when it is followed by the perfect infinitive (have + past participle).</w:t>
      </w:r>
      <w:r w:rsidRPr="00CA696D">
        <w:rPr>
          <w:rFonts w:asciiTheme="majorHAnsi" w:hAnsiTheme="majorHAnsi" w:cstheme="majorHAnsi"/>
        </w:rPr>
        <w:t xml:space="preserve">” </w:t>
      </w:r>
    </w:p>
    <w:p w14:paraId="08C6B067"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That’s English Grammar 10</w:t>
      </w:r>
      <w:r w:rsidRPr="00CA696D">
        <w:rPr>
          <w:rFonts w:asciiTheme="majorHAnsi" w:hAnsiTheme="majorHAnsi" w:cstheme="majorHAnsi"/>
        </w:rPr>
        <w:t xml:space="preserve"> [“Must and Ought to”; English Grammar; August 16, 2010; </w:t>
      </w:r>
      <w:hyperlink r:id="rId11" w:history="1">
        <w:r w:rsidRPr="00CA696D">
          <w:rPr>
            <w:rStyle w:val="Hyperlink"/>
            <w:rFonts w:asciiTheme="majorHAnsi" w:hAnsiTheme="majorHAnsi" w:cstheme="majorHAnsi"/>
          </w:rPr>
          <w:t>https://www.englishgrammar.org/must-and-ought-to/</w:t>
        </w:r>
      </w:hyperlink>
      <w:r w:rsidRPr="00CA696D">
        <w:rPr>
          <w:rFonts w:asciiTheme="majorHAnsi" w:hAnsiTheme="majorHAnsi" w:cstheme="majorHAnsi"/>
        </w:rPr>
        <w:t xml:space="preserve"> //BWSWJ]</w:t>
      </w:r>
    </w:p>
    <w:p w14:paraId="496A0C00"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To is “</w:t>
      </w:r>
      <w:r w:rsidRPr="00CA696D">
        <w:rPr>
          <w:rStyle w:val="Emphasis"/>
          <w:rFonts w:asciiTheme="majorHAnsi" w:hAnsiTheme="majorHAnsi" w:cstheme="majorHAnsi"/>
          <w:highlight w:val="green"/>
        </w:rPr>
        <w:t>used</w:t>
      </w:r>
      <w:r w:rsidRPr="00CA696D">
        <w:rPr>
          <w:rStyle w:val="Emphasis"/>
          <w:rFonts w:asciiTheme="majorHAnsi" w:hAnsiTheme="majorHAnsi" w:cstheme="majorHAnsi"/>
        </w:rPr>
        <w:t xml:space="preserve"> after some verbs, especially </w:t>
      </w:r>
      <w:r w:rsidRPr="00CA696D">
        <w:rPr>
          <w:rStyle w:val="Emphasis"/>
          <w:rFonts w:asciiTheme="majorHAnsi" w:hAnsiTheme="majorHAnsi" w:cstheme="majorHAnsi"/>
          <w:highlight w:val="green"/>
        </w:rPr>
        <w:t>when the action described</w:t>
      </w:r>
      <w:r w:rsidRPr="00CA696D">
        <w:rPr>
          <w:rStyle w:val="Emphasis"/>
          <w:rFonts w:asciiTheme="majorHAnsi" w:hAnsiTheme="majorHAnsi" w:cstheme="majorHAnsi"/>
        </w:rPr>
        <w:t xml:space="preserve"> in the infinitive </w:t>
      </w:r>
      <w:r w:rsidRPr="00CA696D">
        <w:rPr>
          <w:rStyle w:val="Emphasis"/>
          <w:rFonts w:asciiTheme="majorHAnsi" w:hAnsiTheme="majorHAnsi" w:cstheme="majorHAnsi"/>
          <w:highlight w:val="green"/>
        </w:rPr>
        <w:t>will happen later</w:t>
      </w:r>
      <w:r w:rsidRPr="00CA696D">
        <w:rPr>
          <w:rStyle w:val="Emphasis"/>
          <w:rFonts w:asciiTheme="majorHAnsi" w:hAnsiTheme="majorHAnsi" w:cstheme="majorHAnsi"/>
        </w:rPr>
        <w:t>:</w:t>
      </w:r>
      <w:r w:rsidRPr="00CA696D">
        <w:rPr>
          <w:rFonts w:asciiTheme="majorHAnsi" w:hAnsiTheme="majorHAnsi" w:cstheme="majorHAnsi"/>
        </w:rPr>
        <w:t>”</w:t>
      </w:r>
    </w:p>
    <w:p w14:paraId="045B38C4"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That’s Cambridge Dictionary ND</w:t>
      </w:r>
      <w:r w:rsidRPr="00CA696D">
        <w:rPr>
          <w:rFonts w:asciiTheme="majorHAnsi" w:hAnsiTheme="majorHAnsi" w:cstheme="majorHAnsi"/>
        </w:rPr>
        <w:t xml:space="preserve"> [“to”. Cambridge Dictionary (Our dictionaries are informed by the Cambridge English Corpus of more than 1.5 billion words of real English, and the Cambridge Learner Corpus, a unique collection of exam scripts written by students taking Cambridge ESOL exams all over the world). No Date. Accessed 2/1/2022. </w:t>
      </w:r>
      <w:hyperlink r:id="rId12" w:history="1">
        <w:r w:rsidRPr="00CA696D">
          <w:rPr>
            <w:rStyle w:val="Hyperlink"/>
            <w:rFonts w:asciiTheme="majorHAnsi" w:hAnsiTheme="majorHAnsi" w:cstheme="majorHAnsi"/>
          </w:rPr>
          <w:t>https://dictionary.cambridge.org/us/dictionary/english/</w:t>
        </w:r>
      </w:hyperlink>
      <w:r w:rsidRPr="00CA696D">
        <w:rPr>
          <w:rStyle w:val="Hyperlink"/>
          <w:rFonts w:asciiTheme="majorHAnsi" w:hAnsiTheme="majorHAnsi" w:cstheme="majorHAnsi"/>
        </w:rPr>
        <w:t>to</w:t>
      </w:r>
      <w:r w:rsidRPr="00CA696D">
        <w:rPr>
          <w:rFonts w:asciiTheme="majorHAnsi" w:hAnsiTheme="majorHAnsi" w:cstheme="majorHAnsi"/>
        </w:rPr>
        <w:t xml:space="preserve"> //Xu] </w:t>
      </w:r>
    </w:p>
    <w:p w14:paraId="3A9D65BC"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Second, the only democracy is the </w:t>
      </w:r>
      <w:r w:rsidRPr="00CA696D">
        <w:rPr>
          <w:rFonts w:asciiTheme="majorHAnsi" w:hAnsiTheme="majorHAnsi" w:cstheme="majorHAnsi"/>
          <w:u w:val="single"/>
        </w:rPr>
        <w:t>dictatorship of the proletariat</w:t>
      </w:r>
      <w:r w:rsidRPr="00CA696D">
        <w:rPr>
          <w:rFonts w:asciiTheme="majorHAnsi" w:hAnsiTheme="majorHAnsi" w:cstheme="majorHAnsi"/>
        </w:rPr>
        <w:t xml:space="preserve">. </w:t>
      </w:r>
    </w:p>
    <w:p w14:paraId="4354AF6B"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Marxists.org ND</w:t>
      </w:r>
      <w:r w:rsidRPr="00CA696D">
        <w:rPr>
          <w:rFonts w:asciiTheme="majorHAnsi" w:hAnsiTheme="majorHAnsi" w:cstheme="majorHAnsi"/>
        </w:rPr>
        <w:t xml:space="preserve"> [“</w:t>
      </w:r>
      <w:r w:rsidRPr="00CA696D">
        <w:rPr>
          <w:rStyle w:val="Emphasis"/>
          <w:rFonts w:asciiTheme="majorHAnsi" w:hAnsiTheme="majorHAnsi" w:cstheme="majorHAnsi"/>
          <w:highlight w:val="green"/>
        </w:rPr>
        <w:t>democracy</w:t>
      </w:r>
      <w:r w:rsidRPr="00CA696D">
        <w:rPr>
          <w:rFonts w:asciiTheme="majorHAnsi" w:hAnsiTheme="majorHAnsi" w:cstheme="majorHAnsi"/>
        </w:rPr>
        <w:t xml:space="preserve">”. Encyclopedia of Marxism: Glossary of Terms. No Date. Accessed 2/25/2022. </w:t>
      </w:r>
      <w:hyperlink r:id="rId13" w:anchor="democracy" w:history="1">
        <w:r w:rsidRPr="00CA696D">
          <w:rPr>
            <w:rStyle w:val="Hyperlink"/>
            <w:rFonts w:asciiTheme="majorHAnsi" w:hAnsiTheme="majorHAnsi" w:cstheme="majorHAnsi"/>
          </w:rPr>
          <w:t>https://www.marxists.org/glossary/terms/d/e.htm#democracy</w:t>
        </w:r>
      </w:hyperlink>
      <w:r w:rsidRPr="00CA696D">
        <w:rPr>
          <w:rFonts w:asciiTheme="majorHAnsi" w:hAnsiTheme="majorHAnsi" w:cstheme="majorHAnsi"/>
        </w:rPr>
        <w:t xml:space="preserve"> //Xu]</w:t>
      </w:r>
    </w:p>
    <w:p w14:paraId="22DA78B6" w14:textId="77777777" w:rsidR="00CA696D" w:rsidRPr="00CA696D" w:rsidRDefault="00CA696D" w:rsidP="00CA696D">
      <w:pPr>
        <w:rPr>
          <w:rFonts w:asciiTheme="majorHAnsi" w:hAnsiTheme="majorHAnsi" w:cstheme="majorHAnsi"/>
          <w:sz w:val="16"/>
        </w:rPr>
      </w:pPr>
      <w:r w:rsidRPr="00CA696D">
        <w:rPr>
          <w:rStyle w:val="Emphasis"/>
          <w:rFonts w:asciiTheme="majorHAnsi" w:hAnsiTheme="majorHAnsi" w:cstheme="majorHAnsi"/>
          <w:highlight w:val="green"/>
        </w:rPr>
        <w:t>A political system of rule by the majority</w:t>
      </w:r>
      <w:r w:rsidRPr="00CA696D">
        <w:rPr>
          <w:rStyle w:val="Emphasis"/>
          <w:rFonts w:asciiTheme="majorHAnsi" w:hAnsiTheme="majorHAnsi" w:cstheme="majorHAnsi"/>
        </w:rPr>
        <w:t>.</w:t>
      </w:r>
      <w:r w:rsidRPr="00CA696D">
        <w:rPr>
          <w:rFonts w:asciiTheme="majorHAnsi" w:hAnsiTheme="majorHAnsi" w:cstheme="majorHAnsi"/>
          <w:sz w:val="16"/>
        </w:rPr>
        <w:t xml:space="preserve"> Democracy is a much-abused term however, with even the most stunted, </w:t>
      </w:r>
      <w:proofErr w:type="gramStart"/>
      <w:r w:rsidRPr="00CA696D">
        <w:rPr>
          <w:rFonts w:asciiTheme="majorHAnsi" w:hAnsiTheme="majorHAnsi" w:cstheme="majorHAnsi"/>
          <w:sz w:val="16"/>
        </w:rPr>
        <w:t>abstract</w:t>
      </w:r>
      <w:proofErr w:type="gramEnd"/>
      <w:r w:rsidRPr="00CA696D">
        <w:rPr>
          <w:rFonts w:asciiTheme="majorHAnsi" w:hAnsiTheme="majorHAnsi" w:cstheme="majorHAnsi"/>
          <w:sz w:val="16"/>
        </w:rPr>
        <w:t xml:space="preserve"> and limited forms of suffrage going by the name of democracy. “...</w:t>
      </w:r>
      <w:r w:rsidRPr="00CA696D">
        <w:rPr>
          <w:rStyle w:val="Emphasis"/>
          <w:rFonts w:asciiTheme="majorHAnsi" w:hAnsiTheme="majorHAnsi" w:cstheme="majorHAnsi"/>
        </w:rPr>
        <w:t xml:space="preserve"> in </w:t>
      </w:r>
      <w:r w:rsidRPr="00CA696D">
        <w:rPr>
          <w:rStyle w:val="Emphasis"/>
          <w:rFonts w:asciiTheme="majorHAnsi" w:hAnsiTheme="majorHAnsi" w:cstheme="majorHAnsi"/>
          <w:highlight w:val="green"/>
        </w:rPr>
        <w:t xml:space="preserve">capitalist </w:t>
      </w:r>
      <w:r w:rsidRPr="00CA696D">
        <w:rPr>
          <w:rStyle w:val="Emphasis"/>
          <w:rFonts w:asciiTheme="majorHAnsi" w:hAnsiTheme="majorHAnsi" w:cstheme="majorHAnsi"/>
        </w:rPr>
        <w:t xml:space="preserve">society we have a </w:t>
      </w:r>
      <w:r w:rsidRPr="00CA696D">
        <w:rPr>
          <w:rStyle w:val="Emphasis"/>
          <w:rFonts w:asciiTheme="majorHAnsi" w:hAnsiTheme="majorHAnsi" w:cstheme="majorHAnsi"/>
          <w:highlight w:val="green"/>
        </w:rPr>
        <w:t xml:space="preserve">democracy </w:t>
      </w:r>
      <w:r w:rsidRPr="00CA696D">
        <w:rPr>
          <w:rStyle w:val="Emphasis"/>
          <w:rFonts w:asciiTheme="majorHAnsi" w:hAnsiTheme="majorHAnsi" w:cstheme="majorHAnsi"/>
        </w:rPr>
        <w:t xml:space="preserve">that </w:t>
      </w:r>
      <w:r w:rsidRPr="00CA696D">
        <w:rPr>
          <w:rStyle w:val="Emphasis"/>
          <w:rFonts w:asciiTheme="majorHAnsi" w:hAnsiTheme="majorHAnsi" w:cstheme="majorHAnsi"/>
          <w:highlight w:val="green"/>
        </w:rPr>
        <w:t>is curtailed</w:t>
      </w:r>
      <w:r w:rsidRPr="00CA696D">
        <w:rPr>
          <w:rStyle w:val="Emphasis"/>
          <w:rFonts w:asciiTheme="majorHAnsi" w:hAnsiTheme="majorHAnsi" w:cstheme="majorHAnsi"/>
        </w:rPr>
        <w:t xml:space="preserve">, wretched, </w:t>
      </w:r>
      <w:r w:rsidRPr="00CA696D">
        <w:rPr>
          <w:rStyle w:val="Emphasis"/>
          <w:rFonts w:asciiTheme="majorHAnsi" w:hAnsiTheme="majorHAnsi" w:cstheme="majorHAnsi"/>
          <w:highlight w:val="green"/>
        </w:rPr>
        <w:t>false</w:t>
      </w:r>
      <w:r w:rsidRPr="00CA696D">
        <w:rPr>
          <w:rStyle w:val="Emphasis"/>
          <w:rFonts w:asciiTheme="majorHAnsi" w:hAnsiTheme="majorHAnsi" w:cstheme="majorHAnsi"/>
        </w:rPr>
        <w:t xml:space="preserve">, a democracy </w:t>
      </w:r>
      <w:r w:rsidRPr="00CA696D">
        <w:rPr>
          <w:rStyle w:val="Emphasis"/>
          <w:rFonts w:asciiTheme="majorHAnsi" w:hAnsiTheme="majorHAnsi" w:cstheme="majorHAnsi"/>
          <w:highlight w:val="green"/>
        </w:rPr>
        <w:t>only for the rich</w:t>
      </w:r>
      <w:r w:rsidRPr="00CA696D">
        <w:rPr>
          <w:rStyle w:val="Emphasis"/>
          <w:rFonts w:asciiTheme="majorHAnsi" w:hAnsiTheme="majorHAnsi" w:cstheme="majorHAnsi"/>
        </w:rPr>
        <w:t xml:space="preserve">, for the </w:t>
      </w:r>
      <w:r w:rsidRPr="00CA696D">
        <w:rPr>
          <w:rStyle w:val="Emphasis"/>
          <w:rFonts w:asciiTheme="majorHAnsi" w:hAnsiTheme="majorHAnsi" w:cstheme="majorHAnsi"/>
          <w:highlight w:val="green"/>
        </w:rPr>
        <w:t>minority</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The dictatorship of the proletariat</w:t>
      </w:r>
      <w:r w:rsidRPr="00CA696D">
        <w:rPr>
          <w:rStyle w:val="Emphasis"/>
          <w:rFonts w:asciiTheme="majorHAnsi" w:hAnsiTheme="majorHAnsi" w:cstheme="majorHAnsi"/>
        </w:rPr>
        <w:t xml:space="preserve">, the period of transition to communism, </w:t>
      </w:r>
      <w:r w:rsidRPr="00CA696D">
        <w:rPr>
          <w:rStyle w:val="Emphasis"/>
          <w:rFonts w:asciiTheme="majorHAnsi" w:hAnsiTheme="majorHAnsi" w:cstheme="majorHAnsi"/>
          <w:highlight w:val="green"/>
        </w:rPr>
        <w:t>will</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for the first time create democracy for</w:t>
      </w:r>
      <w:r w:rsidRPr="00CA696D">
        <w:rPr>
          <w:rStyle w:val="Emphasis"/>
          <w:rFonts w:asciiTheme="majorHAnsi" w:hAnsiTheme="majorHAnsi" w:cstheme="majorHAnsi"/>
        </w:rPr>
        <w:t xml:space="preserve"> the people, for </w:t>
      </w:r>
      <w:r w:rsidRPr="00CA696D">
        <w:rPr>
          <w:rStyle w:val="Emphasis"/>
          <w:rFonts w:asciiTheme="majorHAnsi" w:hAnsiTheme="majorHAnsi" w:cstheme="majorHAnsi"/>
          <w:highlight w:val="green"/>
        </w:rPr>
        <w:t>the majority</w:t>
      </w:r>
      <w:r w:rsidRPr="00CA696D">
        <w:rPr>
          <w:rStyle w:val="Emphasis"/>
          <w:rFonts w:asciiTheme="majorHAnsi" w:hAnsiTheme="majorHAnsi" w:cstheme="majorHAnsi"/>
        </w:rPr>
        <w:t xml:space="preserve">, along with the necessary suppression of the exploiters, of the minority. </w:t>
      </w:r>
      <w:r w:rsidRPr="00CA696D">
        <w:rPr>
          <w:rStyle w:val="Emphasis"/>
          <w:rFonts w:asciiTheme="majorHAnsi" w:hAnsiTheme="majorHAnsi" w:cstheme="majorHAnsi"/>
          <w:highlight w:val="green"/>
        </w:rPr>
        <w:t xml:space="preserve">Communism alone </w:t>
      </w:r>
      <w:proofErr w:type="gramStart"/>
      <w:r w:rsidRPr="00CA696D">
        <w:rPr>
          <w:rStyle w:val="Emphasis"/>
          <w:rFonts w:asciiTheme="majorHAnsi" w:hAnsiTheme="majorHAnsi" w:cstheme="majorHAnsi"/>
          <w:highlight w:val="green"/>
        </w:rPr>
        <w:t>is capable of providing</w:t>
      </w:r>
      <w:proofErr w:type="gramEnd"/>
      <w:r w:rsidRPr="00CA696D">
        <w:rPr>
          <w:rStyle w:val="Emphasis"/>
          <w:rFonts w:asciiTheme="majorHAnsi" w:hAnsiTheme="majorHAnsi" w:cstheme="majorHAnsi"/>
        </w:rPr>
        <w:t xml:space="preserve"> really </w:t>
      </w:r>
      <w:r w:rsidRPr="00CA696D">
        <w:rPr>
          <w:rStyle w:val="Emphasis"/>
          <w:rFonts w:asciiTheme="majorHAnsi" w:hAnsiTheme="majorHAnsi" w:cstheme="majorHAnsi"/>
          <w:highlight w:val="green"/>
        </w:rPr>
        <w:t>complete democracy</w:t>
      </w:r>
      <w:r w:rsidRPr="00CA696D">
        <w:rPr>
          <w:rStyle w:val="Emphasis"/>
          <w:rFonts w:asciiTheme="majorHAnsi" w:hAnsiTheme="majorHAnsi" w:cstheme="majorHAnsi"/>
        </w:rPr>
        <w:t xml:space="preserve">, </w:t>
      </w:r>
      <w:r w:rsidRPr="00CA696D">
        <w:rPr>
          <w:rFonts w:asciiTheme="majorHAnsi" w:hAnsiTheme="majorHAnsi" w:cstheme="majorHAnsi"/>
          <w:sz w:val="16"/>
        </w:rPr>
        <w:t>and the more complete it is, the sooner it will become unnecessary and wither away of its own accord. ...” “Democracy for an insignificant minority, democracy for the rich – that is the democracy of capitalist society. If we look more closely into the machinery of capitalist democracy, we see everywhere, in the “petty” – supposedly petty – details of the suffrage (residential qualifications, exclusion of women, etc.), in the technique of the representative institutions, in the actual obstacles to the right of assembly (public buildings are not for “paupers"!), in the purely capitalist organization of the daily press, etc., etc., – we see restriction after restriction upon democracy. These restrictions, exceptions, exclusions, obstacles for the poor seem slight, especially in the eyes of one who has never known want himself and has never been in close contact with the oppressed classes in their mass life (and nine out of 10, if not 99 out of 100, bourgeois publicists and politicians come under this category);</w:t>
      </w:r>
      <w:r w:rsidRPr="00CA696D">
        <w:rPr>
          <w:rStyle w:val="Emphasis"/>
          <w:rFonts w:asciiTheme="majorHAnsi" w:hAnsiTheme="majorHAnsi" w:cstheme="majorHAnsi"/>
        </w:rPr>
        <w:t xml:space="preserve"> but in their sum total these </w:t>
      </w:r>
      <w:r w:rsidRPr="00CA696D">
        <w:rPr>
          <w:rStyle w:val="Emphasis"/>
          <w:rFonts w:asciiTheme="majorHAnsi" w:hAnsiTheme="majorHAnsi" w:cstheme="majorHAnsi"/>
          <w:highlight w:val="green"/>
        </w:rPr>
        <w:t xml:space="preserve">restrictions exclude </w:t>
      </w:r>
      <w:r w:rsidRPr="00CA696D">
        <w:rPr>
          <w:rStyle w:val="Emphasis"/>
          <w:rFonts w:asciiTheme="majorHAnsi" w:hAnsiTheme="majorHAnsi" w:cstheme="majorHAnsi"/>
        </w:rPr>
        <w:t xml:space="preserve">and squeeze out </w:t>
      </w:r>
      <w:r w:rsidRPr="00CA696D">
        <w:rPr>
          <w:rStyle w:val="Emphasis"/>
          <w:rFonts w:asciiTheme="majorHAnsi" w:hAnsiTheme="majorHAnsi" w:cstheme="majorHAnsi"/>
          <w:highlight w:val="green"/>
        </w:rPr>
        <w:t>the poor from politics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from</w:t>
      </w:r>
      <w:r w:rsidRPr="00CA696D">
        <w:rPr>
          <w:rStyle w:val="Emphasis"/>
          <w:rFonts w:asciiTheme="majorHAnsi" w:hAnsiTheme="majorHAnsi" w:cstheme="majorHAnsi"/>
        </w:rPr>
        <w:t xml:space="preserve"> active </w:t>
      </w:r>
      <w:r w:rsidRPr="00CA696D">
        <w:rPr>
          <w:rStyle w:val="Emphasis"/>
          <w:rFonts w:asciiTheme="majorHAnsi" w:hAnsiTheme="majorHAnsi" w:cstheme="majorHAnsi"/>
          <w:highlight w:val="green"/>
        </w:rPr>
        <w:t>participation in democracy</w:t>
      </w:r>
      <w:r w:rsidRPr="00CA696D">
        <w:rPr>
          <w:rStyle w:val="Emphasis"/>
          <w:rFonts w:asciiTheme="majorHAnsi" w:hAnsiTheme="majorHAnsi" w:cstheme="majorHAnsi"/>
        </w:rPr>
        <w:t>.”</w:t>
      </w:r>
      <w:r w:rsidRPr="00CA696D">
        <w:rPr>
          <w:rFonts w:asciiTheme="majorHAnsi" w:hAnsiTheme="majorHAnsi" w:cstheme="majorHAnsi"/>
          <w:sz w:val="16"/>
        </w:rPr>
        <w:t xml:space="preserve"> [Lenin, State and Revolution, Chapter 5] Communism means, in the first place, a step far above the limited democracy found under capitalism, by the most thoroughgoing proletarian democracy; and after that, the withering away of democracy as the majority less and less finds it necessary to overrule the will of any minority, because the majority is neither threatened nor damaged by the minority; in other words, without classes, conflict will be on a personal level not on a social level. </w:t>
      </w:r>
      <w:r w:rsidRPr="00CA696D">
        <w:rPr>
          <w:rStyle w:val="Emphasis"/>
          <w:rFonts w:asciiTheme="majorHAnsi" w:hAnsiTheme="majorHAnsi" w:cstheme="majorHAnsi"/>
        </w:rPr>
        <w:t xml:space="preserve">In order to understand the breadth and strength of proletarian democracy, the working class must first </w:t>
      </w:r>
      <w:proofErr w:type="spellStart"/>
      <w:r w:rsidRPr="00CA696D">
        <w:rPr>
          <w:rStyle w:val="Emphasis"/>
          <w:rFonts w:asciiTheme="majorHAnsi" w:hAnsiTheme="majorHAnsi" w:cstheme="majorHAnsi"/>
        </w:rPr>
        <w:t>recognise</w:t>
      </w:r>
      <w:proofErr w:type="spellEnd"/>
      <w:r w:rsidRPr="00CA696D">
        <w:rPr>
          <w:rStyle w:val="Emphasis"/>
          <w:rFonts w:asciiTheme="majorHAnsi" w:hAnsiTheme="majorHAnsi" w:cstheme="majorHAnsi"/>
        </w:rPr>
        <w:t xml:space="preserve"> the limitations of bourgeois democracy: </w:t>
      </w:r>
      <w:r w:rsidRPr="00CA696D">
        <w:rPr>
          <w:rFonts w:asciiTheme="majorHAnsi" w:hAnsiTheme="majorHAnsi" w:cstheme="majorHAnsi"/>
          <w:sz w:val="16"/>
        </w:rPr>
        <w:t xml:space="preserve">“While the merely repressive organs of the old governmental power were to be amputated, its legitimate functions were to be wrested from an </w:t>
      </w:r>
      <w:r w:rsidRPr="00CA696D">
        <w:rPr>
          <w:rFonts w:asciiTheme="majorHAnsi" w:hAnsiTheme="majorHAnsi" w:cstheme="majorHAnsi"/>
          <w:sz w:val="16"/>
        </w:rPr>
        <w:lastRenderedPageBreak/>
        <w:t xml:space="preserve">authority usurping pre-eminence over society </w:t>
      </w:r>
      <w:proofErr w:type="gramStart"/>
      <w:r w:rsidRPr="00CA696D">
        <w:rPr>
          <w:rFonts w:asciiTheme="majorHAnsi" w:hAnsiTheme="majorHAnsi" w:cstheme="majorHAnsi"/>
          <w:sz w:val="16"/>
        </w:rPr>
        <w:t>itself, and</w:t>
      </w:r>
      <w:proofErr w:type="gramEnd"/>
      <w:r w:rsidRPr="00CA696D">
        <w:rPr>
          <w:rFonts w:asciiTheme="majorHAnsi" w:hAnsiTheme="majorHAnsi" w:cstheme="majorHAnsi"/>
          <w:sz w:val="16"/>
        </w:rPr>
        <w:t xml:space="preserve"> restored to the responsible agents of society. Instead of deciding once in three or six years which member of the ruling class was to misrepresent the people in Parliament, universal suffrage was to serve the people,...” [Civil War in France, Chapter 5] Generally speaking, bourgeois democracy develops in proportion to the growing maturity and strength of the working class: “In capitalist society, providing it develops under the most </w:t>
      </w:r>
      <w:proofErr w:type="spellStart"/>
      <w:r w:rsidRPr="00CA696D">
        <w:rPr>
          <w:rFonts w:asciiTheme="majorHAnsi" w:hAnsiTheme="majorHAnsi" w:cstheme="majorHAnsi"/>
          <w:sz w:val="16"/>
        </w:rPr>
        <w:t>favourable</w:t>
      </w:r>
      <w:proofErr w:type="spellEnd"/>
      <w:r w:rsidRPr="00CA696D">
        <w:rPr>
          <w:rFonts w:asciiTheme="majorHAnsi" w:hAnsiTheme="majorHAnsi" w:cstheme="majorHAnsi"/>
          <w:sz w:val="16"/>
        </w:rPr>
        <w:t xml:space="preserve"> conditions, we have a more or less complete democracy in the democratic republic. But this democracy is always hemmed in by the narrow limits set by capitalist exploitation, and consequently always remains, in effect, a democracy for the minority, only for the propertied classes, only for the rich. Freedom in capitalist society always remains about the same as it was in the ancient Greek republics: freedom for the slave-owners. </w:t>
      </w:r>
      <w:r w:rsidRPr="00CA696D">
        <w:rPr>
          <w:rStyle w:val="Emphasis"/>
          <w:rFonts w:asciiTheme="majorHAnsi" w:hAnsiTheme="majorHAnsi" w:cstheme="majorHAnsi"/>
        </w:rPr>
        <w:t xml:space="preserve">Owing to the conditions of capitalist exploitation, the </w:t>
      </w:r>
      <w:r w:rsidRPr="00CA696D">
        <w:rPr>
          <w:rStyle w:val="Emphasis"/>
          <w:rFonts w:asciiTheme="majorHAnsi" w:hAnsiTheme="majorHAnsi" w:cstheme="majorHAnsi"/>
          <w:highlight w:val="green"/>
        </w:rPr>
        <w:t>modern wage slaves are</w:t>
      </w:r>
      <w:r w:rsidRPr="00CA696D">
        <w:rPr>
          <w:rStyle w:val="Emphasis"/>
          <w:rFonts w:asciiTheme="majorHAnsi" w:hAnsiTheme="majorHAnsi" w:cstheme="majorHAnsi"/>
        </w:rPr>
        <w:t xml:space="preserve"> so </w:t>
      </w:r>
      <w:r w:rsidRPr="00CA696D">
        <w:rPr>
          <w:rStyle w:val="Emphasis"/>
          <w:rFonts w:asciiTheme="majorHAnsi" w:hAnsiTheme="majorHAnsi" w:cstheme="majorHAnsi"/>
          <w:highlight w:val="green"/>
        </w:rPr>
        <w:t>crushed by</w:t>
      </w:r>
      <w:r w:rsidRPr="00CA696D">
        <w:rPr>
          <w:rStyle w:val="Emphasis"/>
          <w:rFonts w:asciiTheme="majorHAnsi" w:hAnsiTheme="majorHAnsi" w:cstheme="majorHAnsi"/>
        </w:rPr>
        <w:t xml:space="preserve"> want and </w:t>
      </w:r>
      <w:r w:rsidRPr="00CA696D">
        <w:rPr>
          <w:rStyle w:val="Emphasis"/>
          <w:rFonts w:asciiTheme="majorHAnsi" w:hAnsiTheme="majorHAnsi" w:cstheme="majorHAnsi"/>
          <w:highlight w:val="green"/>
        </w:rPr>
        <w:t>poverty that</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they cannot be bothered with democracy</w:t>
      </w:r>
      <w:r w:rsidRPr="00CA696D">
        <w:rPr>
          <w:rStyle w:val="Emphasis"/>
          <w:rFonts w:asciiTheme="majorHAnsi" w:hAnsiTheme="majorHAnsi" w:cstheme="majorHAnsi"/>
        </w:rPr>
        <w:t xml:space="preserve">”, “cannot be bothered with </w:t>
      </w:r>
      <w:r w:rsidRPr="00CA696D">
        <w:rPr>
          <w:rStyle w:val="Emphasis"/>
          <w:rFonts w:asciiTheme="majorHAnsi" w:hAnsiTheme="majorHAnsi" w:cstheme="majorHAnsi"/>
          <w:highlight w:val="green"/>
        </w:rPr>
        <w:t>politics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in</w:t>
      </w:r>
      <w:r w:rsidRPr="00CA696D">
        <w:rPr>
          <w:rStyle w:val="Emphasis"/>
          <w:rFonts w:asciiTheme="majorHAnsi" w:hAnsiTheme="majorHAnsi" w:cstheme="majorHAnsi"/>
        </w:rPr>
        <w:t xml:space="preserve"> the </w:t>
      </w:r>
      <w:r w:rsidRPr="00CA696D">
        <w:rPr>
          <w:rStyle w:val="Emphasis"/>
          <w:rFonts w:asciiTheme="majorHAnsi" w:hAnsiTheme="majorHAnsi" w:cstheme="majorHAnsi"/>
          <w:highlight w:val="green"/>
        </w:rPr>
        <w:t>ordinary</w:t>
      </w:r>
      <w:r w:rsidRPr="00CA696D">
        <w:rPr>
          <w:rStyle w:val="Emphasis"/>
          <w:rFonts w:asciiTheme="majorHAnsi" w:hAnsiTheme="majorHAnsi" w:cstheme="majorHAnsi"/>
        </w:rPr>
        <w:t xml:space="preserve">, peaceful course of </w:t>
      </w:r>
      <w:r w:rsidRPr="00CA696D">
        <w:rPr>
          <w:rStyle w:val="Emphasis"/>
          <w:rFonts w:asciiTheme="majorHAnsi" w:hAnsiTheme="majorHAnsi" w:cstheme="majorHAnsi"/>
          <w:highlight w:val="green"/>
        </w:rPr>
        <w:t>events</w:t>
      </w:r>
      <w:r w:rsidRPr="00CA696D">
        <w:rPr>
          <w:rStyle w:val="Emphasis"/>
          <w:rFonts w:asciiTheme="majorHAnsi" w:hAnsiTheme="majorHAnsi" w:cstheme="majorHAnsi"/>
        </w:rPr>
        <w:t xml:space="preserve">, </w:t>
      </w:r>
      <w:proofErr w:type="gramStart"/>
      <w:r w:rsidRPr="00CA696D">
        <w:rPr>
          <w:rStyle w:val="Emphasis"/>
          <w:rFonts w:asciiTheme="majorHAnsi" w:hAnsiTheme="majorHAnsi" w:cstheme="majorHAnsi"/>
          <w:highlight w:val="green"/>
        </w:rPr>
        <w:t>the</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majority</w:t>
      </w:r>
      <w:r w:rsidRPr="00CA696D">
        <w:rPr>
          <w:rStyle w:val="Emphasis"/>
          <w:rFonts w:asciiTheme="majorHAnsi" w:hAnsiTheme="majorHAnsi" w:cstheme="majorHAnsi"/>
        </w:rPr>
        <w:t xml:space="preserve"> of</w:t>
      </w:r>
      <w:proofErr w:type="gramEnd"/>
      <w:r w:rsidRPr="00CA696D">
        <w:rPr>
          <w:rStyle w:val="Emphasis"/>
          <w:rFonts w:asciiTheme="majorHAnsi" w:hAnsiTheme="majorHAnsi" w:cstheme="majorHAnsi"/>
        </w:rPr>
        <w:t xml:space="preserve"> the population </w:t>
      </w:r>
      <w:r w:rsidRPr="00CA696D">
        <w:rPr>
          <w:rStyle w:val="Emphasis"/>
          <w:rFonts w:asciiTheme="majorHAnsi" w:hAnsiTheme="majorHAnsi" w:cstheme="majorHAnsi"/>
          <w:highlight w:val="green"/>
        </w:rPr>
        <w:t>is debarred from participation</w:t>
      </w:r>
      <w:r w:rsidRPr="00CA696D">
        <w:rPr>
          <w:rStyle w:val="Emphasis"/>
          <w:rFonts w:asciiTheme="majorHAnsi" w:hAnsiTheme="majorHAnsi" w:cstheme="majorHAnsi"/>
        </w:rPr>
        <w:t xml:space="preserve"> in public and political life.”</w:t>
      </w:r>
      <w:r w:rsidRPr="00CA696D">
        <w:rPr>
          <w:rFonts w:asciiTheme="majorHAnsi" w:hAnsiTheme="majorHAnsi" w:cstheme="majorHAnsi"/>
          <w:sz w:val="16"/>
        </w:rPr>
        <w:t xml:space="preserve"> [State and Revolution, Chapter 5] It may appear that universal suffrage provides the opportunity for the working class to elect socialists to government and overthrow capitalism peacefully and constitutionally. The capitalist state would never allow this. The repressive nature of bourgeois democracy becomes clear however, only when the working class has outgrown bourgeois society and is ready to go beyond it: “Universal suffrage is thus the gauge of the maturity of the working class. It cannot and never will be anything more in the modern state; but that is enough. On the day when the thermometer of universal suffrage shows </w:t>
      </w:r>
      <w:proofErr w:type="gramStart"/>
      <w:r w:rsidRPr="00CA696D">
        <w:rPr>
          <w:rFonts w:asciiTheme="majorHAnsi" w:hAnsiTheme="majorHAnsi" w:cstheme="majorHAnsi"/>
          <w:sz w:val="16"/>
        </w:rPr>
        <w:t>boiling-point</w:t>
      </w:r>
      <w:proofErr w:type="gramEnd"/>
      <w:r w:rsidRPr="00CA696D">
        <w:rPr>
          <w:rFonts w:asciiTheme="majorHAnsi" w:hAnsiTheme="majorHAnsi" w:cstheme="majorHAnsi"/>
          <w:sz w:val="16"/>
        </w:rPr>
        <w:t xml:space="preserve"> among the workers, they as well as the capitalists will know where they stand. [Origin of the Family, Chapter 9] “... the first step in the revolution by the working class is to raise the proletariat to the position of ruling class to win the battle of democracy. “The proletariat will use its political supremacy to wrest, by degree, all capital from the bourgeoisie, to </w:t>
      </w:r>
      <w:proofErr w:type="spellStart"/>
      <w:r w:rsidRPr="00CA696D">
        <w:rPr>
          <w:rFonts w:asciiTheme="majorHAnsi" w:hAnsiTheme="majorHAnsi" w:cstheme="majorHAnsi"/>
          <w:sz w:val="16"/>
        </w:rPr>
        <w:t>centralise</w:t>
      </w:r>
      <w:proofErr w:type="spellEnd"/>
      <w:r w:rsidRPr="00CA696D">
        <w:rPr>
          <w:rFonts w:asciiTheme="majorHAnsi" w:hAnsiTheme="majorHAnsi" w:cstheme="majorHAnsi"/>
          <w:sz w:val="16"/>
        </w:rPr>
        <w:t xml:space="preserve"> all instruments of production in the hands of the state, i.e., of the proletariat </w:t>
      </w:r>
      <w:proofErr w:type="spellStart"/>
      <w:r w:rsidRPr="00CA696D">
        <w:rPr>
          <w:rFonts w:asciiTheme="majorHAnsi" w:hAnsiTheme="majorHAnsi" w:cstheme="majorHAnsi"/>
          <w:sz w:val="16"/>
        </w:rPr>
        <w:t>organised</w:t>
      </w:r>
      <w:proofErr w:type="spellEnd"/>
      <w:r w:rsidRPr="00CA696D">
        <w:rPr>
          <w:rFonts w:asciiTheme="majorHAnsi" w:hAnsiTheme="majorHAnsi" w:cstheme="majorHAnsi"/>
          <w:sz w:val="16"/>
        </w:rPr>
        <w:t xml:space="preserve"> as the ruling class; and to increase the total productive forces as rapidly as possible.” [Communist Manifesto, Chapter 2] Marx and </w:t>
      </w:r>
      <w:proofErr w:type="gramStart"/>
      <w:r w:rsidRPr="00CA696D">
        <w:rPr>
          <w:rFonts w:asciiTheme="majorHAnsi" w:hAnsiTheme="majorHAnsi" w:cstheme="majorHAnsi"/>
          <w:sz w:val="16"/>
        </w:rPr>
        <w:t>Engels’</w:t>
      </w:r>
      <w:proofErr w:type="gramEnd"/>
      <w:r w:rsidRPr="00CA696D">
        <w:rPr>
          <w:rFonts w:asciiTheme="majorHAnsi" w:hAnsiTheme="majorHAnsi" w:cstheme="majorHAnsi"/>
          <w:sz w:val="16"/>
        </w:rPr>
        <w:t xml:space="preserve"> worked out how the working class could transcend bourgeois democracy by observing the action of the Parisian workers in the Paris Commune of 1871: “The Commune was formed of the municipal </w:t>
      </w:r>
      <w:proofErr w:type="spellStart"/>
      <w:r w:rsidRPr="00CA696D">
        <w:rPr>
          <w:rFonts w:asciiTheme="majorHAnsi" w:hAnsiTheme="majorHAnsi" w:cstheme="majorHAnsi"/>
          <w:sz w:val="16"/>
        </w:rPr>
        <w:t>councillors</w:t>
      </w:r>
      <w:proofErr w:type="spellEnd"/>
      <w:r w:rsidRPr="00CA696D">
        <w:rPr>
          <w:rFonts w:asciiTheme="majorHAnsi" w:hAnsiTheme="majorHAnsi" w:cstheme="majorHAnsi"/>
          <w:sz w:val="16"/>
        </w:rPr>
        <w:t xml:space="preserve">, chosen by universal suffrage in the various wards of the town, responsible and revocable at short terms. The majority of its members were naturally </w:t>
      </w:r>
      <w:proofErr w:type="gramStart"/>
      <w:r w:rsidRPr="00CA696D">
        <w:rPr>
          <w:rFonts w:asciiTheme="majorHAnsi" w:hAnsiTheme="majorHAnsi" w:cstheme="majorHAnsi"/>
          <w:sz w:val="16"/>
        </w:rPr>
        <w:t>workers, or</w:t>
      </w:r>
      <w:proofErr w:type="gramEnd"/>
      <w:r w:rsidRPr="00CA696D">
        <w:rPr>
          <w:rFonts w:asciiTheme="majorHAnsi" w:hAnsiTheme="majorHAnsi" w:cstheme="majorHAnsi"/>
          <w:sz w:val="16"/>
        </w:rPr>
        <w:t xml:space="preserve"> acknowledged representatives of the working class. The Commune was to be a working, not a parliamentary body, executive and legislative at the same time.” [Civil War in France, Chapter 5] That is to say, proletarian democracy was not just representative democracy, but participatory democracy. Class society is founded upon the division of </w:t>
      </w:r>
      <w:proofErr w:type="spellStart"/>
      <w:r w:rsidRPr="00CA696D">
        <w:rPr>
          <w:rFonts w:asciiTheme="majorHAnsi" w:hAnsiTheme="majorHAnsi" w:cstheme="majorHAnsi"/>
          <w:sz w:val="16"/>
        </w:rPr>
        <w:t>labour</w:t>
      </w:r>
      <w:proofErr w:type="spellEnd"/>
      <w:r w:rsidRPr="00CA696D">
        <w:rPr>
          <w:rFonts w:asciiTheme="majorHAnsi" w:hAnsiTheme="majorHAnsi" w:cstheme="majorHAnsi"/>
          <w:sz w:val="16"/>
        </w:rPr>
        <w:t xml:space="preserve"> between mental and manual </w:t>
      </w:r>
      <w:proofErr w:type="spellStart"/>
      <w:r w:rsidRPr="00CA696D">
        <w:rPr>
          <w:rFonts w:asciiTheme="majorHAnsi" w:hAnsiTheme="majorHAnsi" w:cstheme="majorHAnsi"/>
          <w:sz w:val="16"/>
        </w:rPr>
        <w:t>labour</w:t>
      </w:r>
      <w:proofErr w:type="spellEnd"/>
      <w:r w:rsidRPr="00CA696D">
        <w:rPr>
          <w:rFonts w:asciiTheme="majorHAnsi" w:hAnsiTheme="majorHAnsi" w:cstheme="majorHAnsi"/>
          <w:sz w:val="16"/>
        </w:rPr>
        <w:t xml:space="preserve">. Corresponding to this, the form of democracy which best suits the maintenance of class society is the separation of executive and legislative powers: i.e., one class of people decide what should be done, while another class of people do it. </w:t>
      </w:r>
      <w:proofErr w:type="gramStart"/>
      <w:r w:rsidRPr="00CA696D">
        <w:rPr>
          <w:rFonts w:asciiTheme="majorHAnsi" w:hAnsiTheme="majorHAnsi" w:cstheme="majorHAnsi"/>
          <w:sz w:val="16"/>
        </w:rPr>
        <w:t>In order to</w:t>
      </w:r>
      <w:proofErr w:type="gramEnd"/>
      <w:r w:rsidRPr="00CA696D">
        <w:rPr>
          <w:rFonts w:asciiTheme="majorHAnsi" w:hAnsiTheme="majorHAnsi" w:cstheme="majorHAnsi"/>
          <w:sz w:val="16"/>
        </w:rPr>
        <w:t xml:space="preserve"> transcend class society, the working class must introduce a mode of life in which everywhere the people doing something decide amongst themselves, by consensus what and how it should be done. Workers get little opportunity to learn about running the country or even their own workplace, because that work is done by politicians, </w:t>
      </w:r>
      <w:proofErr w:type="gramStart"/>
      <w:r w:rsidRPr="00CA696D">
        <w:rPr>
          <w:rFonts w:asciiTheme="majorHAnsi" w:hAnsiTheme="majorHAnsi" w:cstheme="majorHAnsi"/>
          <w:sz w:val="16"/>
        </w:rPr>
        <w:t>capitalists</w:t>
      </w:r>
      <w:proofErr w:type="gramEnd"/>
      <w:r w:rsidRPr="00CA696D">
        <w:rPr>
          <w:rFonts w:asciiTheme="majorHAnsi" w:hAnsiTheme="majorHAnsi" w:cstheme="majorHAnsi"/>
          <w:sz w:val="16"/>
        </w:rPr>
        <w:t xml:space="preserve"> and managers. Even politicians are kept in the dark and manipulated by the unelected people that run the businesses and government departments. Real power is in the board rooms and elite clubs for the rich. All positions of authority in Socialist society must be elected solely by workers and subject to recall at any time. The separation of executive and legislative powers in bourgeois, parliamentary democracy means that even if workers’ representatives gain a majority in parliament, they find that </w:t>
      </w:r>
      <w:proofErr w:type="gramStart"/>
      <w:r w:rsidRPr="00CA696D">
        <w:rPr>
          <w:rFonts w:asciiTheme="majorHAnsi" w:hAnsiTheme="majorHAnsi" w:cstheme="majorHAnsi"/>
          <w:sz w:val="16"/>
        </w:rPr>
        <w:t>in reality they</w:t>
      </w:r>
      <w:proofErr w:type="gramEnd"/>
      <w:r w:rsidRPr="00CA696D">
        <w:rPr>
          <w:rFonts w:asciiTheme="majorHAnsi" w:hAnsiTheme="majorHAnsi" w:cstheme="majorHAnsi"/>
          <w:sz w:val="16"/>
        </w:rPr>
        <w:t xml:space="preserve"> control nothing. “The highest form of the state, the democratic republic, which in our modern social conditions becomes more and more an unavoidable necessity and is the form of state in which alone the last decisive battle between proletariat and bourgeoisie can be fought out – the democratic republic no longer officially </w:t>
      </w:r>
      <w:proofErr w:type="spellStart"/>
      <w:r w:rsidRPr="00CA696D">
        <w:rPr>
          <w:rFonts w:asciiTheme="majorHAnsi" w:hAnsiTheme="majorHAnsi" w:cstheme="majorHAnsi"/>
          <w:sz w:val="16"/>
        </w:rPr>
        <w:t>recognises</w:t>
      </w:r>
      <w:proofErr w:type="spellEnd"/>
      <w:r w:rsidRPr="00CA696D">
        <w:rPr>
          <w:rFonts w:asciiTheme="majorHAnsi" w:hAnsiTheme="majorHAnsi" w:cstheme="majorHAnsi"/>
          <w:sz w:val="16"/>
        </w:rPr>
        <w:t xml:space="preserve"> differences of property. Wealth here employs its power indirectly, but </w:t>
      </w:r>
      <w:proofErr w:type="gramStart"/>
      <w:r w:rsidRPr="00CA696D">
        <w:rPr>
          <w:rFonts w:asciiTheme="majorHAnsi" w:hAnsiTheme="majorHAnsi" w:cstheme="majorHAnsi"/>
          <w:sz w:val="16"/>
        </w:rPr>
        <w:t>all the more</w:t>
      </w:r>
      <w:proofErr w:type="gramEnd"/>
      <w:r w:rsidRPr="00CA696D">
        <w:rPr>
          <w:rFonts w:asciiTheme="majorHAnsi" w:hAnsiTheme="majorHAnsi" w:cstheme="majorHAnsi"/>
          <w:sz w:val="16"/>
        </w:rPr>
        <w:t xml:space="preserve"> surely. It does this in two ways: by plain corruption of officials, of which America is the classic example, and by an alliance between the government and the stock exchange, which is </w:t>
      </w:r>
      <w:proofErr w:type="gramStart"/>
      <w:r w:rsidRPr="00CA696D">
        <w:rPr>
          <w:rFonts w:asciiTheme="majorHAnsi" w:hAnsiTheme="majorHAnsi" w:cstheme="majorHAnsi"/>
          <w:sz w:val="16"/>
        </w:rPr>
        <w:t>effected</w:t>
      </w:r>
      <w:proofErr w:type="gramEnd"/>
      <w:r w:rsidRPr="00CA696D">
        <w:rPr>
          <w:rFonts w:asciiTheme="majorHAnsi" w:hAnsiTheme="majorHAnsi" w:cstheme="majorHAnsi"/>
          <w:sz w:val="16"/>
        </w:rPr>
        <w:t xml:space="preserve"> all the more easily the higher the state debt mounts and the more the joint-stock companies concentrate in their hands not only transport but also production itself, and themselves have their own </w:t>
      </w:r>
      <w:proofErr w:type="spellStart"/>
      <w:r w:rsidRPr="00CA696D">
        <w:rPr>
          <w:rFonts w:asciiTheme="majorHAnsi" w:hAnsiTheme="majorHAnsi" w:cstheme="majorHAnsi"/>
          <w:sz w:val="16"/>
        </w:rPr>
        <w:t>centre</w:t>
      </w:r>
      <w:proofErr w:type="spellEnd"/>
      <w:r w:rsidRPr="00CA696D">
        <w:rPr>
          <w:rFonts w:asciiTheme="majorHAnsi" w:hAnsiTheme="majorHAnsi" w:cstheme="majorHAnsi"/>
          <w:sz w:val="16"/>
        </w:rPr>
        <w:t xml:space="preserve"> in the stock exchange.” [Origin of the Family, Chapter 9] Furthermore, the state – the police-military </w:t>
      </w:r>
      <w:proofErr w:type="spellStart"/>
      <w:r w:rsidRPr="00CA696D">
        <w:rPr>
          <w:rFonts w:asciiTheme="majorHAnsi" w:hAnsiTheme="majorHAnsi" w:cstheme="majorHAnsi"/>
          <w:sz w:val="16"/>
        </w:rPr>
        <w:t>organisation</w:t>
      </w:r>
      <w:proofErr w:type="spellEnd"/>
      <w:r w:rsidRPr="00CA696D">
        <w:rPr>
          <w:rFonts w:asciiTheme="majorHAnsi" w:hAnsiTheme="majorHAnsi" w:cstheme="majorHAnsi"/>
          <w:sz w:val="16"/>
        </w:rPr>
        <w:t xml:space="preserve"> built by the bourgeoisie for the sole purpose of protecting private property – is not </w:t>
      </w:r>
      <w:proofErr w:type="gramStart"/>
      <w:r w:rsidRPr="00CA696D">
        <w:rPr>
          <w:rFonts w:asciiTheme="majorHAnsi" w:hAnsiTheme="majorHAnsi" w:cstheme="majorHAnsi"/>
          <w:sz w:val="16"/>
        </w:rPr>
        <w:t>elected, and</w:t>
      </w:r>
      <w:proofErr w:type="gramEnd"/>
      <w:r w:rsidRPr="00CA696D">
        <w:rPr>
          <w:rFonts w:asciiTheme="majorHAnsi" w:hAnsiTheme="majorHAnsi" w:cstheme="majorHAnsi"/>
          <w:sz w:val="16"/>
        </w:rPr>
        <w:t xml:space="preserve"> cannot be legislated into something else: “Democracy means equality. The great significance of the proletariat’s struggle for equality and of equality as a slogan will be clear if we correctly interpret it as meaning the abolition of classes. But democracy means only formal equality. And as soon as equality is achieved for all members of society in relation to ownership of the means of production, that is, equality of </w:t>
      </w:r>
      <w:proofErr w:type="spellStart"/>
      <w:r w:rsidRPr="00CA696D">
        <w:rPr>
          <w:rFonts w:asciiTheme="majorHAnsi" w:hAnsiTheme="majorHAnsi" w:cstheme="majorHAnsi"/>
          <w:sz w:val="16"/>
        </w:rPr>
        <w:t>labour</w:t>
      </w:r>
      <w:proofErr w:type="spellEnd"/>
      <w:r w:rsidRPr="00CA696D">
        <w:rPr>
          <w:rFonts w:asciiTheme="majorHAnsi" w:hAnsiTheme="majorHAnsi" w:cstheme="majorHAnsi"/>
          <w:sz w:val="16"/>
        </w:rPr>
        <w:t xml:space="preserve"> and wages, humanity will inevitably be confronted with the question of advancing father, from formal equality to actual equality, i.e., to the operation of the rule “from each according to his ability, to each according to his needs”. ... “Democracy is a form of the state, it represents, on the one hand, the </w:t>
      </w:r>
      <w:proofErr w:type="spellStart"/>
      <w:r w:rsidRPr="00CA696D">
        <w:rPr>
          <w:rFonts w:asciiTheme="majorHAnsi" w:hAnsiTheme="majorHAnsi" w:cstheme="majorHAnsi"/>
          <w:sz w:val="16"/>
        </w:rPr>
        <w:t>organised</w:t>
      </w:r>
      <w:proofErr w:type="spellEnd"/>
      <w:r w:rsidRPr="00CA696D">
        <w:rPr>
          <w:rFonts w:asciiTheme="majorHAnsi" w:hAnsiTheme="majorHAnsi" w:cstheme="majorHAnsi"/>
          <w:sz w:val="16"/>
        </w:rPr>
        <w:t xml:space="preserve">, systematic use of force against persons; but, on the other hand, it signifies the formal recognition of equality of citizens, the equal right of all to determine the structure of, and to administer, the state. This, in turn, results in the fact that, at a certain stage in the development of democracy, it first welds together the class that wages a revolutionary struggle against capitalism – the proletariat, and enables it to crush, smash to atoms, wipe off the face of the earth the bourgeois, even the republican-bourgeois, state machine, the standing army, the police and the bureaucracy and to substitute for them a more democratic state machine, but a state machine nevertheless, in the shape of armed workers who proceed to form a militia involving the entire population.” [State and Revolution, Chapter 5] Thus bourgeois democracy, which supports the interests of capitalists above all else, is a dictatorship of the bourgeoisie. Democracy and freedom goes only so far; and as soon as the majority people decide that majority rule should apply – not only in the parliament, but also in the workplace, the factories and offices, in the army, in the schools and universities – then suddenly the capitalist state machine will without fail raise its head and say “Enough is enough!” and restore by whatever it takes the rule of the minority of wealthy capitalists over the majority of workers. Having “won the battle of democracy”, the workers must now make a revolution. The dictatorship of the </w:t>
      </w:r>
      <w:proofErr w:type="gramStart"/>
      <w:r w:rsidRPr="00CA696D">
        <w:rPr>
          <w:rFonts w:asciiTheme="majorHAnsi" w:hAnsiTheme="majorHAnsi" w:cstheme="majorHAnsi"/>
          <w:sz w:val="16"/>
        </w:rPr>
        <w:t>working class</w:t>
      </w:r>
      <w:proofErr w:type="gramEnd"/>
      <w:r w:rsidRPr="00CA696D">
        <w:rPr>
          <w:rFonts w:asciiTheme="majorHAnsi" w:hAnsiTheme="majorHAnsi" w:cstheme="majorHAnsi"/>
          <w:sz w:val="16"/>
        </w:rPr>
        <w:t xml:space="preserve"> majority replaces the </w:t>
      </w:r>
      <w:r w:rsidRPr="00CA696D">
        <w:rPr>
          <w:rFonts w:asciiTheme="majorHAnsi" w:hAnsiTheme="majorHAnsi" w:cstheme="majorHAnsi"/>
          <w:sz w:val="16"/>
        </w:rPr>
        <w:lastRenderedPageBreak/>
        <w:t xml:space="preserve">dictatorship of the minority of big capitalists. The unelected police-military hierarchy of violence is dismantled to make way for genuine, unqualified, proletarian democracy. Contrariwise, socialism, in which majority rule applies everywhere, can only be a dictatorship of the proletariat which suppresses the right of the minority of capitalists to exploit workers. </w:t>
      </w:r>
      <w:r w:rsidRPr="00CA696D">
        <w:rPr>
          <w:rStyle w:val="Emphasis"/>
          <w:rFonts w:asciiTheme="majorHAnsi" w:hAnsiTheme="majorHAnsi" w:cstheme="majorHAnsi"/>
          <w:highlight w:val="green"/>
        </w:rPr>
        <w:t>The dictatorship of the proletariat</w:t>
      </w:r>
      <w:r w:rsidRPr="00CA696D">
        <w:rPr>
          <w:rStyle w:val="Emphasis"/>
          <w:rFonts w:asciiTheme="majorHAnsi" w:hAnsiTheme="majorHAnsi" w:cstheme="majorHAnsi"/>
        </w:rPr>
        <w:t xml:space="preserve"> simply </w:t>
      </w:r>
      <w:r w:rsidRPr="00CA696D">
        <w:rPr>
          <w:rStyle w:val="Emphasis"/>
          <w:rFonts w:asciiTheme="majorHAnsi" w:hAnsiTheme="majorHAnsi" w:cstheme="majorHAnsi"/>
          <w:highlight w:val="green"/>
        </w:rPr>
        <w:t>means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the most thoroughgoing democracy</w:t>
      </w:r>
      <w:r w:rsidRPr="00CA696D">
        <w:rPr>
          <w:rStyle w:val="Emphasis"/>
          <w:rFonts w:asciiTheme="majorHAnsi" w:hAnsiTheme="majorHAnsi" w:cstheme="majorHAnsi"/>
        </w:rPr>
        <w:t xml:space="preserve">, where money and privilege are no longer able to lay down the law to the </w:t>
      </w:r>
      <w:proofErr w:type="gramStart"/>
      <w:r w:rsidRPr="00CA696D">
        <w:rPr>
          <w:rStyle w:val="Emphasis"/>
          <w:rFonts w:asciiTheme="majorHAnsi" w:hAnsiTheme="majorHAnsi" w:cstheme="majorHAnsi"/>
        </w:rPr>
        <w:t>working class</w:t>
      </w:r>
      <w:proofErr w:type="gramEnd"/>
      <w:r w:rsidRPr="00CA696D">
        <w:rPr>
          <w:rStyle w:val="Emphasis"/>
          <w:rFonts w:asciiTheme="majorHAnsi" w:hAnsiTheme="majorHAnsi" w:cstheme="majorHAnsi"/>
        </w:rPr>
        <w:t xml:space="preserve"> majority, </w:t>
      </w:r>
      <w:r w:rsidRPr="00CA696D">
        <w:rPr>
          <w:rFonts w:asciiTheme="majorHAnsi" w:hAnsiTheme="majorHAnsi" w:cstheme="majorHAnsi"/>
          <w:sz w:val="16"/>
        </w:rPr>
        <w:t>and free associations of people work out their lives in collaboration.</w:t>
      </w:r>
    </w:p>
    <w:p w14:paraId="3255939E" w14:textId="77777777" w:rsidR="00CA696D" w:rsidRPr="00CA696D" w:rsidRDefault="00CA696D" w:rsidP="00CA696D">
      <w:pPr>
        <w:pStyle w:val="Heading4"/>
        <w:rPr>
          <w:rFonts w:asciiTheme="majorHAnsi" w:eastAsia="MS Gothic" w:hAnsiTheme="majorHAnsi" w:cstheme="majorHAnsi"/>
          <w:bCs w:val="0"/>
          <w:sz w:val="20"/>
          <w:szCs w:val="18"/>
        </w:rPr>
      </w:pPr>
      <w:r w:rsidRPr="00CA696D">
        <w:rPr>
          <w:rFonts w:asciiTheme="majorHAnsi" w:hAnsiTheme="majorHAnsi" w:cstheme="majorHAnsi"/>
        </w:rPr>
        <w:t xml:space="preserve">Empirics. </w:t>
      </w:r>
    </w:p>
    <w:p w14:paraId="180CE267" w14:textId="77777777" w:rsidR="00CA696D" w:rsidRPr="00CA696D" w:rsidRDefault="00CA696D" w:rsidP="00CA696D">
      <w:pPr>
        <w:rPr>
          <w:rFonts w:asciiTheme="majorHAnsi" w:eastAsia="Cambria" w:hAnsiTheme="majorHAnsi" w:cstheme="majorHAnsi"/>
        </w:rPr>
      </w:pPr>
      <w:proofErr w:type="spellStart"/>
      <w:r w:rsidRPr="00CA696D">
        <w:rPr>
          <w:rFonts w:asciiTheme="majorHAnsi" w:eastAsia="Cambria" w:hAnsiTheme="majorHAnsi" w:cstheme="majorHAnsi"/>
        </w:rPr>
        <w:t>Aneela</w:t>
      </w:r>
      <w:proofErr w:type="spellEnd"/>
      <w:r w:rsidRPr="00CA696D">
        <w:rPr>
          <w:rFonts w:asciiTheme="majorHAnsi" w:eastAsia="Cambria" w:hAnsiTheme="majorHAnsi" w:cstheme="majorHAnsi"/>
        </w:rPr>
        <w:t xml:space="preserve"> </w:t>
      </w:r>
      <w:r w:rsidRPr="00CA696D">
        <w:rPr>
          <w:rFonts w:asciiTheme="majorHAnsi" w:eastAsia="Cambria" w:hAnsiTheme="majorHAnsi" w:cstheme="majorHAnsi"/>
          <w:b/>
          <w:bCs/>
          <w:sz w:val="26"/>
          <w:szCs w:val="26"/>
        </w:rPr>
        <w:t>Shahzad 20</w:t>
      </w:r>
      <w:r w:rsidRPr="00CA696D">
        <w:rPr>
          <w:rFonts w:asciiTheme="majorHAnsi" w:eastAsia="Cambria" w:hAnsiTheme="majorHAnsi" w:cstheme="majorHAnsi"/>
        </w:rPr>
        <w:t xml:space="preserve">. Citing Martin </w:t>
      </w:r>
      <w:proofErr w:type="spellStart"/>
      <w:r w:rsidRPr="00CA696D">
        <w:rPr>
          <w:rFonts w:asciiTheme="majorHAnsi" w:eastAsia="Cambria" w:hAnsiTheme="majorHAnsi" w:cstheme="majorHAnsi"/>
        </w:rPr>
        <w:t>Gilens</w:t>
      </w:r>
      <w:proofErr w:type="spellEnd"/>
      <w:r w:rsidRPr="00CA696D">
        <w:rPr>
          <w:rFonts w:asciiTheme="majorHAnsi" w:eastAsia="Cambria" w:hAnsiTheme="majorHAnsi" w:cstheme="majorHAnsi"/>
        </w:rPr>
        <w:t xml:space="preserve"> (Prof. of Politics at Princeton University) and Benjamin I. Page (Prof. of Decision-making at Northwestern University), Geopolitical analyst who frequently writes for Express Tribune and Daily Pakistan Global, Sept. 17, 2020, “Democracy and capitalism fail each other”, </w:t>
      </w:r>
      <w:hyperlink r:id="rId14" w:history="1">
        <w:r w:rsidRPr="00CA696D">
          <w:rPr>
            <w:rFonts w:asciiTheme="majorHAnsi" w:eastAsia="Cambria" w:hAnsiTheme="majorHAnsi" w:cstheme="majorHAnsi"/>
          </w:rPr>
          <w:t>https://tribune.com.pk/story/2264455/democracy-and-capitalism-fail-each-other</w:t>
        </w:r>
      </w:hyperlink>
      <w:r w:rsidRPr="00CA696D">
        <w:rPr>
          <w:rFonts w:asciiTheme="majorHAnsi" w:eastAsia="Cambria" w:hAnsiTheme="majorHAnsi" w:cstheme="majorHAnsi"/>
        </w:rPr>
        <w:t xml:space="preserve">, </w:t>
      </w:r>
      <w:proofErr w:type="spellStart"/>
      <w:r w:rsidRPr="00CA696D">
        <w:rPr>
          <w:rFonts w:asciiTheme="majorHAnsi" w:eastAsia="Cambria" w:hAnsiTheme="majorHAnsi" w:cstheme="majorHAnsi"/>
        </w:rPr>
        <w:t>Rez</w:t>
      </w:r>
      <w:proofErr w:type="spellEnd"/>
      <w:r w:rsidRPr="00CA696D">
        <w:rPr>
          <w:rFonts w:asciiTheme="majorHAnsi" w:eastAsia="Cambria" w:hAnsiTheme="majorHAnsi" w:cstheme="majorHAnsi"/>
        </w:rPr>
        <w:t>.</w:t>
      </w:r>
    </w:p>
    <w:p w14:paraId="41564044" w14:textId="77777777" w:rsidR="00CA696D" w:rsidRPr="00CA696D" w:rsidRDefault="00CA696D" w:rsidP="00CA696D">
      <w:pPr>
        <w:rPr>
          <w:rFonts w:asciiTheme="majorHAnsi" w:eastAsia="Cambria" w:hAnsiTheme="majorHAnsi" w:cstheme="majorHAnsi"/>
          <w:sz w:val="14"/>
          <w:szCs w:val="14"/>
          <w:u w:val="single"/>
        </w:rPr>
      </w:pPr>
      <w:r w:rsidRPr="00CA696D">
        <w:rPr>
          <w:rFonts w:asciiTheme="majorHAnsi" w:eastAsia="Cambria" w:hAnsiTheme="majorHAnsi" w:cstheme="majorHAnsi"/>
          <w:sz w:val="14"/>
        </w:rPr>
        <w:t xml:space="preserve">This is exactly what Slovenian philosopher </w:t>
      </w:r>
      <w:proofErr w:type="spellStart"/>
      <w:r w:rsidRPr="00CA696D">
        <w:rPr>
          <w:rFonts w:asciiTheme="majorHAnsi" w:eastAsia="Cambria" w:hAnsiTheme="majorHAnsi" w:cstheme="majorHAnsi"/>
          <w:sz w:val="14"/>
        </w:rPr>
        <w:t>Slavoj</w:t>
      </w:r>
      <w:proofErr w:type="spellEnd"/>
      <w:r w:rsidRPr="00CA696D">
        <w:rPr>
          <w:rFonts w:asciiTheme="majorHAnsi" w:eastAsia="Cambria" w:hAnsiTheme="majorHAnsi" w:cstheme="majorHAnsi"/>
          <w:sz w:val="14"/>
        </w:rPr>
        <w:t xml:space="preserve"> </w:t>
      </w:r>
      <w:proofErr w:type="spellStart"/>
      <w:r w:rsidRPr="00CA696D">
        <w:rPr>
          <w:rFonts w:asciiTheme="majorHAnsi" w:eastAsia="Cambria" w:hAnsiTheme="majorHAnsi" w:cstheme="majorHAnsi"/>
          <w:sz w:val="14"/>
        </w:rPr>
        <w:t>Žižek</w:t>
      </w:r>
      <w:proofErr w:type="spellEnd"/>
      <w:r w:rsidRPr="00CA696D">
        <w:rPr>
          <w:rFonts w:asciiTheme="majorHAnsi" w:eastAsia="Cambria" w:hAnsiTheme="majorHAnsi" w:cstheme="majorHAnsi"/>
          <w:sz w:val="14"/>
        </w:rPr>
        <w:t xml:space="preserve"> alludes to. He writes, “</w:t>
      </w:r>
      <w:r w:rsidRPr="00CA696D">
        <w:rPr>
          <w:rFonts w:asciiTheme="majorHAnsi" w:eastAsia="Cambria" w:hAnsiTheme="majorHAnsi" w:cstheme="majorHAnsi"/>
          <w:b/>
          <w:u w:val="single"/>
        </w:rPr>
        <w:t>Our ‘freedoms’ themselves serve to mask and sustain our deeper unfreedom ‘…what is Enlightenment</w:t>
      </w:r>
      <w:r w:rsidRPr="00CA696D">
        <w:rPr>
          <w:rFonts w:asciiTheme="majorHAnsi" w:eastAsia="Cambria" w:hAnsiTheme="majorHAnsi" w:cstheme="majorHAnsi"/>
          <w:sz w:val="14"/>
        </w:rPr>
        <w:t xml:space="preserve">?’: ‘Think as much as you like, and as freely as you like, just obey!’… not only does </w:t>
      </w:r>
      <w:r w:rsidRPr="00CA696D">
        <w:rPr>
          <w:rFonts w:asciiTheme="majorHAnsi" w:eastAsia="Cambria" w:hAnsiTheme="majorHAnsi" w:cstheme="majorHAnsi"/>
          <w:b/>
          <w:u w:val="single"/>
        </w:rPr>
        <w:t xml:space="preserve">freedom of thought not undermine actual social servitude, </w:t>
      </w:r>
      <w:proofErr w:type="gramStart"/>
      <w:r w:rsidRPr="00CA696D">
        <w:rPr>
          <w:rFonts w:asciiTheme="majorHAnsi" w:eastAsia="Cambria" w:hAnsiTheme="majorHAnsi" w:cstheme="majorHAnsi"/>
          <w:b/>
          <w:u w:val="single"/>
        </w:rPr>
        <w:t>it positively</w:t>
      </w:r>
      <w:proofErr w:type="gramEnd"/>
      <w:r w:rsidRPr="00CA696D">
        <w:rPr>
          <w:rFonts w:asciiTheme="majorHAnsi" w:eastAsia="Cambria" w:hAnsiTheme="majorHAnsi" w:cstheme="majorHAnsi"/>
          <w:b/>
          <w:u w:val="single"/>
        </w:rPr>
        <w:t xml:space="preserve"> sustains it…</w:t>
      </w:r>
      <w:r w:rsidRPr="00CA696D">
        <w:rPr>
          <w:rFonts w:asciiTheme="majorHAnsi" w:eastAsia="Cambria" w:hAnsiTheme="majorHAnsi" w:cstheme="majorHAnsi"/>
          <w:sz w:val="14"/>
        </w:rPr>
        <w:t xml:space="preserve"> the only way to secure social servitude is through freedom of thought.” One may not completely align with the philosophy, but </w:t>
      </w:r>
      <w:proofErr w:type="gramStart"/>
      <w:r w:rsidRPr="00CA696D">
        <w:rPr>
          <w:rFonts w:asciiTheme="majorHAnsi" w:eastAsia="Cambria" w:hAnsiTheme="majorHAnsi" w:cstheme="majorHAnsi"/>
          <w:sz w:val="14"/>
        </w:rPr>
        <w:t xml:space="preserve">it is clear that </w:t>
      </w:r>
      <w:r w:rsidRPr="00CA696D">
        <w:rPr>
          <w:rFonts w:asciiTheme="majorHAnsi" w:eastAsia="Cambria" w:hAnsiTheme="majorHAnsi" w:cstheme="majorHAnsi"/>
          <w:b/>
          <w:iCs/>
          <w:highlight w:val="green"/>
          <w:u w:val="single"/>
        </w:rPr>
        <w:t>the</w:t>
      </w:r>
      <w:proofErr w:type="gramEnd"/>
      <w:r w:rsidRPr="00CA696D">
        <w:rPr>
          <w:rFonts w:asciiTheme="majorHAnsi" w:eastAsia="Cambria" w:hAnsiTheme="majorHAnsi" w:cstheme="majorHAnsi"/>
          <w:b/>
          <w:iCs/>
          <w:highlight w:val="green"/>
          <w:u w:val="single"/>
        </w:rPr>
        <w:t xml:space="preserve"> West has become aware of the game</w:t>
      </w:r>
      <w:r w:rsidRPr="00CA696D">
        <w:rPr>
          <w:rFonts w:asciiTheme="majorHAnsi" w:eastAsia="Cambria" w:hAnsiTheme="majorHAnsi" w:cstheme="majorHAnsi"/>
          <w:b/>
          <w:iCs/>
          <w:u w:val="single"/>
        </w:rPr>
        <w:t xml:space="preserve"> being </w:t>
      </w:r>
      <w:r w:rsidRPr="00CA696D">
        <w:rPr>
          <w:rFonts w:asciiTheme="majorHAnsi" w:eastAsia="Cambria" w:hAnsiTheme="majorHAnsi" w:cstheme="majorHAnsi"/>
          <w:b/>
          <w:iCs/>
          <w:highlight w:val="green"/>
          <w:u w:val="single"/>
        </w:rPr>
        <w:t>played</w:t>
      </w:r>
      <w:r w:rsidRPr="00CA696D">
        <w:rPr>
          <w:rFonts w:asciiTheme="majorHAnsi" w:eastAsia="Cambria" w:hAnsiTheme="majorHAnsi" w:cstheme="majorHAnsi"/>
          <w:b/>
          <w:iCs/>
          <w:u w:val="single"/>
        </w:rPr>
        <w:t xml:space="preserve"> on them </w:t>
      </w:r>
      <w:r w:rsidRPr="00CA696D">
        <w:rPr>
          <w:rFonts w:asciiTheme="majorHAnsi" w:eastAsia="Cambria" w:hAnsiTheme="majorHAnsi" w:cstheme="majorHAnsi"/>
          <w:b/>
          <w:iCs/>
          <w:highlight w:val="green"/>
          <w:u w:val="single"/>
        </w:rPr>
        <w:t>by</w:t>
      </w:r>
      <w:r w:rsidRPr="00CA696D">
        <w:rPr>
          <w:rFonts w:asciiTheme="majorHAnsi" w:eastAsia="Cambria" w:hAnsiTheme="majorHAnsi" w:cstheme="majorHAnsi"/>
          <w:b/>
          <w:iCs/>
          <w:u w:val="single"/>
        </w:rPr>
        <w:t xml:space="preserve"> their </w:t>
      </w:r>
      <w:r w:rsidRPr="00CA696D">
        <w:rPr>
          <w:rFonts w:asciiTheme="majorHAnsi" w:eastAsia="Cambria" w:hAnsiTheme="majorHAnsi" w:cstheme="majorHAnsi"/>
          <w:b/>
          <w:iCs/>
          <w:highlight w:val="green"/>
          <w:u w:val="single"/>
        </w:rPr>
        <w:t>capitalist</w:t>
      </w:r>
      <w:r w:rsidRPr="00CA696D">
        <w:rPr>
          <w:rFonts w:asciiTheme="majorHAnsi" w:eastAsia="Cambria" w:hAnsiTheme="majorHAnsi" w:cstheme="majorHAnsi"/>
          <w:b/>
          <w:iCs/>
          <w:u w:val="single"/>
        </w:rPr>
        <w:t xml:space="preserve"> </w:t>
      </w:r>
      <w:r w:rsidRPr="00CA696D">
        <w:rPr>
          <w:rFonts w:asciiTheme="majorHAnsi" w:eastAsia="Cambria" w:hAnsiTheme="majorHAnsi" w:cstheme="majorHAnsi"/>
          <w:b/>
          <w:iCs/>
          <w:highlight w:val="green"/>
          <w:u w:val="single"/>
        </w:rPr>
        <w:t>elites</w:t>
      </w:r>
      <w:r w:rsidRPr="00CA696D">
        <w:rPr>
          <w:rFonts w:asciiTheme="majorHAnsi" w:eastAsia="Cambria" w:hAnsiTheme="majorHAnsi" w:cstheme="majorHAnsi"/>
          <w:sz w:val="14"/>
        </w:rPr>
        <w:t xml:space="preserve"> — and with </w:t>
      </w:r>
      <w:proofErr w:type="spellStart"/>
      <w:r w:rsidRPr="00CA696D">
        <w:rPr>
          <w:rFonts w:asciiTheme="majorHAnsi" w:eastAsia="Cambria" w:hAnsiTheme="majorHAnsi" w:cstheme="majorHAnsi"/>
          <w:sz w:val="14"/>
        </w:rPr>
        <w:t>globalisation</w:t>
      </w:r>
      <w:proofErr w:type="spellEnd"/>
      <w:r w:rsidRPr="00CA696D">
        <w:rPr>
          <w:rFonts w:asciiTheme="majorHAnsi" w:eastAsia="Cambria" w:hAnsiTheme="majorHAnsi" w:cstheme="majorHAnsi"/>
          <w:sz w:val="14"/>
        </w:rPr>
        <w:t xml:space="preserve">, the </w:t>
      </w:r>
      <w:r w:rsidRPr="00CA696D">
        <w:rPr>
          <w:rFonts w:asciiTheme="majorHAnsi" w:eastAsia="Cambria" w:hAnsiTheme="majorHAnsi" w:cstheme="majorHAnsi"/>
          <w:b/>
          <w:u w:val="single"/>
        </w:rPr>
        <w:t>capitalists are now rigging elections internationally, controlling the will of the people from abroad!</w:t>
      </w:r>
    </w:p>
    <w:p w14:paraId="24EC490C" w14:textId="77777777" w:rsidR="00CA696D" w:rsidRPr="00CA696D" w:rsidRDefault="00CA696D" w:rsidP="00CA696D">
      <w:pPr>
        <w:rPr>
          <w:rFonts w:asciiTheme="majorHAnsi" w:eastAsia="Cambria" w:hAnsiTheme="majorHAnsi" w:cstheme="majorHAnsi"/>
          <w:sz w:val="14"/>
          <w:szCs w:val="14"/>
        </w:rPr>
      </w:pPr>
      <w:r w:rsidRPr="00CA696D">
        <w:rPr>
          <w:rFonts w:asciiTheme="majorHAnsi" w:eastAsia="Cambria" w:hAnsiTheme="majorHAnsi" w:cstheme="majorHAnsi"/>
          <w:sz w:val="14"/>
          <w:szCs w:val="14"/>
        </w:rPr>
        <w:t xml:space="preserve">Can we come to a ‘reasonable’ conclusion that the electoral process has practically only hijacked the ‘will’ and the ‘welfare’ of the people? Can we come to a logical conclusion that the ‘will of the people’ is simple, they want wealth to be distributed, they want social and economic welfare, and they want the freedom to choose their way of life — and that these wants do not change every five years! </w:t>
      </w:r>
      <w:proofErr w:type="gramStart"/>
      <w:r w:rsidRPr="00CA696D">
        <w:rPr>
          <w:rFonts w:asciiTheme="majorHAnsi" w:eastAsia="Cambria" w:hAnsiTheme="majorHAnsi" w:cstheme="majorHAnsi"/>
          <w:sz w:val="14"/>
          <w:szCs w:val="14"/>
        </w:rPr>
        <w:t>Or,</w:t>
      </w:r>
      <w:proofErr w:type="gramEnd"/>
      <w:r w:rsidRPr="00CA696D">
        <w:rPr>
          <w:rFonts w:asciiTheme="majorHAnsi" w:eastAsia="Cambria" w:hAnsiTheme="majorHAnsi" w:cstheme="majorHAnsi"/>
          <w:sz w:val="14"/>
          <w:szCs w:val="14"/>
        </w:rPr>
        <w:t xml:space="preserve"> are we going to adhere to ‘electoral fundamentalism’ as an </w:t>
      </w:r>
      <w:proofErr w:type="spellStart"/>
      <w:r w:rsidRPr="00CA696D">
        <w:rPr>
          <w:rFonts w:asciiTheme="majorHAnsi" w:eastAsia="Cambria" w:hAnsiTheme="majorHAnsi" w:cstheme="majorHAnsi"/>
          <w:sz w:val="14"/>
          <w:szCs w:val="14"/>
        </w:rPr>
        <w:t>unforsakeable</w:t>
      </w:r>
      <w:proofErr w:type="spellEnd"/>
      <w:r w:rsidRPr="00CA696D">
        <w:rPr>
          <w:rFonts w:asciiTheme="majorHAnsi" w:eastAsia="Cambria" w:hAnsiTheme="majorHAnsi" w:cstheme="majorHAnsi"/>
          <w:sz w:val="14"/>
          <w:szCs w:val="14"/>
        </w:rPr>
        <w:t xml:space="preserve"> belief, a fundamental precondition without which there is no other means to secure the will of the people, because political correctness does not allow us to think otherwise!</w:t>
      </w:r>
    </w:p>
    <w:p w14:paraId="17BB0AC2" w14:textId="77777777" w:rsidR="00CA696D" w:rsidRPr="00CA696D" w:rsidRDefault="00CA696D" w:rsidP="00CA696D">
      <w:pPr>
        <w:rPr>
          <w:rFonts w:asciiTheme="majorHAnsi" w:eastAsia="Cambria" w:hAnsiTheme="majorHAnsi" w:cstheme="majorHAnsi"/>
          <w:u w:val="single"/>
        </w:rPr>
      </w:pPr>
      <w:r w:rsidRPr="00CA696D">
        <w:rPr>
          <w:rFonts w:asciiTheme="majorHAnsi" w:eastAsia="Cambria" w:hAnsiTheme="majorHAnsi" w:cstheme="majorHAnsi"/>
          <w:sz w:val="14"/>
        </w:rPr>
        <w:t xml:space="preserve">In 2014, political scientists </w:t>
      </w:r>
      <w:proofErr w:type="spellStart"/>
      <w:r w:rsidRPr="00CA696D">
        <w:rPr>
          <w:rFonts w:asciiTheme="majorHAnsi" w:eastAsia="Cambria" w:hAnsiTheme="majorHAnsi" w:cstheme="majorHAnsi"/>
          <w:sz w:val="14"/>
        </w:rPr>
        <w:t>Gilens</w:t>
      </w:r>
      <w:proofErr w:type="spellEnd"/>
      <w:r w:rsidRPr="00CA696D">
        <w:rPr>
          <w:rFonts w:asciiTheme="majorHAnsi" w:eastAsia="Cambria" w:hAnsiTheme="majorHAnsi" w:cstheme="majorHAnsi"/>
          <w:sz w:val="14"/>
        </w:rPr>
        <w:t xml:space="preserve"> and Page conducted </w:t>
      </w:r>
      <w:r w:rsidRPr="00CA696D">
        <w:rPr>
          <w:rFonts w:asciiTheme="majorHAnsi" w:eastAsia="Cambria" w:hAnsiTheme="majorHAnsi" w:cstheme="majorHAnsi"/>
          <w:b/>
          <w:highlight w:val="green"/>
          <w:u w:val="single"/>
        </w:rPr>
        <w:t>a study on how</w:t>
      </w:r>
      <w:r w:rsidRPr="00CA696D">
        <w:rPr>
          <w:rFonts w:asciiTheme="majorHAnsi" w:eastAsia="Cambria" w:hAnsiTheme="majorHAnsi" w:cstheme="majorHAnsi"/>
          <w:b/>
          <w:u w:val="single"/>
        </w:rPr>
        <w:t xml:space="preserve"> the US </w:t>
      </w:r>
      <w:r w:rsidRPr="00CA696D">
        <w:rPr>
          <w:rFonts w:asciiTheme="majorHAnsi" w:eastAsia="Cambria" w:hAnsiTheme="majorHAnsi" w:cstheme="majorHAnsi"/>
          <w:b/>
          <w:highlight w:val="green"/>
          <w:u w:val="single"/>
        </w:rPr>
        <w:t>Congress acted</w:t>
      </w:r>
      <w:r w:rsidRPr="00CA696D">
        <w:rPr>
          <w:rFonts w:asciiTheme="majorHAnsi" w:eastAsia="Cambria" w:hAnsiTheme="majorHAnsi" w:cstheme="majorHAnsi"/>
          <w:b/>
          <w:u w:val="single"/>
        </w:rPr>
        <w:t xml:space="preserve"> on 1,779 policy issues over a span of two decades.</w:t>
      </w:r>
      <w:r w:rsidRPr="00CA696D">
        <w:rPr>
          <w:rFonts w:asciiTheme="majorHAnsi" w:eastAsia="Cambria" w:hAnsiTheme="majorHAnsi" w:cstheme="majorHAnsi"/>
          <w:sz w:val="14"/>
        </w:rPr>
        <w:t xml:space="preserve"> They </w:t>
      </w:r>
      <w:r w:rsidRPr="00CA696D">
        <w:rPr>
          <w:rFonts w:asciiTheme="majorHAnsi" w:eastAsia="Cambria" w:hAnsiTheme="majorHAnsi" w:cstheme="majorHAnsi"/>
          <w:b/>
          <w:iCs/>
          <w:highlight w:val="green"/>
          <w:u w:val="single"/>
        </w:rPr>
        <w:t>found</w:t>
      </w:r>
      <w:r w:rsidRPr="00CA696D">
        <w:rPr>
          <w:rFonts w:asciiTheme="majorHAnsi" w:eastAsia="Cambria" w:hAnsiTheme="majorHAnsi" w:cstheme="majorHAnsi"/>
          <w:b/>
          <w:iCs/>
          <w:u w:val="single"/>
        </w:rPr>
        <w:t xml:space="preserve"> that the economic </w:t>
      </w:r>
      <w:r w:rsidRPr="00CA696D">
        <w:rPr>
          <w:rFonts w:asciiTheme="majorHAnsi" w:eastAsia="Cambria" w:hAnsiTheme="majorHAnsi" w:cstheme="majorHAnsi"/>
          <w:b/>
          <w:iCs/>
          <w:highlight w:val="green"/>
          <w:u w:val="single"/>
        </w:rPr>
        <w:t>elites</w:t>
      </w:r>
      <w:r w:rsidRPr="00CA696D">
        <w:rPr>
          <w:rFonts w:asciiTheme="majorHAnsi" w:eastAsia="Cambria" w:hAnsiTheme="majorHAnsi" w:cstheme="majorHAnsi"/>
          <w:b/>
          <w:iCs/>
          <w:u w:val="single"/>
        </w:rPr>
        <w:t xml:space="preserve"> and narrow interest groups had </w:t>
      </w:r>
      <w:r w:rsidRPr="00CA696D">
        <w:rPr>
          <w:rFonts w:asciiTheme="majorHAnsi" w:eastAsia="Cambria" w:hAnsiTheme="majorHAnsi" w:cstheme="majorHAnsi"/>
          <w:b/>
          <w:iCs/>
          <w:highlight w:val="green"/>
          <w:u w:val="single"/>
        </w:rPr>
        <w:t>succeeded</w:t>
      </w:r>
      <w:r w:rsidRPr="00CA696D">
        <w:rPr>
          <w:rFonts w:asciiTheme="majorHAnsi" w:eastAsia="Cambria" w:hAnsiTheme="majorHAnsi" w:cstheme="majorHAnsi"/>
          <w:b/>
          <w:iCs/>
          <w:u w:val="single"/>
        </w:rPr>
        <w:t xml:space="preserve"> in getting their </w:t>
      </w:r>
      <w:proofErr w:type="spellStart"/>
      <w:r w:rsidRPr="00CA696D">
        <w:rPr>
          <w:rFonts w:asciiTheme="majorHAnsi" w:eastAsia="Cambria" w:hAnsiTheme="majorHAnsi" w:cstheme="majorHAnsi"/>
          <w:b/>
          <w:iCs/>
          <w:u w:val="single"/>
        </w:rPr>
        <w:t>favoured</w:t>
      </w:r>
      <w:proofErr w:type="spellEnd"/>
      <w:r w:rsidRPr="00CA696D">
        <w:rPr>
          <w:rFonts w:asciiTheme="majorHAnsi" w:eastAsia="Cambria" w:hAnsiTheme="majorHAnsi" w:cstheme="majorHAnsi"/>
          <w:b/>
          <w:iCs/>
          <w:u w:val="single"/>
        </w:rPr>
        <w:t xml:space="preserve"> policies adopted about </w:t>
      </w:r>
      <w:r w:rsidRPr="00CA696D">
        <w:rPr>
          <w:rFonts w:asciiTheme="majorHAnsi" w:eastAsia="Cambria" w:hAnsiTheme="majorHAnsi" w:cstheme="majorHAnsi"/>
          <w:b/>
          <w:iCs/>
          <w:highlight w:val="green"/>
          <w:u w:val="single"/>
        </w:rPr>
        <w:t>half of the time</w:t>
      </w:r>
      <w:r w:rsidRPr="00CA696D">
        <w:rPr>
          <w:rFonts w:asciiTheme="majorHAnsi" w:eastAsia="Cambria" w:hAnsiTheme="majorHAnsi" w:cstheme="majorHAnsi"/>
          <w:sz w:val="14"/>
        </w:rPr>
        <w:t xml:space="preserve">, </w:t>
      </w:r>
      <w:r w:rsidRPr="00CA696D">
        <w:rPr>
          <w:rFonts w:asciiTheme="majorHAnsi" w:eastAsia="Cambria" w:hAnsiTheme="majorHAnsi" w:cstheme="majorHAnsi"/>
          <w:b/>
          <w:u w:val="single"/>
        </w:rPr>
        <w:t xml:space="preserve">and in </w:t>
      </w:r>
      <w:r w:rsidRPr="00CA696D">
        <w:rPr>
          <w:rFonts w:asciiTheme="majorHAnsi" w:eastAsia="Cambria" w:hAnsiTheme="majorHAnsi" w:cstheme="majorHAnsi"/>
          <w:b/>
          <w:iCs/>
          <w:highlight w:val="green"/>
          <w:u w:val="single"/>
        </w:rPr>
        <w:t>stopping legislation</w:t>
      </w:r>
      <w:r w:rsidRPr="00CA696D">
        <w:rPr>
          <w:rFonts w:asciiTheme="majorHAnsi" w:eastAsia="Cambria" w:hAnsiTheme="majorHAnsi" w:cstheme="majorHAnsi"/>
          <w:b/>
          <w:u w:val="single"/>
        </w:rPr>
        <w:t xml:space="preserve"> to which they were opposed </w:t>
      </w:r>
      <w:r w:rsidRPr="00CA696D">
        <w:rPr>
          <w:rFonts w:asciiTheme="majorHAnsi" w:eastAsia="Cambria" w:hAnsiTheme="majorHAnsi" w:cstheme="majorHAnsi"/>
          <w:b/>
          <w:highlight w:val="green"/>
          <w:u w:val="single"/>
        </w:rPr>
        <w:t xml:space="preserve">nearly </w:t>
      </w:r>
      <w:proofErr w:type="gramStart"/>
      <w:r w:rsidRPr="00CA696D">
        <w:rPr>
          <w:rFonts w:asciiTheme="majorHAnsi" w:eastAsia="Cambria" w:hAnsiTheme="majorHAnsi" w:cstheme="majorHAnsi"/>
          <w:b/>
          <w:highlight w:val="green"/>
          <w:u w:val="single"/>
        </w:rPr>
        <w:t>all of</w:t>
      </w:r>
      <w:proofErr w:type="gramEnd"/>
      <w:r w:rsidRPr="00CA696D">
        <w:rPr>
          <w:rFonts w:asciiTheme="majorHAnsi" w:eastAsia="Cambria" w:hAnsiTheme="majorHAnsi" w:cstheme="majorHAnsi"/>
          <w:b/>
          <w:highlight w:val="green"/>
          <w:u w:val="single"/>
        </w:rPr>
        <w:t xml:space="preserve"> the time</w:t>
      </w:r>
      <w:r w:rsidRPr="00CA696D">
        <w:rPr>
          <w:rFonts w:asciiTheme="majorHAnsi" w:eastAsia="Cambria" w:hAnsiTheme="majorHAnsi" w:cstheme="majorHAnsi"/>
          <w:sz w:val="14"/>
        </w:rPr>
        <w:t xml:space="preserve">. The </w:t>
      </w:r>
      <w:r w:rsidRPr="00CA696D">
        <w:rPr>
          <w:rFonts w:asciiTheme="majorHAnsi" w:eastAsia="Cambria" w:hAnsiTheme="majorHAnsi" w:cstheme="majorHAnsi"/>
          <w:b/>
          <w:u w:val="single"/>
        </w:rPr>
        <w:t xml:space="preserve">study </w:t>
      </w:r>
      <w:r w:rsidRPr="00CA696D">
        <w:rPr>
          <w:rFonts w:asciiTheme="majorHAnsi" w:eastAsia="Cambria" w:hAnsiTheme="majorHAnsi" w:cstheme="majorHAnsi"/>
          <w:b/>
          <w:highlight w:val="green"/>
          <w:u w:val="single"/>
        </w:rPr>
        <w:t>concluded</w:t>
      </w:r>
      <w:r w:rsidRPr="00CA696D">
        <w:rPr>
          <w:rFonts w:asciiTheme="majorHAnsi" w:eastAsia="Cambria" w:hAnsiTheme="majorHAnsi" w:cstheme="majorHAnsi"/>
          <w:b/>
          <w:u w:val="single"/>
        </w:rPr>
        <w:t xml:space="preserve"> that “the </w:t>
      </w:r>
      <w:r w:rsidRPr="00CA696D">
        <w:rPr>
          <w:rFonts w:asciiTheme="majorHAnsi" w:eastAsia="Cambria" w:hAnsiTheme="majorHAnsi" w:cstheme="majorHAnsi"/>
          <w:b/>
          <w:iCs/>
          <w:highlight w:val="green"/>
          <w:u w:val="single"/>
        </w:rPr>
        <w:t xml:space="preserve">preferences of the average American </w:t>
      </w:r>
      <w:r w:rsidRPr="00CA696D">
        <w:rPr>
          <w:rFonts w:asciiTheme="majorHAnsi" w:eastAsia="Cambria" w:hAnsiTheme="majorHAnsi" w:cstheme="majorHAnsi"/>
          <w:b/>
          <w:iCs/>
          <w:u w:val="single"/>
        </w:rPr>
        <w:t xml:space="preserve">appear to </w:t>
      </w:r>
      <w:r w:rsidRPr="00CA696D">
        <w:rPr>
          <w:rFonts w:asciiTheme="majorHAnsi" w:eastAsia="Cambria" w:hAnsiTheme="majorHAnsi" w:cstheme="majorHAnsi"/>
          <w:b/>
          <w:iCs/>
          <w:highlight w:val="green"/>
          <w:u w:val="single"/>
        </w:rPr>
        <w:t>have</w:t>
      </w:r>
      <w:r w:rsidRPr="00CA696D">
        <w:rPr>
          <w:rFonts w:asciiTheme="majorHAnsi" w:eastAsia="Cambria" w:hAnsiTheme="majorHAnsi" w:cstheme="majorHAnsi"/>
          <w:b/>
          <w:iCs/>
          <w:u w:val="single"/>
        </w:rPr>
        <w:t xml:space="preserve"> only </w:t>
      </w:r>
      <w:r w:rsidRPr="00CA696D">
        <w:rPr>
          <w:rFonts w:asciiTheme="majorHAnsi" w:eastAsia="Cambria" w:hAnsiTheme="majorHAnsi" w:cstheme="majorHAnsi"/>
          <w:b/>
          <w:iCs/>
          <w:highlight w:val="green"/>
          <w:u w:val="single"/>
        </w:rPr>
        <w:t>a</w:t>
      </w:r>
      <w:r w:rsidRPr="00CA696D">
        <w:rPr>
          <w:rFonts w:asciiTheme="majorHAnsi" w:eastAsia="Cambria" w:hAnsiTheme="majorHAnsi" w:cstheme="majorHAnsi"/>
          <w:b/>
          <w:iCs/>
          <w:u w:val="single"/>
        </w:rPr>
        <w:t xml:space="preserve"> minuscule, near-zero, </w:t>
      </w:r>
      <w:r w:rsidRPr="00CA696D">
        <w:rPr>
          <w:rFonts w:asciiTheme="majorHAnsi" w:eastAsia="Cambria" w:hAnsiTheme="majorHAnsi" w:cstheme="majorHAnsi"/>
          <w:b/>
          <w:iCs/>
          <w:highlight w:val="green"/>
          <w:u w:val="single"/>
        </w:rPr>
        <w:t>statistically non-significant impact</w:t>
      </w:r>
      <w:r w:rsidRPr="00CA696D">
        <w:rPr>
          <w:rFonts w:asciiTheme="majorHAnsi" w:eastAsia="Cambria" w:hAnsiTheme="majorHAnsi" w:cstheme="majorHAnsi"/>
          <w:sz w:val="14"/>
        </w:rPr>
        <w:t xml:space="preserve"> up</w:t>
      </w:r>
      <w:r w:rsidRPr="00CA696D">
        <w:rPr>
          <w:rFonts w:asciiTheme="majorHAnsi" w:eastAsia="Cambria" w:hAnsiTheme="majorHAnsi" w:cstheme="majorHAnsi"/>
          <w:b/>
          <w:highlight w:val="green"/>
          <w:u w:val="single"/>
        </w:rPr>
        <w:t>on</w:t>
      </w:r>
      <w:r w:rsidRPr="00CA696D">
        <w:rPr>
          <w:rFonts w:asciiTheme="majorHAnsi" w:eastAsia="Cambria" w:hAnsiTheme="majorHAnsi" w:cstheme="majorHAnsi"/>
          <w:b/>
          <w:u w:val="single"/>
        </w:rPr>
        <w:t xml:space="preserve"> public </w:t>
      </w:r>
      <w:r w:rsidRPr="00CA696D">
        <w:rPr>
          <w:rFonts w:asciiTheme="majorHAnsi" w:eastAsia="Cambria" w:hAnsiTheme="majorHAnsi" w:cstheme="majorHAnsi"/>
          <w:b/>
          <w:highlight w:val="green"/>
          <w:u w:val="single"/>
        </w:rPr>
        <w:t>policy</w:t>
      </w:r>
      <w:r w:rsidRPr="00CA696D">
        <w:rPr>
          <w:rFonts w:asciiTheme="majorHAnsi" w:eastAsia="Cambria" w:hAnsiTheme="majorHAnsi" w:cstheme="majorHAnsi"/>
          <w:b/>
          <w:u w:val="single"/>
        </w:rPr>
        <w:t>.”</w:t>
      </w:r>
    </w:p>
    <w:p w14:paraId="7D986D32" w14:textId="77777777" w:rsidR="00CA696D" w:rsidRPr="00CA696D" w:rsidRDefault="00CA696D" w:rsidP="00CA696D">
      <w:pPr>
        <w:rPr>
          <w:rFonts w:asciiTheme="majorHAnsi" w:eastAsia="Cambria" w:hAnsiTheme="majorHAnsi" w:cstheme="majorHAnsi"/>
          <w:sz w:val="16"/>
        </w:rPr>
      </w:pPr>
      <w:r w:rsidRPr="00CA696D">
        <w:rPr>
          <w:rFonts w:asciiTheme="majorHAnsi" w:eastAsia="Cambria" w:hAnsiTheme="majorHAnsi" w:cstheme="majorHAnsi"/>
          <w:sz w:val="16"/>
        </w:rPr>
        <w:t xml:space="preserve">If such is the dire case in Western electorates that are </w:t>
      </w:r>
      <w:proofErr w:type="spellStart"/>
      <w:r w:rsidRPr="00CA696D">
        <w:rPr>
          <w:rFonts w:asciiTheme="majorHAnsi" w:eastAsia="Cambria" w:hAnsiTheme="majorHAnsi" w:cstheme="majorHAnsi"/>
          <w:sz w:val="16"/>
        </w:rPr>
        <w:t>idealised</w:t>
      </w:r>
      <w:proofErr w:type="spellEnd"/>
      <w:r w:rsidRPr="00CA696D">
        <w:rPr>
          <w:rFonts w:asciiTheme="majorHAnsi" w:eastAsia="Cambria" w:hAnsiTheme="majorHAnsi" w:cstheme="majorHAnsi"/>
          <w:sz w:val="16"/>
        </w:rPr>
        <w:t xml:space="preserve"> for being successful democracies, what can we expect of nascent and defected democratic systems in our own countries? </w:t>
      </w:r>
      <w:r w:rsidRPr="00CA696D">
        <w:rPr>
          <w:rFonts w:asciiTheme="majorHAnsi" w:eastAsia="Cambria" w:hAnsiTheme="majorHAnsi" w:cstheme="majorHAnsi"/>
          <w:b/>
          <w:u w:val="single"/>
        </w:rPr>
        <w:t xml:space="preserve">The need is to stop being dogmatic about ideas that have simply </w:t>
      </w:r>
      <w:r w:rsidRPr="00CA696D">
        <w:rPr>
          <w:rFonts w:asciiTheme="majorHAnsi" w:eastAsia="Cambria" w:hAnsiTheme="majorHAnsi" w:cstheme="majorHAnsi"/>
          <w:b/>
          <w:iCs/>
          <w:u w:val="single"/>
        </w:rPr>
        <w:t>brought no results</w:t>
      </w:r>
      <w:r w:rsidRPr="00CA696D">
        <w:rPr>
          <w:rFonts w:asciiTheme="majorHAnsi" w:eastAsia="Cambria" w:hAnsiTheme="majorHAnsi" w:cstheme="majorHAnsi"/>
          <w:b/>
          <w:u w:val="single"/>
        </w:rPr>
        <w:t xml:space="preserve"> and </w:t>
      </w:r>
      <w:r w:rsidRPr="00CA696D">
        <w:rPr>
          <w:rFonts w:asciiTheme="majorHAnsi" w:eastAsia="Cambria" w:hAnsiTheme="majorHAnsi" w:cstheme="majorHAnsi"/>
          <w:b/>
          <w:iCs/>
          <w:u w:val="single"/>
        </w:rPr>
        <w:t>dare to think afresh</w:t>
      </w:r>
      <w:r w:rsidRPr="00CA696D">
        <w:rPr>
          <w:rFonts w:asciiTheme="majorHAnsi" w:eastAsia="Cambria" w:hAnsiTheme="majorHAnsi" w:cstheme="majorHAnsi"/>
          <w:sz w:val="16"/>
        </w:rPr>
        <w:t xml:space="preserve">. </w:t>
      </w:r>
      <w:r w:rsidRPr="00CA696D">
        <w:rPr>
          <w:rFonts w:asciiTheme="majorHAnsi" w:eastAsia="Cambria" w:hAnsiTheme="majorHAnsi" w:cstheme="majorHAnsi"/>
          <w:b/>
          <w:u w:val="single"/>
        </w:rPr>
        <w:t xml:space="preserve">Only if we allow ourselves to </w:t>
      </w:r>
      <w:r w:rsidRPr="00CA696D">
        <w:rPr>
          <w:rFonts w:asciiTheme="majorHAnsi" w:eastAsia="Cambria" w:hAnsiTheme="majorHAnsi" w:cstheme="majorHAnsi"/>
          <w:b/>
          <w:iCs/>
          <w:u w:val="single"/>
        </w:rPr>
        <w:t>think in new ways</w:t>
      </w:r>
      <w:r w:rsidRPr="00CA696D">
        <w:rPr>
          <w:rFonts w:asciiTheme="majorHAnsi" w:eastAsia="Cambria" w:hAnsiTheme="majorHAnsi" w:cstheme="majorHAnsi"/>
          <w:b/>
          <w:u w:val="single"/>
        </w:rPr>
        <w:t>, we may find numerous ways to ascertain the will of the people and numerous methods to institute that will</w:t>
      </w:r>
      <w:r w:rsidRPr="00CA696D">
        <w:rPr>
          <w:rFonts w:asciiTheme="majorHAnsi" w:eastAsia="Cambria" w:hAnsiTheme="majorHAnsi" w:cstheme="majorHAnsi"/>
          <w:sz w:val="16"/>
        </w:rPr>
        <w:t xml:space="preserve"> — ways that will also ensure that the mandate and trust that the people vouchsafe in the authorities is neither stolen nor betrayed.</w:t>
      </w:r>
    </w:p>
    <w:p w14:paraId="5BA20442" w14:textId="77777777" w:rsidR="00CA696D" w:rsidRPr="00CA696D" w:rsidRDefault="00CA696D" w:rsidP="00CA696D">
      <w:pPr>
        <w:pStyle w:val="Heading4"/>
        <w:spacing w:before="0"/>
        <w:rPr>
          <w:rFonts w:asciiTheme="majorHAnsi" w:hAnsiTheme="majorHAnsi" w:cstheme="majorHAnsi"/>
        </w:rPr>
      </w:pPr>
      <w:r w:rsidRPr="00CA696D">
        <w:rPr>
          <w:rFonts w:asciiTheme="majorHAnsi" w:hAnsiTheme="majorHAnsi" w:cstheme="majorHAnsi"/>
        </w:rPr>
        <w:t xml:space="preserve">Third, the only free press is the </w:t>
      </w:r>
      <w:r w:rsidRPr="00CA696D">
        <w:rPr>
          <w:rFonts w:asciiTheme="majorHAnsi" w:hAnsiTheme="majorHAnsi" w:cstheme="majorHAnsi"/>
          <w:u w:val="single"/>
        </w:rPr>
        <w:t>people’s press</w:t>
      </w:r>
      <w:r w:rsidRPr="00CA696D">
        <w:rPr>
          <w:rFonts w:asciiTheme="majorHAnsi" w:hAnsiTheme="majorHAnsi" w:cstheme="majorHAnsi"/>
        </w:rPr>
        <w:t xml:space="preserve">. </w:t>
      </w:r>
    </w:p>
    <w:p w14:paraId="718A43CC"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Hardt 2k</w:t>
      </w:r>
      <w:r w:rsidRPr="00CA696D">
        <w:rPr>
          <w:rFonts w:asciiTheme="majorHAnsi" w:hAnsiTheme="majorHAnsi" w:cstheme="majorHAnsi"/>
        </w:rPr>
        <w:t xml:space="preserve"> [Hanno Hardt (Professor Emeritus in the University of Iowa's School of Journalism and Mass Communication). “Communication is Freedom: Karl Marx on Press Freedom and Censorship”. </w:t>
      </w:r>
      <w:proofErr w:type="spellStart"/>
      <w:r w:rsidRPr="00CA696D">
        <w:rPr>
          <w:rFonts w:asciiTheme="majorHAnsi" w:hAnsiTheme="majorHAnsi" w:cstheme="majorHAnsi"/>
        </w:rPr>
        <w:t>Javnost</w:t>
      </w:r>
      <w:proofErr w:type="spellEnd"/>
      <w:r w:rsidRPr="00CA696D">
        <w:rPr>
          <w:rFonts w:asciiTheme="majorHAnsi" w:hAnsiTheme="majorHAnsi" w:cstheme="majorHAnsi"/>
        </w:rPr>
        <w:t xml:space="preserve"> - The Public. Journal of the European Institute for Communication and Culture. Volume 7, 2000 - Issue 4. Pages 85-99. Accessed 2/26/2022. </w:t>
      </w:r>
      <w:hyperlink r:id="rId15" w:history="1">
        <w:r w:rsidRPr="00CA696D">
          <w:rPr>
            <w:rStyle w:val="Hyperlink"/>
            <w:rFonts w:asciiTheme="majorHAnsi" w:hAnsiTheme="majorHAnsi" w:cstheme="majorHAnsi"/>
          </w:rPr>
          <w:t>https://www.tandfonline.com/doi/abs/10.1080/13183222.2000.11008760?journalCode=rjav20</w:t>
        </w:r>
      </w:hyperlink>
      <w:r w:rsidRPr="00CA696D">
        <w:rPr>
          <w:rFonts w:asciiTheme="majorHAnsi" w:hAnsiTheme="majorHAnsi" w:cstheme="majorHAnsi"/>
        </w:rPr>
        <w:t xml:space="preserve"> //Xu]</w:t>
      </w:r>
    </w:p>
    <w:p w14:paraId="6057D18F" w14:textId="77777777" w:rsidR="00CA696D" w:rsidRPr="00CA696D" w:rsidRDefault="00CA696D" w:rsidP="00CA696D">
      <w:pPr>
        <w:rPr>
          <w:rFonts w:asciiTheme="majorHAnsi" w:hAnsiTheme="majorHAnsi" w:cstheme="majorHAnsi"/>
          <w:sz w:val="16"/>
        </w:rPr>
      </w:pPr>
      <w:r w:rsidRPr="00CA696D">
        <w:rPr>
          <w:rStyle w:val="Emphasis"/>
          <w:rFonts w:asciiTheme="majorHAnsi" w:hAnsiTheme="majorHAnsi" w:cstheme="majorHAnsi"/>
          <w:highlight w:val="green"/>
        </w:rPr>
        <w:lastRenderedPageBreak/>
        <w:t>Free Press as People’s Press</w:t>
      </w:r>
      <w:r w:rsidRPr="00CA696D">
        <w:rPr>
          <w:rFonts w:asciiTheme="majorHAnsi" w:hAnsiTheme="majorHAnsi" w:cstheme="majorHAnsi"/>
          <w:sz w:val="16"/>
        </w:rPr>
        <w:t xml:space="preserve"> Marx addresses the relationship of press and people or nation as a crucial connection between the spiritual and material spheres of everyday life. </w:t>
      </w:r>
      <w:r w:rsidRPr="00CA696D">
        <w:rPr>
          <w:rStyle w:val="Emphasis"/>
          <w:rFonts w:asciiTheme="majorHAnsi" w:hAnsiTheme="majorHAnsi" w:cstheme="majorHAnsi"/>
        </w:rPr>
        <w:t xml:space="preserve">Being an integral part of society also means that </w:t>
      </w:r>
      <w:r w:rsidRPr="00CA696D">
        <w:rPr>
          <w:rStyle w:val="Emphasis"/>
          <w:rFonts w:asciiTheme="majorHAnsi" w:hAnsiTheme="majorHAnsi" w:cstheme="majorHAnsi"/>
          <w:highlight w:val="green"/>
        </w:rPr>
        <w:t>a free press represents</w:t>
      </w:r>
      <w:r w:rsidRPr="00CA696D">
        <w:rPr>
          <w:rStyle w:val="Emphasis"/>
          <w:rFonts w:asciiTheme="majorHAnsi" w:hAnsiTheme="majorHAnsi" w:cstheme="majorHAnsi"/>
        </w:rPr>
        <w:t xml:space="preserve"> not only ideas and ideologies of people, but also reflects </w:t>
      </w:r>
      <w:r w:rsidRPr="00CA696D">
        <w:rPr>
          <w:rStyle w:val="Emphasis"/>
          <w:rFonts w:asciiTheme="majorHAnsi" w:hAnsiTheme="majorHAnsi" w:cstheme="majorHAnsi"/>
          <w:highlight w:val="green"/>
        </w:rPr>
        <w:t>engagement and participation</w:t>
      </w:r>
      <w:r w:rsidRPr="00CA696D">
        <w:rPr>
          <w:rStyle w:val="Emphasis"/>
          <w:rFonts w:asciiTheme="majorHAnsi" w:hAnsiTheme="majorHAnsi" w:cstheme="majorHAnsi"/>
        </w:rPr>
        <w:t>.</w:t>
      </w:r>
      <w:r w:rsidRPr="00CA696D">
        <w:rPr>
          <w:rFonts w:asciiTheme="majorHAnsi" w:hAnsiTheme="majorHAnsi" w:cstheme="majorHAnsi"/>
          <w:sz w:val="16"/>
        </w:rPr>
        <w:t xml:space="preserve"> Marx concludes that because of its proximity to the people, the press reflects the real life with </w:t>
      </w:r>
      <w:proofErr w:type="gramStart"/>
      <w:r w:rsidRPr="00CA696D">
        <w:rPr>
          <w:rFonts w:asciiTheme="majorHAnsi" w:hAnsiTheme="majorHAnsi" w:cstheme="majorHAnsi"/>
          <w:sz w:val="16"/>
        </w:rPr>
        <w:t>all of</w:t>
      </w:r>
      <w:proofErr w:type="gramEnd"/>
      <w:r w:rsidRPr="00CA696D">
        <w:rPr>
          <w:rFonts w:asciiTheme="majorHAnsi" w:hAnsiTheme="majorHAnsi" w:cstheme="majorHAnsi"/>
          <w:sz w:val="16"/>
        </w:rPr>
        <w:t xml:space="preserve"> its natural contradictions, trials and errors, and because of its tender age (as a press for the masses rather than special interests), this press is liable to make mistakes, overstate, exaggerate, even distort events, only to learn from its practices. These are shortcomings, and Marx notes that people </w:t>
      </w:r>
      <w:proofErr w:type="spellStart"/>
      <w:r w:rsidRPr="00CA696D">
        <w:rPr>
          <w:rFonts w:asciiTheme="majorHAnsi" w:hAnsiTheme="majorHAnsi" w:cstheme="majorHAnsi"/>
          <w:sz w:val="16"/>
        </w:rPr>
        <w:t>recognise</w:t>
      </w:r>
      <w:proofErr w:type="spellEnd"/>
      <w:r w:rsidRPr="00CA696D">
        <w:rPr>
          <w:rFonts w:asciiTheme="majorHAnsi" w:hAnsiTheme="majorHAnsi" w:cstheme="majorHAnsi"/>
          <w:sz w:val="16"/>
        </w:rPr>
        <w:t xml:space="preserve"> their own conditions in the flawed performance of their newspapers and know that they will eventually rise to represent their moral spirit. Indeed, he concludes that attacks on the people’s press is a political acknowledgement and a significant initial recognition of its presence, its reality, and its power (RZ 1, 1/1/43; </w:t>
      </w:r>
      <w:proofErr w:type="spellStart"/>
      <w:r w:rsidRPr="00CA696D">
        <w:rPr>
          <w:rFonts w:asciiTheme="majorHAnsi" w:hAnsiTheme="majorHAnsi" w:cstheme="majorHAnsi"/>
          <w:sz w:val="16"/>
        </w:rPr>
        <w:t>Fetscher</w:t>
      </w:r>
      <w:proofErr w:type="spellEnd"/>
      <w:r w:rsidRPr="00CA696D">
        <w:rPr>
          <w:rFonts w:asciiTheme="majorHAnsi" w:hAnsiTheme="majorHAnsi" w:cstheme="majorHAnsi"/>
          <w:sz w:val="16"/>
        </w:rPr>
        <w:t xml:space="preserve"> 1969, 117).</w:t>
      </w:r>
      <w:r w:rsidRPr="00CA696D">
        <w:rPr>
          <w:rFonts w:asciiTheme="majorHAnsi" w:hAnsiTheme="majorHAnsi" w:cstheme="majorHAnsi"/>
          <w:sz w:val="16"/>
        </w:rPr>
        <w:pgNum/>
      </w:r>
      <w:r w:rsidRPr="00CA696D">
        <w:rPr>
          <w:rFonts w:asciiTheme="majorHAnsi" w:hAnsiTheme="majorHAnsi" w:cstheme="majorHAnsi"/>
          <w:sz w:val="16"/>
        </w:rPr>
        <w:t xml:space="preserve"> </w:t>
      </w:r>
      <w:r w:rsidRPr="00CA696D">
        <w:rPr>
          <w:rStyle w:val="Emphasis"/>
          <w:rFonts w:asciiTheme="majorHAnsi" w:hAnsiTheme="majorHAnsi" w:cstheme="majorHAnsi"/>
        </w:rPr>
        <w:t xml:space="preserve">Thus, when Marx uses </w:t>
      </w:r>
      <w:r w:rsidRPr="00CA696D">
        <w:rPr>
          <w:rStyle w:val="Emphasis"/>
          <w:rFonts w:asciiTheme="majorHAnsi" w:hAnsiTheme="majorHAnsi" w:cstheme="majorHAnsi"/>
          <w:highlight w:val="green"/>
        </w:rPr>
        <w:t>the</w:t>
      </w:r>
      <w:r w:rsidRPr="00CA696D">
        <w:rPr>
          <w:rStyle w:val="Emphasis"/>
          <w:rFonts w:asciiTheme="majorHAnsi" w:hAnsiTheme="majorHAnsi" w:cstheme="majorHAnsi"/>
        </w:rPr>
        <w:t xml:space="preserve"> term </w:t>
      </w:r>
      <w:proofErr w:type="spellStart"/>
      <w:r w:rsidRPr="00CA696D">
        <w:rPr>
          <w:rStyle w:val="Emphasis"/>
          <w:rFonts w:asciiTheme="majorHAnsi" w:hAnsiTheme="majorHAnsi" w:cstheme="majorHAnsi"/>
        </w:rPr>
        <w:t>Volkspresse</w:t>
      </w:r>
      <w:proofErr w:type="spellEnd"/>
      <w:r w:rsidRPr="00CA696D">
        <w:rPr>
          <w:rStyle w:val="Emphasis"/>
          <w:rFonts w:asciiTheme="majorHAnsi" w:hAnsiTheme="majorHAnsi" w:cstheme="majorHAnsi"/>
        </w:rPr>
        <w:t xml:space="preserve"> (</w:t>
      </w:r>
      <w:proofErr w:type="spellStart"/>
      <w:r w:rsidRPr="00CA696D">
        <w:rPr>
          <w:rStyle w:val="Emphasis"/>
          <w:rFonts w:asciiTheme="majorHAnsi" w:hAnsiTheme="majorHAnsi" w:cstheme="majorHAnsi"/>
          <w:highlight w:val="green"/>
        </w:rPr>
        <w:t>peoples</w:t>
      </w:r>
      <w:proofErr w:type="spellEnd"/>
      <w:r w:rsidRPr="00CA696D">
        <w:rPr>
          <w:rStyle w:val="Emphasis"/>
          <w:rFonts w:asciiTheme="majorHAnsi" w:hAnsiTheme="majorHAnsi" w:cstheme="majorHAnsi"/>
          <w:highlight w:val="green"/>
        </w:rPr>
        <w:t xml:space="preserve"> press</w:t>
      </w:r>
      <w:r w:rsidRPr="00CA696D">
        <w:rPr>
          <w:rStyle w:val="Emphasis"/>
          <w:rFonts w:asciiTheme="majorHAnsi" w:hAnsiTheme="majorHAnsi" w:cstheme="majorHAnsi"/>
        </w:rPr>
        <w:t xml:space="preserve">) he </w:t>
      </w:r>
      <w:r w:rsidRPr="00CA696D">
        <w:rPr>
          <w:rStyle w:val="Emphasis"/>
          <w:rFonts w:asciiTheme="majorHAnsi" w:hAnsiTheme="majorHAnsi" w:cstheme="majorHAnsi"/>
          <w:highlight w:val="green"/>
        </w:rPr>
        <w:t>refers to</w:t>
      </w:r>
      <w:r w:rsidRPr="00CA696D">
        <w:rPr>
          <w:rStyle w:val="Emphasis"/>
          <w:rFonts w:asciiTheme="majorHAnsi" w:hAnsiTheme="majorHAnsi" w:cstheme="majorHAnsi"/>
        </w:rPr>
        <w:t xml:space="preserve"> newspapers as representative examples of social, cultural, and </w:t>
      </w:r>
      <w:r w:rsidRPr="00CA696D">
        <w:rPr>
          <w:rStyle w:val="Emphasis"/>
          <w:rFonts w:asciiTheme="majorHAnsi" w:hAnsiTheme="majorHAnsi" w:cstheme="majorHAnsi"/>
          <w:highlight w:val="green"/>
        </w:rPr>
        <w:t>political movements</w:t>
      </w:r>
      <w:r w:rsidRPr="00CA696D">
        <w:rPr>
          <w:rStyle w:val="Emphasis"/>
          <w:rFonts w:asciiTheme="majorHAnsi" w:hAnsiTheme="majorHAnsi" w:cstheme="majorHAnsi"/>
        </w:rPr>
        <w:t xml:space="preserve"> and mirrors of societal growth </w:t>
      </w:r>
      <w:r w:rsidRPr="00CA696D">
        <w:rPr>
          <w:rStyle w:val="Emphasis"/>
          <w:rFonts w:asciiTheme="majorHAnsi" w:hAnsiTheme="majorHAnsi" w:cstheme="majorHAnsi"/>
          <w:highlight w:val="green"/>
        </w:rPr>
        <w:t>and</w:t>
      </w:r>
      <w:r w:rsidRPr="00CA696D">
        <w:rPr>
          <w:rStyle w:val="Emphasis"/>
          <w:rFonts w:asciiTheme="majorHAnsi" w:hAnsiTheme="majorHAnsi" w:cstheme="majorHAnsi"/>
        </w:rPr>
        <w:t xml:space="preserve"> intellectual </w:t>
      </w:r>
      <w:r w:rsidRPr="00CA696D">
        <w:rPr>
          <w:rStyle w:val="Emphasis"/>
          <w:rFonts w:asciiTheme="majorHAnsi" w:hAnsiTheme="majorHAnsi" w:cstheme="majorHAnsi"/>
          <w:highlight w:val="green"/>
        </w:rPr>
        <w:t>advancement</w:t>
      </w:r>
      <w:r w:rsidRPr="00CA696D">
        <w:rPr>
          <w:rStyle w:val="Emphasis"/>
          <w:rFonts w:asciiTheme="majorHAnsi" w:hAnsiTheme="majorHAnsi" w:cstheme="majorHAnsi"/>
        </w:rPr>
        <w:t xml:space="preserve"> with all of their imperfections, failures, and successes.</w:t>
      </w:r>
      <w:r w:rsidRPr="00CA696D">
        <w:rPr>
          <w:rFonts w:asciiTheme="majorHAnsi" w:hAnsiTheme="majorHAnsi" w:cstheme="majorHAnsi"/>
          <w:sz w:val="16"/>
        </w:rPr>
        <w:t xml:space="preserve"> The press of this type functions neither as an authoritative instrument of elitist control, nor as a publication for and by the people (like Le </w:t>
      </w:r>
      <w:proofErr w:type="spellStart"/>
      <w:r w:rsidRPr="00CA696D">
        <w:rPr>
          <w:rFonts w:asciiTheme="majorHAnsi" w:hAnsiTheme="majorHAnsi" w:cstheme="majorHAnsi"/>
          <w:sz w:val="16"/>
        </w:rPr>
        <w:t>Prolétaire</w:t>
      </w:r>
      <w:proofErr w:type="spellEnd"/>
      <w:r w:rsidRPr="00CA696D">
        <w:rPr>
          <w:rFonts w:asciiTheme="majorHAnsi" w:hAnsiTheme="majorHAnsi" w:cstheme="majorHAnsi"/>
          <w:sz w:val="16"/>
        </w:rPr>
        <w:t xml:space="preserve">, 1878-84, a weekly produced exclusively by manual </w:t>
      </w:r>
      <w:proofErr w:type="spellStart"/>
      <w:r w:rsidRPr="00CA696D">
        <w:rPr>
          <w:rFonts w:asciiTheme="majorHAnsi" w:hAnsiTheme="majorHAnsi" w:cstheme="majorHAnsi"/>
          <w:sz w:val="16"/>
        </w:rPr>
        <w:t>labourers</w:t>
      </w:r>
      <w:proofErr w:type="spellEnd"/>
      <w:r w:rsidRPr="00CA696D">
        <w:rPr>
          <w:rFonts w:asciiTheme="majorHAnsi" w:hAnsiTheme="majorHAnsi" w:cstheme="majorHAnsi"/>
          <w:sz w:val="16"/>
        </w:rPr>
        <w:t xml:space="preserve"> in Paris; see: Engels 1967/68c, I, 144), </w:t>
      </w:r>
      <w:r w:rsidRPr="00CA696D">
        <w:rPr>
          <w:rStyle w:val="Emphasis"/>
          <w:rFonts w:asciiTheme="majorHAnsi" w:hAnsiTheme="majorHAnsi" w:cstheme="majorHAnsi"/>
        </w:rPr>
        <w:t xml:space="preserve">but </w:t>
      </w:r>
      <w:r w:rsidRPr="00CA696D">
        <w:rPr>
          <w:rStyle w:val="Emphasis"/>
          <w:rFonts w:asciiTheme="majorHAnsi" w:hAnsiTheme="majorHAnsi" w:cstheme="majorHAnsi"/>
          <w:highlight w:val="green"/>
        </w:rPr>
        <w:t>constitutes</w:t>
      </w:r>
      <w:r w:rsidRPr="00CA696D">
        <w:rPr>
          <w:rStyle w:val="Emphasis"/>
          <w:rFonts w:asciiTheme="majorHAnsi" w:hAnsiTheme="majorHAnsi" w:cstheme="majorHAnsi"/>
        </w:rPr>
        <w:t xml:space="preserve"> a public sphere which accommodates </w:t>
      </w:r>
      <w:r w:rsidRPr="00CA696D">
        <w:rPr>
          <w:rStyle w:val="Emphasis"/>
          <w:rFonts w:asciiTheme="majorHAnsi" w:hAnsiTheme="majorHAnsi" w:cstheme="majorHAnsi"/>
          <w:highlight w:val="green"/>
        </w:rPr>
        <w:t>the voice of the people</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that is the working class</w:t>
      </w:r>
      <w:r w:rsidRPr="00CA696D">
        <w:rPr>
          <w:rStyle w:val="Emphasis"/>
          <w:rFonts w:asciiTheme="majorHAnsi" w:hAnsiTheme="majorHAnsi" w:cstheme="majorHAnsi"/>
        </w:rPr>
        <w:t>, with its own tolerance for contradiction and dissent.</w:t>
      </w:r>
      <w:r w:rsidRPr="00CA696D">
        <w:rPr>
          <w:rFonts w:asciiTheme="majorHAnsi" w:hAnsiTheme="majorHAnsi" w:cstheme="majorHAnsi"/>
          <w:sz w:val="16"/>
        </w:rPr>
        <w:t xml:space="preserve"> The notion of </w:t>
      </w:r>
      <w:proofErr w:type="spellStart"/>
      <w:r w:rsidRPr="00CA696D">
        <w:rPr>
          <w:rFonts w:asciiTheme="majorHAnsi" w:hAnsiTheme="majorHAnsi" w:cstheme="majorHAnsi"/>
          <w:sz w:val="16"/>
        </w:rPr>
        <w:t>Volkspresse</w:t>
      </w:r>
      <w:proofErr w:type="spellEnd"/>
      <w:r w:rsidRPr="00CA696D">
        <w:rPr>
          <w:rFonts w:asciiTheme="majorHAnsi" w:hAnsiTheme="majorHAnsi" w:cstheme="majorHAnsi"/>
          <w:sz w:val="16"/>
        </w:rPr>
        <w:t xml:space="preserve"> implies a special relationship between people and the press that finds its expression in the editorial attention paid to the interests of people and suggests a specific, </w:t>
      </w:r>
      <w:proofErr w:type="gramStart"/>
      <w:r w:rsidRPr="00CA696D">
        <w:rPr>
          <w:rFonts w:asciiTheme="majorHAnsi" w:hAnsiTheme="majorHAnsi" w:cstheme="majorHAnsi"/>
          <w:sz w:val="16"/>
        </w:rPr>
        <w:t>nurturing</w:t>
      </w:r>
      <w:proofErr w:type="gramEnd"/>
      <w:r w:rsidRPr="00CA696D">
        <w:rPr>
          <w:rFonts w:asciiTheme="majorHAnsi" w:hAnsiTheme="majorHAnsi" w:cstheme="majorHAnsi"/>
          <w:sz w:val="16"/>
        </w:rPr>
        <w:t xml:space="preserve"> and protective role for newspapers as an extension of the public sphere in the process of public communication. </w:t>
      </w:r>
      <w:r w:rsidRPr="00CA696D">
        <w:rPr>
          <w:rStyle w:val="Emphasis"/>
          <w:rFonts w:asciiTheme="majorHAnsi" w:hAnsiTheme="majorHAnsi" w:cstheme="majorHAnsi"/>
        </w:rPr>
        <w:t xml:space="preserve">It </w:t>
      </w:r>
      <w:r w:rsidRPr="00CA696D">
        <w:rPr>
          <w:rStyle w:val="Emphasis"/>
          <w:rFonts w:asciiTheme="majorHAnsi" w:hAnsiTheme="majorHAnsi" w:cstheme="majorHAnsi"/>
          <w:highlight w:val="green"/>
        </w:rPr>
        <w:t>stands in opposition to a bourgeois press</w:t>
      </w:r>
      <w:r w:rsidRPr="00CA696D">
        <w:rPr>
          <w:rStyle w:val="Emphasis"/>
          <w:rFonts w:asciiTheme="majorHAnsi" w:hAnsiTheme="majorHAnsi" w:cstheme="majorHAnsi"/>
        </w:rPr>
        <w:t xml:space="preserve"> (and its notion of public opinion) and makes the idea of the bourgeois public sphere problematic for Marx, who argues that it </w:t>
      </w:r>
      <w:r w:rsidRPr="00CA696D">
        <w:rPr>
          <w:rStyle w:val="Emphasis"/>
          <w:rFonts w:asciiTheme="majorHAnsi" w:hAnsiTheme="majorHAnsi" w:cstheme="majorHAnsi"/>
          <w:highlight w:val="green"/>
        </w:rPr>
        <w:t>contradicts the principle of universal accessibility</w:t>
      </w:r>
      <w:r w:rsidRPr="00CA696D">
        <w:rPr>
          <w:rFonts w:asciiTheme="majorHAnsi" w:hAnsiTheme="majorHAnsi" w:cstheme="majorHAnsi"/>
          <w:sz w:val="16"/>
        </w:rPr>
        <w:t xml:space="preserve">. Indeed, according to Habermas (1989, 124), his critique of political economy demolished all fictions to which the idea of the public sphere of civil society appealed. Specifically, Marx proposes that the free press is a public institution that unites people, confirms their self-confidence, and provides surveillance. He declares quite polemically that a free press is the ever-present, vigilant eye of the </w:t>
      </w:r>
      <w:proofErr w:type="spellStart"/>
      <w:r w:rsidRPr="00CA696D">
        <w:rPr>
          <w:rFonts w:asciiTheme="majorHAnsi" w:hAnsiTheme="majorHAnsi" w:cstheme="majorHAnsi"/>
          <w:sz w:val="16"/>
        </w:rPr>
        <w:t>peoples</w:t>
      </w:r>
      <w:proofErr w:type="spellEnd"/>
      <w:r w:rsidRPr="00CA696D">
        <w:rPr>
          <w:rFonts w:asciiTheme="majorHAnsi" w:hAnsiTheme="majorHAnsi" w:cstheme="majorHAnsi"/>
          <w:sz w:val="16"/>
        </w:rPr>
        <w:t xml:space="preserve"> spirit, the embodiment of a </w:t>
      </w:r>
      <w:proofErr w:type="spellStart"/>
      <w:r w:rsidRPr="00CA696D">
        <w:rPr>
          <w:rFonts w:asciiTheme="majorHAnsi" w:hAnsiTheme="majorHAnsi" w:cstheme="majorHAnsi"/>
          <w:sz w:val="16"/>
        </w:rPr>
        <w:t>peoples</w:t>
      </w:r>
      <w:proofErr w:type="spellEnd"/>
      <w:r w:rsidRPr="00CA696D">
        <w:rPr>
          <w:rFonts w:asciiTheme="majorHAnsi" w:hAnsiTheme="majorHAnsi" w:cstheme="majorHAnsi"/>
          <w:sz w:val="16"/>
        </w:rPr>
        <w:t xml:space="preserve"> </w:t>
      </w:r>
      <w:proofErr w:type="gramStart"/>
      <w:r w:rsidRPr="00CA696D">
        <w:rPr>
          <w:rFonts w:asciiTheme="majorHAnsi" w:hAnsiTheme="majorHAnsi" w:cstheme="majorHAnsi"/>
          <w:sz w:val="16"/>
        </w:rPr>
        <w:t>trust in itself, the</w:t>
      </w:r>
      <w:proofErr w:type="gramEnd"/>
      <w:r w:rsidRPr="00CA696D">
        <w:rPr>
          <w:rFonts w:asciiTheme="majorHAnsi" w:hAnsiTheme="majorHAnsi" w:cstheme="majorHAnsi"/>
          <w:sz w:val="16"/>
        </w:rPr>
        <w:t xml:space="preserve"> communication link that binds the individual to state and world, the embodied culture that transforms material struggles into spiritual ones while </w:t>
      </w:r>
      <w:proofErr w:type="spellStart"/>
      <w:r w:rsidRPr="00CA696D">
        <w:rPr>
          <w:rFonts w:asciiTheme="majorHAnsi" w:hAnsiTheme="majorHAnsi" w:cstheme="majorHAnsi"/>
          <w:sz w:val="16"/>
        </w:rPr>
        <w:t>idealising</w:t>
      </w:r>
      <w:proofErr w:type="spellEnd"/>
      <w:r w:rsidRPr="00CA696D">
        <w:rPr>
          <w:rFonts w:asciiTheme="majorHAnsi" w:hAnsiTheme="majorHAnsi" w:cstheme="majorHAnsi"/>
          <w:sz w:val="16"/>
        </w:rPr>
        <w:t xml:space="preserve"> their crude material form. It is the </w:t>
      </w:r>
      <w:proofErr w:type="spellStart"/>
      <w:r w:rsidRPr="00CA696D">
        <w:rPr>
          <w:rFonts w:asciiTheme="majorHAnsi" w:hAnsiTheme="majorHAnsi" w:cstheme="majorHAnsi"/>
          <w:sz w:val="16"/>
        </w:rPr>
        <w:t>peoples</w:t>
      </w:r>
      <w:proofErr w:type="spellEnd"/>
      <w:r w:rsidRPr="00CA696D">
        <w:rPr>
          <w:rFonts w:asciiTheme="majorHAnsi" w:hAnsiTheme="majorHAnsi" w:cstheme="majorHAnsi"/>
          <w:sz w:val="16"/>
        </w:rPr>
        <w:t xml:space="preserve"> outspoken self-confession, whose redeeming power is well known. It is the spiritual mirror, in which a people discover itself, and insight is the first prerequisite of wisdom. It is the public spirit, which may be delivered to every cottage cheaper than coal gas. It is multifarious, ubiquitous, and omniscient. It is the ideal world, which emerges from the real world only to return to it as an enriched spirit, newly charged (RZ 135, 15/5/42; </w:t>
      </w:r>
      <w:proofErr w:type="spellStart"/>
      <w:r w:rsidRPr="00CA696D">
        <w:rPr>
          <w:rFonts w:asciiTheme="majorHAnsi" w:hAnsiTheme="majorHAnsi" w:cstheme="majorHAnsi"/>
          <w:sz w:val="16"/>
        </w:rPr>
        <w:t>Fetscher</w:t>
      </w:r>
      <w:proofErr w:type="spellEnd"/>
      <w:r w:rsidRPr="00CA696D">
        <w:rPr>
          <w:rFonts w:asciiTheme="majorHAnsi" w:hAnsiTheme="majorHAnsi" w:cstheme="majorHAnsi"/>
          <w:sz w:val="16"/>
        </w:rPr>
        <w:t xml:space="preserve"> 1969, 80).</w:t>
      </w:r>
      <w:r w:rsidRPr="00CA696D">
        <w:rPr>
          <w:rFonts w:asciiTheme="majorHAnsi" w:hAnsiTheme="majorHAnsi" w:cstheme="majorHAnsi"/>
          <w:sz w:val="16"/>
        </w:rPr>
        <w:pgNum/>
      </w:r>
      <w:r w:rsidRPr="00CA696D">
        <w:rPr>
          <w:rFonts w:asciiTheme="majorHAnsi" w:hAnsiTheme="majorHAnsi" w:cstheme="majorHAnsi"/>
          <w:sz w:val="16"/>
        </w:rPr>
        <w:t xml:space="preserve"> Tracing the concrete historical roots of press freedom, Marx contemplates the conditions of freedom in </w:t>
      </w:r>
      <w:proofErr w:type="gramStart"/>
      <w:r w:rsidRPr="00CA696D">
        <w:rPr>
          <w:rFonts w:asciiTheme="majorHAnsi" w:hAnsiTheme="majorHAnsi" w:cstheme="majorHAnsi"/>
          <w:sz w:val="16"/>
        </w:rPr>
        <w:t>a number of</w:t>
      </w:r>
      <w:proofErr w:type="gramEnd"/>
      <w:r w:rsidRPr="00CA696D">
        <w:rPr>
          <w:rFonts w:asciiTheme="majorHAnsi" w:hAnsiTheme="majorHAnsi" w:cstheme="majorHAnsi"/>
          <w:sz w:val="16"/>
        </w:rPr>
        <w:t xml:space="preserve"> countries to find that the United States enjoy the natural phenomenon of a free press in its purest form. Yet, because literature and, with it, intellectual growth constitute the real historical determinants of a free</w:t>
      </w:r>
      <w:r w:rsidRPr="00CA696D">
        <w:rPr>
          <w:rFonts w:asciiTheme="majorHAnsi" w:hAnsiTheme="majorHAnsi" w:cstheme="majorHAnsi"/>
          <w:sz w:val="16"/>
        </w:rPr>
        <w:pgNum/>
      </w:r>
      <w:r w:rsidRPr="00CA696D">
        <w:rPr>
          <w:rFonts w:asciiTheme="majorHAnsi" w:hAnsiTheme="majorHAnsi" w:cstheme="majorHAnsi"/>
          <w:sz w:val="16"/>
        </w:rPr>
        <w:t xml:space="preserve">press, he concludes that Germany offers a sounder historical basis for the rise of press freedom (RZ 135, 15/5/42; </w:t>
      </w:r>
      <w:proofErr w:type="spellStart"/>
      <w:r w:rsidRPr="00CA696D">
        <w:rPr>
          <w:rFonts w:asciiTheme="majorHAnsi" w:hAnsiTheme="majorHAnsi" w:cstheme="majorHAnsi"/>
          <w:sz w:val="16"/>
        </w:rPr>
        <w:t>Fetscher</w:t>
      </w:r>
      <w:proofErr w:type="spellEnd"/>
      <w:r w:rsidRPr="00CA696D">
        <w:rPr>
          <w:rFonts w:asciiTheme="majorHAnsi" w:hAnsiTheme="majorHAnsi" w:cstheme="majorHAnsi"/>
          <w:sz w:val="16"/>
        </w:rPr>
        <w:t xml:space="preserve"> 1969, 83). By doing so, Marx confirms that the journalist as writer and journalism as intellectual </w:t>
      </w:r>
      <w:proofErr w:type="spellStart"/>
      <w:r w:rsidRPr="00CA696D">
        <w:rPr>
          <w:rFonts w:asciiTheme="majorHAnsi" w:hAnsiTheme="majorHAnsi" w:cstheme="majorHAnsi"/>
          <w:sz w:val="16"/>
        </w:rPr>
        <w:t>labour</w:t>
      </w:r>
      <w:proofErr w:type="spellEnd"/>
      <w:r w:rsidRPr="00CA696D">
        <w:rPr>
          <w:rFonts w:asciiTheme="majorHAnsi" w:hAnsiTheme="majorHAnsi" w:cstheme="majorHAnsi"/>
          <w:sz w:val="16"/>
        </w:rPr>
        <w:t xml:space="preserve"> are the real, historically grounded, definitional elements of the modern press. However, an increasingly </w:t>
      </w:r>
      <w:proofErr w:type="spellStart"/>
      <w:r w:rsidRPr="00CA696D">
        <w:rPr>
          <w:rFonts w:asciiTheme="majorHAnsi" w:hAnsiTheme="majorHAnsi" w:cstheme="majorHAnsi"/>
          <w:sz w:val="16"/>
        </w:rPr>
        <w:t>commercialised</w:t>
      </w:r>
      <w:proofErr w:type="spellEnd"/>
      <w:r w:rsidRPr="00CA696D">
        <w:rPr>
          <w:rFonts w:asciiTheme="majorHAnsi" w:hAnsiTheme="majorHAnsi" w:cstheme="majorHAnsi"/>
          <w:sz w:val="16"/>
        </w:rPr>
        <w:t xml:space="preserve"> world witnesses the turn from literature to trade as a source of inspiration and offers a different historical explanation one </w:t>
      </w:r>
      <w:proofErr w:type="spellStart"/>
      <w:r w:rsidRPr="00CA696D">
        <w:rPr>
          <w:rFonts w:asciiTheme="majorHAnsi" w:hAnsiTheme="majorHAnsi" w:cstheme="majorHAnsi"/>
          <w:sz w:val="16"/>
        </w:rPr>
        <w:t>favoured</w:t>
      </w:r>
      <w:proofErr w:type="spellEnd"/>
      <w:r w:rsidRPr="00CA696D">
        <w:rPr>
          <w:rFonts w:asciiTheme="majorHAnsi" w:hAnsiTheme="majorHAnsi" w:cstheme="majorHAnsi"/>
          <w:sz w:val="16"/>
        </w:rPr>
        <w:t xml:space="preserve"> by some of his contemporaries, like Albert </w:t>
      </w:r>
      <w:proofErr w:type="spellStart"/>
      <w:r w:rsidRPr="00CA696D">
        <w:rPr>
          <w:rFonts w:asciiTheme="majorHAnsi" w:hAnsiTheme="majorHAnsi" w:cstheme="majorHAnsi"/>
          <w:sz w:val="16"/>
        </w:rPr>
        <w:t>Schäffle</w:t>
      </w:r>
      <w:proofErr w:type="spellEnd"/>
      <w:r w:rsidRPr="00CA696D">
        <w:rPr>
          <w:rFonts w:asciiTheme="majorHAnsi" w:hAnsiTheme="majorHAnsi" w:cstheme="majorHAnsi"/>
          <w:sz w:val="16"/>
        </w:rPr>
        <w:t xml:space="preserve"> and Karl </w:t>
      </w:r>
      <w:proofErr w:type="spellStart"/>
      <w:r w:rsidRPr="00CA696D">
        <w:rPr>
          <w:rFonts w:asciiTheme="majorHAnsi" w:hAnsiTheme="majorHAnsi" w:cstheme="majorHAnsi"/>
          <w:sz w:val="16"/>
        </w:rPr>
        <w:t>Knies</w:t>
      </w:r>
      <w:proofErr w:type="spellEnd"/>
      <w:r w:rsidRPr="00CA696D">
        <w:rPr>
          <w:rFonts w:asciiTheme="majorHAnsi" w:hAnsiTheme="majorHAnsi" w:cstheme="majorHAnsi"/>
          <w:sz w:val="16"/>
        </w:rPr>
        <w:t xml:space="preserve"> (Hardt 1979). Marx confronts this perspective and argues that even as a commercial enterprise, the press remains different from other business ventures since it involves intellectual (</w:t>
      </w:r>
      <w:proofErr w:type="spellStart"/>
      <w:r w:rsidRPr="00CA696D">
        <w:rPr>
          <w:rFonts w:asciiTheme="majorHAnsi" w:hAnsiTheme="majorHAnsi" w:cstheme="majorHAnsi"/>
          <w:sz w:val="16"/>
        </w:rPr>
        <w:t>Kopfarbeit</w:t>
      </w:r>
      <w:proofErr w:type="spellEnd"/>
      <w:r w:rsidRPr="00CA696D">
        <w:rPr>
          <w:rFonts w:asciiTheme="majorHAnsi" w:hAnsiTheme="majorHAnsi" w:cstheme="majorHAnsi"/>
          <w:sz w:val="16"/>
        </w:rPr>
        <w:t xml:space="preserve">) rather than physical </w:t>
      </w:r>
      <w:proofErr w:type="spellStart"/>
      <w:r w:rsidRPr="00CA696D">
        <w:rPr>
          <w:rFonts w:asciiTheme="majorHAnsi" w:hAnsiTheme="majorHAnsi" w:cstheme="majorHAnsi"/>
          <w:sz w:val="16"/>
        </w:rPr>
        <w:t>labour</w:t>
      </w:r>
      <w:proofErr w:type="spellEnd"/>
      <w:r w:rsidRPr="00CA696D">
        <w:rPr>
          <w:rFonts w:asciiTheme="majorHAnsi" w:hAnsiTheme="majorHAnsi" w:cstheme="majorHAnsi"/>
          <w:sz w:val="16"/>
        </w:rPr>
        <w:t xml:space="preserve"> (Arm- und </w:t>
      </w:r>
      <w:proofErr w:type="spellStart"/>
      <w:r w:rsidRPr="00CA696D">
        <w:rPr>
          <w:rFonts w:asciiTheme="majorHAnsi" w:hAnsiTheme="majorHAnsi" w:cstheme="majorHAnsi"/>
          <w:sz w:val="16"/>
        </w:rPr>
        <w:t>Beinarbeit</w:t>
      </w:r>
      <w:proofErr w:type="spellEnd"/>
      <w:r w:rsidRPr="00CA696D">
        <w:rPr>
          <w:rFonts w:asciiTheme="majorHAnsi" w:hAnsiTheme="majorHAnsi" w:cstheme="majorHAnsi"/>
          <w:sz w:val="16"/>
        </w:rPr>
        <w:t xml:space="preserve">). In fact, he finds that the emancipation of arm and leg becomes humanly significant with the emancipation of the head (RZ 139, 19/5/42, </w:t>
      </w:r>
      <w:proofErr w:type="spellStart"/>
      <w:r w:rsidRPr="00CA696D">
        <w:rPr>
          <w:rFonts w:asciiTheme="majorHAnsi" w:hAnsiTheme="majorHAnsi" w:cstheme="majorHAnsi"/>
          <w:sz w:val="16"/>
        </w:rPr>
        <w:t>Fetscher</w:t>
      </w:r>
      <w:proofErr w:type="spellEnd"/>
      <w:r w:rsidRPr="00CA696D">
        <w:rPr>
          <w:rFonts w:asciiTheme="majorHAnsi" w:hAnsiTheme="majorHAnsi" w:cstheme="majorHAnsi"/>
          <w:sz w:val="16"/>
        </w:rPr>
        <w:t xml:space="preserve"> 1969, 88).</w:t>
      </w:r>
      <w:r w:rsidRPr="00CA696D">
        <w:rPr>
          <w:rFonts w:asciiTheme="majorHAnsi" w:hAnsiTheme="majorHAnsi" w:cstheme="majorHAnsi"/>
          <w:sz w:val="16"/>
        </w:rPr>
        <w:pgNum/>
      </w:r>
      <w:r w:rsidRPr="00CA696D">
        <w:rPr>
          <w:rFonts w:asciiTheme="majorHAnsi" w:hAnsiTheme="majorHAnsi" w:cstheme="majorHAnsi"/>
          <w:sz w:val="16"/>
        </w:rPr>
        <w:t xml:space="preserve"> </w:t>
      </w:r>
      <w:r w:rsidRPr="00CA696D">
        <w:rPr>
          <w:rStyle w:val="Emphasis"/>
          <w:rFonts w:asciiTheme="majorHAnsi" w:hAnsiTheme="majorHAnsi" w:cstheme="majorHAnsi"/>
        </w:rPr>
        <w:t xml:space="preserve">Consequently, </w:t>
      </w:r>
      <w:r w:rsidRPr="00CA696D">
        <w:rPr>
          <w:rStyle w:val="Emphasis"/>
          <w:rFonts w:asciiTheme="majorHAnsi" w:hAnsiTheme="majorHAnsi" w:cstheme="majorHAnsi"/>
          <w:highlight w:val="green"/>
        </w:rPr>
        <w:t>commercial freedom cannot be press freedom</w:t>
      </w:r>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since every </w:t>
      </w:r>
      <w:proofErr w:type="gramStart"/>
      <w:r w:rsidRPr="00CA696D">
        <w:rPr>
          <w:rFonts w:asciiTheme="majorHAnsi" w:hAnsiTheme="majorHAnsi" w:cstheme="majorHAnsi"/>
          <w:sz w:val="16"/>
        </w:rPr>
        <w:t>particular sphere</w:t>
      </w:r>
      <w:proofErr w:type="gramEnd"/>
      <w:r w:rsidRPr="00CA696D">
        <w:rPr>
          <w:rFonts w:asciiTheme="majorHAnsi" w:hAnsiTheme="majorHAnsi" w:cstheme="majorHAnsi"/>
          <w:sz w:val="16"/>
        </w:rPr>
        <w:t xml:space="preserve"> of freedom is freedom of a particular sphere, just as a specific way of life is the way of life of a particular nature (RZ 139, 19/5/42, </w:t>
      </w:r>
      <w:proofErr w:type="spellStart"/>
      <w:r w:rsidRPr="00CA696D">
        <w:rPr>
          <w:rFonts w:asciiTheme="majorHAnsi" w:hAnsiTheme="majorHAnsi" w:cstheme="majorHAnsi"/>
          <w:sz w:val="16"/>
        </w:rPr>
        <w:t>Fetscher</w:t>
      </w:r>
      <w:proofErr w:type="spellEnd"/>
      <w:r w:rsidRPr="00CA696D">
        <w:rPr>
          <w:rFonts w:asciiTheme="majorHAnsi" w:hAnsiTheme="majorHAnsi" w:cstheme="majorHAnsi"/>
          <w:sz w:val="16"/>
        </w:rPr>
        <w:t xml:space="preserve"> 1969, 90).</w:t>
      </w:r>
      <w:r w:rsidRPr="00CA696D">
        <w:rPr>
          <w:rStyle w:val="Emphasis"/>
          <w:rFonts w:asciiTheme="majorHAnsi" w:hAnsiTheme="majorHAnsi" w:cstheme="majorHAnsi"/>
        </w:rPr>
        <w:t xml:space="preserve"> Thus, </w:t>
      </w:r>
      <w:r w:rsidRPr="00CA696D">
        <w:rPr>
          <w:rStyle w:val="Emphasis"/>
          <w:rFonts w:asciiTheme="majorHAnsi" w:hAnsiTheme="majorHAnsi" w:cstheme="majorHAnsi"/>
          <w:highlight w:val="green"/>
        </w:rPr>
        <w:t>liberal ideas of free trade</w:t>
      </w:r>
      <w:r w:rsidRPr="00CA696D">
        <w:rPr>
          <w:rStyle w:val="Emphasis"/>
          <w:rFonts w:asciiTheme="majorHAnsi" w:hAnsiTheme="majorHAnsi" w:cstheme="majorHAnsi"/>
        </w:rPr>
        <w:t xml:space="preserve">, for instance, </w:t>
      </w:r>
      <w:r w:rsidRPr="00CA696D">
        <w:rPr>
          <w:rStyle w:val="Emphasis"/>
          <w:rFonts w:asciiTheme="majorHAnsi" w:hAnsiTheme="majorHAnsi" w:cstheme="majorHAnsi"/>
          <w:highlight w:val="green"/>
        </w:rPr>
        <w:t>do not meet</w:t>
      </w:r>
      <w:r w:rsidRPr="00CA696D">
        <w:rPr>
          <w:rStyle w:val="Emphasis"/>
          <w:rFonts w:asciiTheme="majorHAnsi" w:hAnsiTheme="majorHAnsi" w:cstheme="majorHAnsi"/>
        </w:rPr>
        <w:t xml:space="preserve"> the requirement of </w:t>
      </w:r>
      <w:r w:rsidRPr="00CA696D">
        <w:rPr>
          <w:rStyle w:val="Emphasis"/>
          <w:rFonts w:asciiTheme="majorHAnsi" w:hAnsiTheme="majorHAnsi" w:cstheme="majorHAnsi"/>
          <w:highlight w:val="green"/>
        </w:rPr>
        <w:t>genuine freedom</w:t>
      </w:r>
      <w:r w:rsidRPr="00CA696D">
        <w:rPr>
          <w:rStyle w:val="Emphasis"/>
          <w:rFonts w:asciiTheme="majorHAnsi" w:hAnsiTheme="majorHAnsi" w:cstheme="majorHAnsi"/>
        </w:rPr>
        <w:t xml:space="preserve">; </w:t>
      </w:r>
      <w:r w:rsidRPr="00CA696D">
        <w:rPr>
          <w:rFonts w:asciiTheme="majorHAnsi" w:hAnsiTheme="majorHAnsi" w:cstheme="majorHAnsi"/>
          <w:sz w:val="16"/>
        </w:rPr>
        <w:t>Marx insists on separating discussions of freedom that relate, if not combine, different spheres of human activity and, therefore, rejects the idea that press freedom is a category of commercial freedom. He illustrates his argument by suggesting, for instance, that it cannot be that the carpenter, who demands the freedom for his craftsmanship, is given the freedom of the philosopher. In</w:t>
      </w:r>
      <w:r w:rsidRPr="00CA696D">
        <w:rPr>
          <w:rStyle w:val="Emphasis"/>
          <w:rFonts w:asciiTheme="majorHAnsi" w:hAnsiTheme="majorHAnsi" w:cstheme="majorHAnsi"/>
        </w:rPr>
        <w:t xml:space="preserve"> fact, </w:t>
      </w:r>
      <w:r w:rsidRPr="00CA696D">
        <w:rPr>
          <w:rStyle w:val="Emphasis"/>
          <w:rFonts w:asciiTheme="majorHAnsi" w:hAnsiTheme="majorHAnsi" w:cstheme="majorHAnsi"/>
          <w:highlight w:val="green"/>
        </w:rPr>
        <w:t>the</w:t>
      </w:r>
      <w:r w:rsidRPr="00CA696D">
        <w:rPr>
          <w:rStyle w:val="Emphasis"/>
          <w:rFonts w:asciiTheme="majorHAnsi" w:hAnsiTheme="majorHAnsi" w:cstheme="majorHAnsi"/>
        </w:rPr>
        <w:t xml:space="preserve"> first </w:t>
      </w:r>
      <w:r w:rsidRPr="00CA696D">
        <w:rPr>
          <w:rStyle w:val="Emphasis"/>
          <w:rFonts w:asciiTheme="majorHAnsi" w:hAnsiTheme="majorHAnsi" w:cstheme="majorHAnsi"/>
          <w:highlight w:val="green"/>
        </w:rPr>
        <w:t>free</w:t>
      </w:r>
      <w:r w:rsidRPr="00CA696D">
        <w:rPr>
          <w:rStyle w:val="Emphasis"/>
          <w:rFonts w:asciiTheme="majorHAnsi" w:hAnsiTheme="majorHAnsi" w:cstheme="majorHAnsi"/>
        </w:rPr>
        <w:t xml:space="preserve">dom of the </w:t>
      </w:r>
      <w:r w:rsidRPr="00CA696D">
        <w:rPr>
          <w:rStyle w:val="Emphasis"/>
          <w:rFonts w:asciiTheme="majorHAnsi" w:hAnsiTheme="majorHAnsi" w:cstheme="majorHAnsi"/>
          <w:highlight w:val="green"/>
        </w:rPr>
        <w:t>press is not to be a business</w:t>
      </w:r>
      <w:r w:rsidRPr="00CA696D">
        <w:rPr>
          <w:rStyle w:val="Emphasis"/>
          <w:rFonts w:asciiTheme="majorHAnsi" w:hAnsiTheme="majorHAnsi" w:cstheme="majorHAnsi"/>
        </w:rPr>
        <w:t xml:space="preserve">. If the press is seen as a business, it </w:t>
      </w:r>
      <w:r w:rsidRPr="00CA696D">
        <w:rPr>
          <w:rStyle w:val="Emphasis"/>
          <w:rFonts w:asciiTheme="majorHAnsi" w:hAnsiTheme="majorHAnsi" w:cstheme="majorHAnsi"/>
          <w:highlight w:val="green"/>
        </w:rPr>
        <w:t>becomes</w:t>
      </w:r>
      <w:r w:rsidRPr="00CA696D">
        <w:rPr>
          <w:rStyle w:val="Emphasis"/>
          <w:rFonts w:asciiTheme="majorHAnsi" w:hAnsiTheme="majorHAnsi" w:cstheme="majorHAnsi"/>
        </w:rPr>
        <w:t xml:space="preserve"> a </w:t>
      </w:r>
      <w:r w:rsidRPr="00CA696D">
        <w:rPr>
          <w:rStyle w:val="Emphasis"/>
          <w:rFonts w:asciiTheme="majorHAnsi" w:hAnsiTheme="majorHAnsi" w:cstheme="majorHAnsi"/>
          <w:highlight w:val="green"/>
        </w:rPr>
        <w:t>commercial concern to be assigned to the sphere of printers or booksellers rather than journalists or intellectuals</w:t>
      </w:r>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Commercial freedom, however, is not freedom of the press (RZ 139, 19/5/42; </w:t>
      </w:r>
      <w:proofErr w:type="spellStart"/>
      <w:r w:rsidRPr="00CA696D">
        <w:rPr>
          <w:rFonts w:asciiTheme="majorHAnsi" w:hAnsiTheme="majorHAnsi" w:cstheme="majorHAnsi"/>
          <w:sz w:val="16"/>
        </w:rPr>
        <w:t>Fetscher</w:t>
      </w:r>
      <w:proofErr w:type="spellEnd"/>
      <w:r w:rsidRPr="00CA696D">
        <w:rPr>
          <w:rFonts w:asciiTheme="majorHAnsi" w:hAnsiTheme="majorHAnsi" w:cstheme="majorHAnsi"/>
          <w:sz w:val="16"/>
        </w:rPr>
        <w:t xml:space="preserve"> 1969, 92).</w:t>
      </w:r>
      <w:r w:rsidRPr="00CA696D">
        <w:rPr>
          <w:rFonts w:asciiTheme="majorHAnsi" w:hAnsiTheme="majorHAnsi" w:cstheme="majorHAnsi"/>
          <w:sz w:val="16"/>
        </w:rPr>
        <w:pgNum/>
      </w:r>
      <w:r w:rsidRPr="00CA696D">
        <w:rPr>
          <w:rFonts w:asciiTheme="majorHAnsi" w:hAnsiTheme="majorHAnsi" w:cstheme="majorHAnsi"/>
          <w:sz w:val="16"/>
        </w:rPr>
        <w:t xml:space="preserve"> His remarks reflect not only the intellectual tradition of German journalism, but this perspective has significant consequences for considering the notion of press freedom, because it separates effectively the practice of journalism as intellectual </w:t>
      </w:r>
      <w:proofErr w:type="spellStart"/>
      <w:r w:rsidRPr="00CA696D">
        <w:rPr>
          <w:rFonts w:asciiTheme="majorHAnsi" w:hAnsiTheme="majorHAnsi" w:cstheme="majorHAnsi"/>
          <w:sz w:val="16"/>
        </w:rPr>
        <w:t>labour</w:t>
      </w:r>
      <w:proofErr w:type="spellEnd"/>
      <w:r w:rsidRPr="00CA696D">
        <w:rPr>
          <w:rFonts w:asciiTheme="majorHAnsi" w:hAnsiTheme="majorHAnsi" w:cstheme="majorHAnsi"/>
          <w:sz w:val="16"/>
        </w:rPr>
        <w:t xml:space="preserve"> from the institutional existence of the press as commercial enterprise; ultimately Marx identifies </w:t>
      </w:r>
      <w:proofErr w:type="spellStart"/>
      <w:r w:rsidRPr="00CA696D">
        <w:rPr>
          <w:rFonts w:asciiTheme="majorHAnsi" w:hAnsiTheme="majorHAnsi" w:cstheme="majorHAnsi"/>
          <w:sz w:val="16"/>
        </w:rPr>
        <w:t>newswork</w:t>
      </w:r>
      <w:proofErr w:type="spellEnd"/>
      <w:r w:rsidRPr="00CA696D">
        <w:rPr>
          <w:rFonts w:asciiTheme="majorHAnsi" w:hAnsiTheme="majorHAnsi" w:cstheme="majorHAnsi"/>
          <w:sz w:val="16"/>
        </w:rPr>
        <w:t xml:space="preserve"> and editorial practices, in general with freedom of expression that belongs to those working as journalists, while the economic concerns of the press are to be addressed </w:t>
      </w:r>
      <w:r w:rsidRPr="00CA696D">
        <w:rPr>
          <w:rFonts w:asciiTheme="majorHAnsi" w:hAnsiTheme="majorHAnsi" w:cstheme="majorHAnsi"/>
          <w:sz w:val="16"/>
        </w:rPr>
        <w:lastRenderedPageBreak/>
        <w:t xml:space="preserve">from a different position. Freedom of the press must be understood as a (desirable or ideal) professional prerequisite for intellectual </w:t>
      </w:r>
      <w:proofErr w:type="spellStart"/>
      <w:r w:rsidRPr="00CA696D">
        <w:rPr>
          <w:rFonts w:asciiTheme="majorHAnsi" w:hAnsiTheme="majorHAnsi" w:cstheme="majorHAnsi"/>
          <w:sz w:val="16"/>
        </w:rPr>
        <w:t>labour</w:t>
      </w:r>
      <w:proofErr w:type="spellEnd"/>
      <w:r w:rsidRPr="00CA696D">
        <w:rPr>
          <w:rFonts w:asciiTheme="majorHAnsi" w:hAnsiTheme="majorHAnsi" w:cstheme="majorHAnsi"/>
          <w:sz w:val="16"/>
        </w:rPr>
        <w:t>. By privileging the latter, Marx creates optimal theoretical conditions for the practice of journalism, since the press as an institution has no control over editorial functions (</w:t>
      </w:r>
      <w:proofErr w:type="spellStart"/>
      <w:r w:rsidRPr="00CA696D">
        <w:rPr>
          <w:rFonts w:asciiTheme="majorHAnsi" w:hAnsiTheme="majorHAnsi" w:cstheme="majorHAnsi"/>
          <w:sz w:val="16"/>
        </w:rPr>
        <w:t>newswork</w:t>
      </w:r>
      <w:proofErr w:type="spellEnd"/>
      <w:r w:rsidRPr="00CA696D">
        <w:rPr>
          <w:rFonts w:asciiTheme="majorHAnsi" w:hAnsiTheme="majorHAnsi" w:cstheme="majorHAnsi"/>
          <w:sz w:val="16"/>
        </w:rPr>
        <w:t xml:space="preserve"> as such) but serves journalists as a medium for public communication. Therefore, the notion of press freedom implies the achievement of freedom of expression; for Marx it is an individual or collective right that governs the relations between journalists and intellectuals generally and public and private authorities, including the owners of the press itself. </w:t>
      </w:r>
      <w:r w:rsidRPr="00CA696D">
        <w:rPr>
          <w:rStyle w:val="Emphasis"/>
          <w:rFonts w:asciiTheme="majorHAnsi" w:hAnsiTheme="majorHAnsi" w:cstheme="majorHAnsi"/>
        </w:rPr>
        <w:t xml:space="preserve">In this sense, his writings on press freedom are also aimed at the </w:t>
      </w:r>
      <w:r w:rsidRPr="00CA696D">
        <w:rPr>
          <w:rStyle w:val="Emphasis"/>
          <w:rFonts w:asciiTheme="majorHAnsi" w:hAnsiTheme="majorHAnsi" w:cstheme="majorHAnsi"/>
          <w:highlight w:val="green"/>
        </w:rPr>
        <w:t>emancipation</w:t>
      </w:r>
      <w:r w:rsidRPr="00CA696D">
        <w:rPr>
          <w:rStyle w:val="Emphasis"/>
          <w:rFonts w:asciiTheme="majorHAnsi" w:hAnsiTheme="majorHAnsi" w:cstheme="majorHAnsi"/>
        </w:rPr>
        <w:t xml:space="preserve"> of </w:t>
      </w:r>
      <w:proofErr w:type="spellStart"/>
      <w:r w:rsidRPr="00CA696D">
        <w:rPr>
          <w:rStyle w:val="Emphasis"/>
          <w:rFonts w:asciiTheme="majorHAnsi" w:hAnsiTheme="majorHAnsi" w:cstheme="majorHAnsi"/>
        </w:rPr>
        <w:t>newsworkers</w:t>
      </w:r>
      <w:proofErr w:type="spellEnd"/>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from</w:t>
      </w:r>
      <w:r w:rsidRPr="00CA696D">
        <w:rPr>
          <w:rStyle w:val="Emphasis"/>
          <w:rFonts w:asciiTheme="majorHAnsi" w:hAnsiTheme="majorHAnsi" w:cstheme="majorHAnsi"/>
        </w:rPr>
        <w:t xml:space="preserve"> the </w:t>
      </w:r>
      <w:r w:rsidRPr="00CA696D">
        <w:rPr>
          <w:rStyle w:val="Emphasis"/>
          <w:rFonts w:asciiTheme="majorHAnsi" w:hAnsiTheme="majorHAnsi" w:cstheme="majorHAnsi"/>
          <w:highlight w:val="green"/>
        </w:rPr>
        <w:t>ownership of the means</w:t>
      </w:r>
      <w:r w:rsidRPr="00CA696D">
        <w:rPr>
          <w:rStyle w:val="Emphasis"/>
          <w:rFonts w:asciiTheme="majorHAnsi" w:hAnsiTheme="majorHAnsi" w:cstheme="majorHAnsi"/>
        </w:rPr>
        <w:t xml:space="preserve"> of communication, that is, from the </w:t>
      </w:r>
      <w:r w:rsidRPr="00CA696D">
        <w:rPr>
          <w:rStyle w:val="Emphasis"/>
          <w:rFonts w:asciiTheme="majorHAnsi" w:hAnsiTheme="majorHAnsi" w:cstheme="majorHAnsi"/>
          <w:highlight w:val="green"/>
        </w:rPr>
        <w:t>domination by publishers and stockholders.</w:t>
      </w:r>
      <w:r w:rsidRPr="00CA696D">
        <w:rPr>
          <w:rStyle w:val="Emphasis"/>
          <w:rFonts w:asciiTheme="majorHAnsi" w:hAnsiTheme="majorHAnsi" w:cstheme="majorHAnsi"/>
          <w:highlight w:val="green"/>
        </w:rPr>
        <w:pgNum/>
      </w:r>
      <w:r w:rsidRPr="00CA696D">
        <w:rPr>
          <w:rFonts w:asciiTheme="majorHAnsi" w:hAnsiTheme="majorHAnsi" w:cstheme="majorHAnsi"/>
          <w:sz w:val="16"/>
        </w:rPr>
        <w:t xml:space="preserve"> </w:t>
      </w:r>
      <w:r w:rsidRPr="00CA696D">
        <w:rPr>
          <w:rFonts w:asciiTheme="majorHAnsi" w:hAnsiTheme="majorHAnsi" w:cstheme="majorHAnsi"/>
          <w:sz w:val="8"/>
          <w:szCs w:val="8"/>
        </w:rPr>
        <w:t xml:space="preserve">Implicit in his arguments for press freedom (or freedom of expression) also is a belief in the importance of ideas and their consequences for the </w:t>
      </w:r>
      <w:proofErr w:type="spellStart"/>
      <w:r w:rsidRPr="00CA696D">
        <w:rPr>
          <w:rFonts w:asciiTheme="majorHAnsi" w:hAnsiTheme="majorHAnsi" w:cstheme="majorHAnsi"/>
          <w:sz w:val="8"/>
          <w:szCs w:val="8"/>
        </w:rPr>
        <w:t>well being</w:t>
      </w:r>
      <w:proofErr w:type="spellEnd"/>
      <w:r w:rsidRPr="00CA696D">
        <w:rPr>
          <w:rFonts w:asciiTheme="majorHAnsi" w:hAnsiTheme="majorHAnsi" w:cstheme="majorHAnsi"/>
          <w:sz w:val="8"/>
          <w:szCs w:val="8"/>
        </w:rPr>
        <w:t xml:space="preserve"> of society. Marx writes from the vantage point of an intellectual who lives from the power of his words and relies on the need to communicate freely. He understands the potential effects of the press or any other medium, including books because</w:t>
      </w:r>
      <w:r w:rsidRPr="00CA696D">
        <w:rPr>
          <w:rFonts w:asciiTheme="majorHAnsi" w:hAnsiTheme="majorHAnsi" w:cstheme="majorHAnsi"/>
          <w:sz w:val="8"/>
          <w:szCs w:val="8"/>
        </w:rPr>
        <w:pgNum/>
      </w:r>
      <w:r w:rsidRPr="00CA696D">
        <w:rPr>
          <w:rFonts w:asciiTheme="majorHAnsi" w:hAnsiTheme="majorHAnsi" w:cstheme="majorHAnsi"/>
          <w:sz w:val="8"/>
          <w:szCs w:val="8"/>
        </w:rPr>
        <w:t xml:space="preserve">he believes that the force of ideas can change the world. Thus, an intellectual life that is, the quality of ideas, their disclosure and dissemination </w:t>
      </w:r>
      <w:proofErr w:type="gramStart"/>
      <w:r w:rsidRPr="00CA696D">
        <w:rPr>
          <w:rFonts w:asciiTheme="majorHAnsi" w:hAnsiTheme="majorHAnsi" w:cstheme="majorHAnsi"/>
          <w:sz w:val="8"/>
          <w:szCs w:val="8"/>
        </w:rPr>
        <w:t>contributes</w:t>
      </w:r>
      <w:proofErr w:type="gramEnd"/>
      <w:r w:rsidRPr="00CA696D">
        <w:rPr>
          <w:rFonts w:asciiTheme="majorHAnsi" w:hAnsiTheme="majorHAnsi" w:cstheme="majorHAnsi"/>
          <w:sz w:val="8"/>
          <w:szCs w:val="8"/>
        </w:rPr>
        <w:t xml:space="preserve"> immeasurably to the cause of society. But as theories come to life in practice, beliefs need implementation; Marx is prepared to act, and his own work as journalist and editor illustrates the necessary relationship between ideas and actions (or theory and practice). As a result, intellectual </w:t>
      </w:r>
      <w:proofErr w:type="spellStart"/>
      <w:proofErr w:type="gramStart"/>
      <w:r w:rsidRPr="00CA696D">
        <w:rPr>
          <w:rFonts w:asciiTheme="majorHAnsi" w:hAnsiTheme="majorHAnsi" w:cstheme="majorHAnsi"/>
          <w:sz w:val="8"/>
          <w:szCs w:val="8"/>
        </w:rPr>
        <w:t>labour</w:t>
      </w:r>
      <w:proofErr w:type="spellEnd"/>
      <w:proofErr w:type="gramEnd"/>
      <w:r w:rsidRPr="00CA696D">
        <w:rPr>
          <w:rFonts w:asciiTheme="majorHAnsi" w:hAnsiTheme="majorHAnsi" w:cstheme="majorHAnsi"/>
          <w:sz w:val="8"/>
          <w:szCs w:val="8"/>
        </w:rPr>
        <w:t xml:space="preserve"> and the process of communication, in general demand protection (by press laws and through the vigilance of intellectuals, and journalists, in particular) to ensure progress and </w:t>
      </w:r>
      <w:proofErr w:type="spellStart"/>
      <w:r w:rsidRPr="00CA696D">
        <w:rPr>
          <w:rFonts w:asciiTheme="majorHAnsi" w:hAnsiTheme="majorHAnsi" w:cstheme="majorHAnsi"/>
          <w:sz w:val="8"/>
          <w:szCs w:val="8"/>
        </w:rPr>
        <w:t>maximise</w:t>
      </w:r>
      <w:proofErr w:type="spellEnd"/>
      <w:r w:rsidRPr="00CA696D">
        <w:rPr>
          <w:rFonts w:asciiTheme="majorHAnsi" w:hAnsiTheme="majorHAnsi" w:cstheme="majorHAnsi"/>
          <w:sz w:val="8"/>
          <w:szCs w:val="8"/>
        </w:rPr>
        <w:t xml:space="preserve"> the potential for change.</w:t>
      </w:r>
      <w:r w:rsidRPr="00CA696D">
        <w:rPr>
          <w:rFonts w:asciiTheme="majorHAnsi" w:hAnsiTheme="majorHAnsi" w:cstheme="majorHAnsi"/>
          <w:sz w:val="8"/>
          <w:szCs w:val="8"/>
        </w:rPr>
        <w:pgNum/>
      </w:r>
      <w:r w:rsidRPr="00CA696D">
        <w:rPr>
          <w:rFonts w:asciiTheme="majorHAnsi" w:hAnsiTheme="majorHAnsi" w:cstheme="majorHAnsi"/>
          <w:sz w:val="8"/>
          <w:szCs w:val="8"/>
        </w:rPr>
        <w:t xml:space="preserve"> Marx treats press freedom as a necessary condition for a democratic society and, together with freedom of association and assembly, for instance, as a political goal. He demonstrates through his editorial practice, including the actual infractions and his numerous court appearances, the concrete foundations of his theoretical discussions of the nature of a free press and the location of press freedom as an unalienable right among other freedoms in the catalogue of human rights. His theoretical writings are tied into the political agenda of emancipating the working class. Indeed, press freedom is a prerequisite condition for competing political beliefs and struggling ideologies in the public sphere. It reinforces conflict and is a crucial element in defining hegemony, which relies on communication and exchange. Press freedom suggests access not only to contesting ideas, but also to the public discourse of society, which is strengthened by the potential of participation. Furthermore, protecting the process of public communication encourages alternative constructions of reality by confirming the merits of different social, political, or cultural forces. At the same time, however, press freedom works only for those who have the means of communication at their disposal, e.g., access to the media or sufficient public or private support to sustain the financial burden of a publishing enterprise. Speaking about the role of capital in the </w:t>
      </w:r>
      <w:proofErr w:type="spellStart"/>
      <w:r w:rsidRPr="00CA696D">
        <w:rPr>
          <w:rFonts w:asciiTheme="majorHAnsi" w:hAnsiTheme="majorHAnsi" w:cstheme="majorHAnsi"/>
          <w:sz w:val="8"/>
          <w:szCs w:val="8"/>
        </w:rPr>
        <w:t>bourgeoisies</w:t>
      </w:r>
      <w:proofErr w:type="spellEnd"/>
      <w:r w:rsidRPr="00CA696D">
        <w:rPr>
          <w:rFonts w:asciiTheme="majorHAnsi" w:hAnsiTheme="majorHAnsi" w:cstheme="majorHAnsi"/>
          <w:sz w:val="8"/>
          <w:szCs w:val="8"/>
        </w:rPr>
        <w:t xml:space="preserve"> rise to power, Engels (1967/ 68d, II, 57) remarks that freedom of the press is a bourgeois privilege, because printing requires money and buyers of the product, and these buyers need money, too.</w:t>
      </w:r>
      <w:r w:rsidRPr="00CA696D">
        <w:rPr>
          <w:rFonts w:asciiTheme="majorHAnsi" w:hAnsiTheme="majorHAnsi" w:cstheme="majorHAnsi"/>
          <w:sz w:val="8"/>
          <w:szCs w:val="8"/>
        </w:rPr>
        <w:pgNum/>
      </w:r>
      <w:r w:rsidRPr="00CA696D">
        <w:rPr>
          <w:rFonts w:asciiTheme="majorHAnsi" w:hAnsiTheme="majorHAnsi" w:cstheme="majorHAnsi"/>
          <w:sz w:val="8"/>
          <w:szCs w:val="8"/>
        </w:rPr>
        <w:t xml:space="preserve"> Marx is keenly aware of these conditions as editor and publisher of a newspaper whose specific political goals differentiate between the emancipation of the bourgeois class and the working class, but whose articulation of press freedom reflects an influence of nineteenth century liberalism. The latter champions the protection of the individual (politically and economically), advocates democracy, and promotes freedom of thought, speech, and press or cultural production in a bourgeois state. Marx employs the ideology of an enlightened, liberal bourgeoisie, whose assistance he sought in the fight against Prussian authority and in accordance with his long-term political strategy. But he seems to embrace liberalism only to undermine it with his insistence on press freedom in the service of an emancipatory struggle of the working class. According to Engels, the political interests of communists in Germany at the time were best served by supporting or collaborating with the bourgeoisie in its fight for power without falling for its promises to the proletariat and to overturn the regime of a victorious bourgeoisie as soon as possible (1967/68e, II, 14).In fact, a few years later, in 1850, Marx (1976, 50- 51) addresses the Communist League and urges the working class to remain politically independent and to make the revolution permanent. He explains, With us it is not a matter of reforming private property, but of abolishing it; not of hushing up the class antagonism, but of abolishing the classes; not of ameliorating the existing society, but of establishing a new one.</w:t>
      </w:r>
      <w:r w:rsidRPr="00CA696D">
        <w:rPr>
          <w:rFonts w:asciiTheme="majorHAnsi" w:hAnsiTheme="majorHAnsi" w:cstheme="majorHAnsi"/>
          <w:sz w:val="8"/>
          <w:szCs w:val="8"/>
        </w:rPr>
        <w:pgNum/>
      </w:r>
      <w:r w:rsidRPr="00CA696D">
        <w:rPr>
          <w:rFonts w:asciiTheme="majorHAnsi" w:hAnsiTheme="majorHAnsi" w:cstheme="majorHAnsi"/>
          <w:sz w:val="8"/>
          <w:szCs w:val="8"/>
        </w:rPr>
        <w:t xml:space="preserve"> Nevertheless, </w:t>
      </w:r>
      <w:proofErr w:type="spellStart"/>
      <w:r w:rsidRPr="00CA696D">
        <w:rPr>
          <w:rFonts w:asciiTheme="majorHAnsi" w:hAnsiTheme="majorHAnsi" w:cstheme="majorHAnsi"/>
          <w:sz w:val="8"/>
          <w:szCs w:val="8"/>
        </w:rPr>
        <w:t>Marxs</w:t>
      </w:r>
      <w:proofErr w:type="spellEnd"/>
      <w:r w:rsidRPr="00CA696D">
        <w:rPr>
          <w:rFonts w:asciiTheme="majorHAnsi" w:hAnsiTheme="majorHAnsi" w:cstheme="majorHAnsi"/>
          <w:sz w:val="8"/>
          <w:szCs w:val="8"/>
        </w:rPr>
        <w:t xml:space="preserve"> writings on freedom and the communication of ideas and against censorship and the authority of the Prussian state contain the vocabulary of mid-nineteenth century liberalism with references to democracy, freedom, and the role of the press, for instance and reflect the idea of the state as a facilitator of individual happiness.4 He uses the language of liberalism to particularly address pertinent issues regarding freedom of the press in ways that could help enlist bourgeois support for his specific political agenda, a strengthening of the working-class movement. But liberalism as a doctrinal aspect of capitalism does not embrace the </w:t>
      </w:r>
      <w:proofErr w:type="spellStart"/>
      <w:r w:rsidRPr="00CA696D">
        <w:rPr>
          <w:rFonts w:asciiTheme="majorHAnsi" w:hAnsiTheme="majorHAnsi" w:cstheme="majorHAnsi"/>
          <w:sz w:val="8"/>
          <w:szCs w:val="8"/>
        </w:rPr>
        <w:t>totalising</w:t>
      </w:r>
      <w:proofErr w:type="spellEnd"/>
      <w:r w:rsidRPr="00CA696D">
        <w:rPr>
          <w:rFonts w:asciiTheme="majorHAnsi" w:hAnsiTheme="majorHAnsi" w:cstheme="majorHAnsi"/>
          <w:sz w:val="8"/>
          <w:szCs w:val="8"/>
        </w:rPr>
        <w:t xml:space="preserve"> approach of socialism; the latter insists on the emancipation of working people, equality, and classlessness in the spirit of a perfect communal existence and certainly in opposition to capitalist individualism, which specifies and </w:t>
      </w:r>
      <w:proofErr w:type="spellStart"/>
      <w:r w:rsidRPr="00CA696D">
        <w:rPr>
          <w:rFonts w:asciiTheme="majorHAnsi" w:hAnsiTheme="majorHAnsi" w:cstheme="majorHAnsi"/>
          <w:sz w:val="8"/>
          <w:szCs w:val="8"/>
        </w:rPr>
        <w:t>categorises</w:t>
      </w:r>
      <w:proofErr w:type="spellEnd"/>
      <w:r w:rsidRPr="00CA696D">
        <w:rPr>
          <w:rFonts w:asciiTheme="majorHAnsi" w:hAnsiTheme="majorHAnsi" w:cstheme="majorHAnsi"/>
          <w:sz w:val="8"/>
          <w:szCs w:val="8"/>
        </w:rPr>
        <w:t xml:space="preserve"> the conditions of freedom and subordinates the individual to state or bureaucracy. Marx rejects the rather narrow (liberal) position that exchange relations (that is, economic relations) are compatible with freedom, since genuine freedom is self-determination. Instead, the earlier Marx follows a Western, humanistic tradition in his own intellectual practice by constructing the individual as an independent, productive, and non-alienated human being, while his political objectives help prepare the foundation of socialism as it would evolve from his later writings (and the work of Engels).</w:t>
      </w:r>
      <w:r w:rsidRPr="00CA696D">
        <w:rPr>
          <w:rFonts w:asciiTheme="majorHAnsi" w:hAnsiTheme="majorHAnsi" w:cstheme="majorHAnsi"/>
          <w:sz w:val="8"/>
          <w:szCs w:val="8"/>
        </w:rPr>
        <w:pgNum/>
      </w:r>
      <w:r w:rsidRPr="00CA696D">
        <w:rPr>
          <w:rFonts w:asciiTheme="majorHAnsi" w:hAnsiTheme="majorHAnsi" w:cstheme="majorHAnsi"/>
          <w:sz w:val="8"/>
          <w:szCs w:val="8"/>
        </w:rPr>
        <w:t xml:space="preserve"> Furthermore, Marx understood that as a determinant of political processes, the press produces and reinforces specific ideological positions; in fact, it becomes an instrument of propaganda, agitation, and </w:t>
      </w:r>
      <w:proofErr w:type="spellStart"/>
      <w:r w:rsidRPr="00CA696D">
        <w:rPr>
          <w:rFonts w:asciiTheme="majorHAnsi" w:hAnsiTheme="majorHAnsi" w:cstheme="majorHAnsi"/>
          <w:sz w:val="8"/>
          <w:szCs w:val="8"/>
        </w:rPr>
        <w:t>organisation</w:t>
      </w:r>
      <w:proofErr w:type="spellEnd"/>
      <w:r w:rsidRPr="00CA696D">
        <w:rPr>
          <w:rFonts w:asciiTheme="majorHAnsi" w:hAnsiTheme="majorHAnsi" w:cstheme="majorHAnsi"/>
          <w:sz w:val="8"/>
          <w:szCs w:val="8"/>
        </w:rPr>
        <w:t xml:space="preserve"> as Lenin would announce a generation later in his instructions to the Communist press at a point in history when the era of a Russian bourgeois press comes to an end. However, Marx does not </w:t>
      </w:r>
      <w:proofErr w:type="spellStart"/>
      <w:r w:rsidRPr="00CA696D">
        <w:rPr>
          <w:rFonts w:asciiTheme="majorHAnsi" w:hAnsiTheme="majorHAnsi" w:cstheme="majorHAnsi"/>
          <w:sz w:val="8"/>
          <w:szCs w:val="8"/>
        </w:rPr>
        <w:t>theorise</w:t>
      </w:r>
      <w:proofErr w:type="spellEnd"/>
      <w:r w:rsidRPr="00CA696D">
        <w:rPr>
          <w:rFonts w:asciiTheme="majorHAnsi" w:hAnsiTheme="majorHAnsi" w:cstheme="majorHAnsi"/>
          <w:sz w:val="8"/>
          <w:szCs w:val="8"/>
        </w:rPr>
        <w:t xml:space="preserve"> these functions, he merely generates and applies the power of the press based on his intellectual strength and the tenacity of his editorial staff to pursue his political mission. Indeed, his writings on press freedom expose considerable differences between his own understanding of a socialist press and the appropriation of his ideas by Lenin: they may serve as evidence of the misinterpretation and (deliberate) misrepresentation of Marx by Soviet-style communism in the 1920s and beyond. While his critique of capitalism includes, by necessity, a radical reconfiguration of the press and the role of unrestrained intellectual </w:t>
      </w:r>
      <w:proofErr w:type="spellStart"/>
      <w:r w:rsidRPr="00CA696D">
        <w:rPr>
          <w:rFonts w:asciiTheme="majorHAnsi" w:hAnsiTheme="majorHAnsi" w:cstheme="majorHAnsi"/>
          <w:sz w:val="8"/>
          <w:szCs w:val="8"/>
        </w:rPr>
        <w:t>labour</w:t>
      </w:r>
      <w:proofErr w:type="spellEnd"/>
      <w:r w:rsidRPr="00CA696D">
        <w:rPr>
          <w:rFonts w:asciiTheme="majorHAnsi" w:hAnsiTheme="majorHAnsi" w:cstheme="majorHAnsi"/>
          <w:sz w:val="8"/>
          <w:szCs w:val="8"/>
        </w:rPr>
        <w:t xml:space="preserve">, Soviet communism treats the press or intellectual practice in the spirit of capitalism, that is, at the expense of genuine human emancipation and in </w:t>
      </w:r>
      <w:proofErr w:type="spellStart"/>
      <w:r w:rsidRPr="00CA696D">
        <w:rPr>
          <w:rFonts w:asciiTheme="majorHAnsi" w:hAnsiTheme="majorHAnsi" w:cstheme="majorHAnsi"/>
          <w:sz w:val="8"/>
          <w:szCs w:val="8"/>
        </w:rPr>
        <w:t>favour</w:t>
      </w:r>
      <w:proofErr w:type="spellEnd"/>
      <w:r w:rsidRPr="00CA696D">
        <w:rPr>
          <w:rFonts w:asciiTheme="majorHAnsi" w:hAnsiTheme="majorHAnsi" w:cstheme="majorHAnsi"/>
          <w:sz w:val="8"/>
          <w:szCs w:val="8"/>
        </w:rPr>
        <w:t xml:space="preserve"> of state directed </w:t>
      </w:r>
      <w:proofErr w:type="gramStart"/>
      <w:r w:rsidRPr="00CA696D">
        <w:rPr>
          <w:rFonts w:asciiTheme="majorHAnsi" w:hAnsiTheme="majorHAnsi" w:cstheme="majorHAnsi"/>
          <w:sz w:val="8"/>
          <w:szCs w:val="8"/>
        </w:rPr>
        <w:t>goals, and</w:t>
      </w:r>
      <w:proofErr w:type="gramEnd"/>
      <w:r w:rsidRPr="00CA696D">
        <w:rPr>
          <w:rFonts w:asciiTheme="majorHAnsi" w:hAnsiTheme="majorHAnsi" w:cstheme="majorHAnsi"/>
          <w:sz w:val="8"/>
          <w:szCs w:val="8"/>
        </w:rPr>
        <w:t xml:space="preserve"> promotes socialism by decree. Rosa Luxemburg (1976, 256), for instance, revisits the original ideas of socialism when she demands not only public control but also the most unlimited, broadest democracy and public opinion. Marx appreciates the potential effectiveness of the press to assist in educating the working class and reinforcing a nascent political movement. His journalism explains distant events (in India, China, Russia, or the United States) in terms of close-by, relevant affairs; thus, he applies historical thinking in his conclusions about the forces of capitalism elsewhere to encourage criticism and participation of the proletariat in the process of public communication.</w:t>
      </w:r>
      <w:r w:rsidRPr="00CA696D">
        <w:rPr>
          <w:rFonts w:asciiTheme="majorHAnsi" w:hAnsiTheme="majorHAnsi" w:cstheme="majorHAnsi"/>
          <w:sz w:val="16"/>
        </w:rPr>
        <w:t xml:space="preserve"> </w:t>
      </w:r>
      <w:r w:rsidRPr="00CA696D">
        <w:rPr>
          <w:rStyle w:val="Emphasis"/>
          <w:rFonts w:asciiTheme="majorHAnsi" w:hAnsiTheme="majorHAnsi" w:cstheme="majorHAnsi"/>
        </w:rPr>
        <w:t xml:space="preserve">But his journalism is not only the expression of a socialist ideology, it is also </w:t>
      </w:r>
      <w:r w:rsidRPr="00CA696D">
        <w:rPr>
          <w:rStyle w:val="Emphasis"/>
          <w:rFonts w:asciiTheme="majorHAnsi" w:hAnsiTheme="majorHAnsi" w:cstheme="majorHAnsi"/>
          <w:highlight w:val="green"/>
        </w:rPr>
        <w:t>the practice of translating theoretical thought into the language of everyday life where ideology becomes a material force with a potential of rallying the masses.</w:t>
      </w:r>
      <w:r w:rsidRPr="00CA696D">
        <w:rPr>
          <w:rStyle w:val="Emphasis"/>
          <w:rFonts w:asciiTheme="majorHAnsi" w:hAnsiTheme="majorHAnsi" w:cstheme="majorHAnsi"/>
        </w:rPr>
        <w:t>5</w:t>
      </w:r>
      <w:r w:rsidRPr="00CA696D">
        <w:rPr>
          <w:rFonts w:asciiTheme="majorHAnsi" w:hAnsiTheme="majorHAnsi" w:cstheme="majorHAnsi"/>
          <w:sz w:val="16"/>
        </w:rPr>
        <w:t xml:space="preserve"> Marx shares with contemporary German political economists, like </w:t>
      </w:r>
      <w:proofErr w:type="spellStart"/>
      <w:r w:rsidRPr="00CA696D">
        <w:rPr>
          <w:rFonts w:asciiTheme="majorHAnsi" w:hAnsiTheme="majorHAnsi" w:cstheme="majorHAnsi"/>
          <w:sz w:val="16"/>
        </w:rPr>
        <w:t>Schäffle</w:t>
      </w:r>
      <w:proofErr w:type="spellEnd"/>
      <w:r w:rsidRPr="00CA696D">
        <w:rPr>
          <w:rFonts w:asciiTheme="majorHAnsi" w:hAnsiTheme="majorHAnsi" w:cstheme="majorHAnsi"/>
          <w:sz w:val="16"/>
        </w:rPr>
        <w:t xml:space="preserve"> and </w:t>
      </w:r>
      <w:proofErr w:type="spellStart"/>
      <w:r w:rsidRPr="00CA696D">
        <w:rPr>
          <w:rFonts w:asciiTheme="majorHAnsi" w:hAnsiTheme="majorHAnsi" w:cstheme="majorHAnsi"/>
          <w:sz w:val="16"/>
        </w:rPr>
        <w:t>Knies</w:t>
      </w:r>
      <w:proofErr w:type="spellEnd"/>
      <w:r w:rsidRPr="00CA696D">
        <w:rPr>
          <w:rFonts w:asciiTheme="majorHAnsi" w:hAnsiTheme="majorHAnsi" w:cstheme="majorHAnsi"/>
          <w:sz w:val="16"/>
        </w:rPr>
        <w:t>, an understanding of the press as a pivotal institution in modern society, but he also knows about its potential as a social and political means of persuasion, and therefore, as an attractive, if not indispensable weapon against political authority and for the rule of democratic ideas. But he also comes down on the side of press freedom in ways that preclude later interpretations of the role and function of the press in Soviet style socialism e.g., the bureaucratic subordination of the means of communication with a clear sense of the importance of ideas and their weight in the war against all forms of suppression and control. Because the goal of socialism, according to Marx, is to generate circumstances under which the individual overcomes alienation from work, from others, and from nature to return to the self and thus, to independence.</w:t>
      </w:r>
      <w:r w:rsidRPr="00CA696D">
        <w:rPr>
          <w:rFonts w:asciiTheme="majorHAnsi" w:hAnsiTheme="majorHAnsi" w:cstheme="majorHAnsi"/>
          <w:sz w:val="16"/>
        </w:rPr>
        <w:pgNum/>
      </w:r>
      <w:r w:rsidRPr="00CA696D">
        <w:rPr>
          <w:rFonts w:asciiTheme="majorHAnsi" w:hAnsiTheme="majorHAnsi" w:cstheme="majorHAnsi"/>
          <w:sz w:val="16"/>
        </w:rPr>
        <w:t xml:space="preserve"> For Marx communication is freedom, when socialism creates the conditions of a new social order in which the individual </w:t>
      </w:r>
      <w:proofErr w:type="spellStart"/>
      <w:r w:rsidRPr="00CA696D">
        <w:rPr>
          <w:rFonts w:asciiTheme="majorHAnsi" w:hAnsiTheme="majorHAnsi" w:cstheme="majorHAnsi"/>
          <w:sz w:val="16"/>
        </w:rPr>
        <w:t>realises</w:t>
      </w:r>
      <w:proofErr w:type="spellEnd"/>
      <w:r w:rsidRPr="00CA696D">
        <w:rPr>
          <w:rFonts w:asciiTheme="majorHAnsi" w:hAnsiTheme="majorHAnsi" w:cstheme="majorHAnsi"/>
          <w:sz w:val="16"/>
        </w:rPr>
        <w:t xml:space="preserve"> himself; </w:t>
      </w:r>
      <w:proofErr w:type="spellStart"/>
      <w:r w:rsidRPr="00CA696D">
        <w:rPr>
          <w:rFonts w:asciiTheme="majorHAnsi" w:hAnsiTheme="majorHAnsi" w:cstheme="majorHAnsi"/>
          <w:sz w:val="16"/>
        </w:rPr>
        <w:t>self-realisation</w:t>
      </w:r>
      <w:proofErr w:type="spellEnd"/>
      <w:r w:rsidRPr="00CA696D">
        <w:rPr>
          <w:rFonts w:asciiTheme="majorHAnsi" w:hAnsiTheme="majorHAnsi" w:cstheme="majorHAnsi"/>
          <w:sz w:val="16"/>
        </w:rPr>
        <w:t xml:space="preserve">, however, depends on the production of ideas and ultimately consciousness by individuals who live in communication with their surroundings. To communicate under these circumstances also means the </w:t>
      </w:r>
      <w:proofErr w:type="spellStart"/>
      <w:r w:rsidRPr="00CA696D">
        <w:rPr>
          <w:rFonts w:asciiTheme="majorHAnsi" w:hAnsiTheme="majorHAnsi" w:cstheme="majorHAnsi"/>
          <w:sz w:val="16"/>
        </w:rPr>
        <w:t>realisation</w:t>
      </w:r>
      <w:proofErr w:type="spellEnd"/>
      <w:r w:rsidRPr="00CA696D">
        <w:rPr>
          <w:rFonts w:asciiTheme="majorHAnsi" w:hAnsiTheme="majorHAnsi" w:cstheme="majorHAnsi"/>
          <w:sz w:val="16"/>
        </w:rPr>
        <w:t xml:space="preserve"> of personal freedom and autonomy. For this reason, the process of communication is typically secured by a social order that advances the emancipation of the individual including the right of communication and charges the press with providing institutional support for the self-expression of a conscious existence. Implied in this development is a role for the intellectual, and therefore, for the presence of theory at the point of creation of a democratic society.</w:t>
      </w:r>
      <w:r w:rsidRPr="00CA696D">
        <w:rPr>
          <w:rFonts w:asciiTheme="majorHAnsi" w:hAnsiTheme="majorHAnsi" w:cstheme="majorHAnsi"/>
          <w:sz w:val="16"/>
        </w:rPr>
        <w:pgNum/>
      </w:r>
      <w:r w:rsidRPr="00CA696D">
        <w:rPr>
          <w:rFonts w:asciiTheme="majorHAnsi" w:hAnsiTheme="majorHAnsi" w:cstheme="majorHAnsi"/>
          <w:sz w:val="16"/>
        </w:rPr>
        <w:t xml:space="preserve"> Thus, Marx insists that freedom remains freedom, whether it expresses itself in </w:t>
      </w:r>
      <w:proofErr w:type="spellStart"/>
      <w:r w:rsidRPr="00CA696D">
        <w:rPr>
          <w:rFonts w:asciiTheme="majorHAnsi" w:hAnsiTheme="majorHAnsi" w:cstheme="majorHAnsi"/>
          <w:sz w:val="16"/>
        </w:rPr>
        <w:t>printers</w:t>
      </w:r>
      <w:proofErr w:type="spellEnd"/>
      <w:r w:rsidRPr="00CA696D">
        <w:rPr>
          <w:rFonts w:asciiTheme="majorHAnsi" w:hAnsiTheme="majorHAnsi" w:cstheme="majorHAnsi"/>
          <w:sz w:val="16"/>
        </w:rPr>
        <w:t xml:space="preserve"> ink, a parcel of land, consciousness, or in a political meeting (RZ 139, 19/5/42; </w:t>
      </w:r>
      <w:proofErr w:type="spellStart"/>
      <w:r w:rsidRPr="00CA696D">
        <w:rPr>
          <w:rFonts w:asciiTheme="majorHAnsi" w:hAnsiTheme="majorHAnsi" w:cstheme="majorHAnsi"/>
          <w:sz w:val="16"/>
        </w:rPr>
        <w:t>Fetscher</w:t>
      </w:r>
      <w:proofErr w:type="spellEnd"/>
      <w:r w:rsidRPr="00CA696D">
        <w:rPr>
          <w:rFonts w:asciiTheme="majorHAnsi" w:hAnsiTheme="majorHAnsi" w:cstheme="majorHAnsi"/>
          <w:sz w:val="16"/>
        </w:rPr>
        <w:t xml:space="preserve"> 1969, 99); but it is always individual freedom, that is the process of personal communication that is his concern. </w:t>
      </w:r>
      <w:r w:rsidRPr="00CA696D">
        <w:rPr>
          <w:rStyle w:val="Emphasis"/>
          <w:rFonts w:asciiTheme="majorHAnsi" w:hAnsiTheme="majorHAnsi" w:cstheme="majorHAnsi"/>
        </w:rPr>
        <w:t>In this sense, communication is freedom only when emancipated from the commercial or political authority of the institution of the press.</w:t>
      </w:r>
      <w:r w:rsidRPr="00CA696D">
        <w:rPr>
          <w:rStyle w:val="Emphasis"/>
          <w:rFonts w:asciiTheme="majorHAnsi" w:hAnsiTheme="majorHAnsi" w:cstheme="majorHAnsi"/>
        </w:rPr>
        <w:pgNum/>
      </w:r>
      <w:r w:rsidRPr="00CA696D">
        <w:rPr>
          <w:rFonts w:asciiTheme="majorHAnsi" w:hAnsiTheme="majorHAnsi" w:cstheme="majorHAnsi"/>
          <w:sz w:val="16"/>
        </w:rPr>
        <w:t xml:space="preserve"> Marx also reveals in these early writings on press freedom and public communication his thinking about the social (or cultural) concept of the individual; by privileging expression (and the role of the press) Marx acknowledges the centrality of communication in the process of </w:t>
      </w:r>
      <w:proofErr w:type="spellStart"/>
      <w:r w:rsidRPr="00CA696D">
        <w:rPr>
          <w:rFonts w:asciiTheme="majorHAnsi" w:hAnsiTheme="majorHAnsi" w:cstheme="majorHAnsi"/>
          <w:sz w:val="16"/>
        </w:rPr>
        <w:t>self-realisation</w:t>
      </w:r>
      <w:proofErr w:type="spellEnd"/>
      <w:r w:rsidRPr="00CA696D">
        <w:rPr>
          <w:rFonts w:asciiTheme="majorHAnsi" w:hAnsiTheme="majorHAnsi" w:cstheme="majorHAnsi"/>
          <w:sz w:val="16"/>
        </w:rPr>
        <w:t xml:space="preserve">. The individual does not exist except in terms of social relations; </w:t>
      </w:r>
      <w:r w:rsidRPr="00CA696D">
        <w:rPr>
          <w:rStyle w:val="Emphasis"/>
          <w:rFonts w:asciiTheme="majorHAnsi" w:hAnsiTheme="majorHAnsi" w:cstheme="majorHAnsi"/>
          <w:highlight w:val="green"/>
        </w:rPr>
        <w:t xml:space="preserve">praxis is co-operative and </w:t>
      </w:r>
      <w:r w:rsidRPr="00CA696D">
        <w:rPr>
          <w:rStyle w:val="Emphasis"/>
          <w:rFonts w:asciiTheme="majorHAnsi" w:hAnsiTheme="majorHAnsi" w:cstheme="majorHAnsi"/>
        </w:rPr>
        <w:t xml:space="preserve">existence </w:t>
      </w:r>
      <w:r w:rsidRPr="00CA696D">
        <w:rPr>
          <w:rStyle w:val="Emphasis"/>
          <w:rFonts w:asciiTheme="majorHAnsi" w:hAnsiTheme="majorHAnsi" w:cstheme="majorHAnsi"/>
          <w:highlight w:val="green"/>
        </w:rPr>
        <w:t>interdependent</w:t>
      </w:r>
      <w:r w:rsidRPr="00CA696D">
        <w:rPr>
          <w:rFonts w:asciiTheme="majorHAnsi" w:hAnsiTheme="majorHAnsi" w:cstheme="majorHAnsi"/>
          <w:sz w:val="16"/>
        </w:rPr>
        <w:t xml:space="preserve">. Thus, when individuality is </w:t>
      </w:r>
      <w:proofErr w:type="spellStart"/>
      <w:r w:rsidRPr="00CA696D">
        <w:rPr>
          <w:rFonts w:asciiTheme="majorHAnsi" w:hAnsiTheme="majorHAnsi" w:cstheme="majorHAnsi"/>
          <w:sz w:val="16"/>
        </w:rPr>
        <w:t>realised</w:t>
      </w:r>
      <w:proofErr w:type="spellEnd"/>
      <w:r w:rsidRPr="00CA696D">
        <w:rPr>
          <w:rFonts w:asciiTheme="majorHAnsi" w:hAnsiTheme="majorHAnsi" w:cstheme="majorHAnsi"/>
          <w:sz w:val="16"/>
        </w:rPr>
        <w:t xml:space="preserve"> through interaction, language and communication become </w:t>
      </w:r>
      <w:proofErr w:type="gramStart"/>
      <w:r w:rsidRPr="00CA696D">
        <w:rPr>
          <w:rFonts w:asciiTheme="majorHAnsi" w:hAnsiTheme="majorHAnsi" w:cstheme="majorHAnsi"/>
          <w:sz w:val="16"/>
        </w:rPr>
        <w:t>the means by which</w:t>
      </w:r>
      <w:proofErr w:type="gramEnd"/>
      <w:r w:rsidRPr="00CA696D">
        <w:rPr>
          <w:rFonts w:asciiTheme="majorHAnsi" w:hAnsiTheme="majorHAnsi" w:cstheme="majorHAnsi"/>
          <w:sz w:val="16"/>
        </w:rPr>
        <w:t xml:space="preserve"> individuals </w:t>
      </w:r>
      <w:proofErr w:type="spellStart"/>
      <w:r w:rsidRPr="00CA696D">
        <w:rPr>
          <w:rFonts w:asciiTheme="majorHAnsi" w:hAnsiTheme="majorHAnsi" w:cstheme="majorHAnsi"/>
          <w:sz w:val="16"/>
        </w:rPr>
        <w:t>realise</w:t>
      </w:r>
      <w:proofErr w:type="spellEnd"/>
      <w:r w:rsidRPr="00CA696D">
        <w:rPr>
          <w:rFonts w:asciiTheme="majorHAnsi" w:hAnsiTheme="majorHAnsi" w:cstheme="majorHAnsi"/>
          <w:sz w:val="16"/>
        </w:rPr>
        <w:t xml:space="preserve"> their being and engage in co-operative activities that constitute the essence of society. Human existence is an ongoing social process </w:t>
      </w:r>
      <w:proofErr w:type="spellStart"/>
      <w:r w:rsidRPr="00CA696D">
        <w:rPr>
          <w:rFonts w:asciiTheme="majorHAnsi" w:hAnsiTheme="majorHAnsi" w:cstheme="majorHAnsi"/>
          <w:sz w:val="16"/>
        </w:rPr>
        <w:t>fuelled</w:t>
      </w:r>
      <w:proofErr w:type="spellEnd"/>
      <w:r w:rsidRPr="00CA696D">
        <w:rPr>
          <w:rFonts w:asciiTheme="majorHAnsi" w:hAnsiTheme="majorHAnsi" w:cstheme="majorHAnsi"/>
          <w:sz w:val="16"/>
        </w:rPr>
        <w:t xml:space="preserve"> by the potential of communication. These nascent ideas are confirmed throughout his writings in later years. Their contemporary relevance, particularly as they pertain to the future of journalism, however, seems clear: to sustain democracy requires freedom of expression and the protection of the public sphere, including the media, particularly from those forms of censorship that arise with the control of intellectual </w:t>
      </w:r>
      <w:proofErr w:type="spellStart"/>
      <w:r w:rsidRPr="00CA696D">
        <w:rPr>
          <w:rFonts w:asciiTheme="majorHAnsi" w:hAnsiTheme="majorHAnsi" w:cstheme="majorHAnsi"/>
          <w:sz w:val="16"/>
        </w:rPr>
        <w:t>labour</w:t>
      </w:r>
      <w:proofErr w:type="spellEnd"/>
      <w:r w:rsidRPr="00CA696D">
        <w:rPr>
          <w:rFonts w:asciiTheme="majorHAnsi" w:hAnsiTheme="majorHAnsi" w:cstheme="majorHAnsi"/>
          <w:sz w:val="16"/>
        </w:rPr>
        <w:t xml:space="preserve"> by those who own or influence the public means of communication.</w:t>
      </w:r>
    </w:p>
    <w:p w14:paraId="240F3CE2"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lastRenderedPageBreak/>
        <w:t xml:space="preserve">Objectivity is not the </w:t>
      </w:r>
      <w:r w:rsidRPr="00CA696D">
        <w:rPr>
          <w:rFonts w:asciiTheme="majorHAnsi" w:hAnsiTheme="majorHAnsi" w:cstheme="majorHAnsi"/>
          <w:u w:val="single"/>
        </w:rPr>
        <w:t>lack of bias</w:t>
      </w:r>
      <w:r w:rsidRPr="00CA696D">
        <w:rPr>
          <w:rFonts w:asciiTheme="majorHAnsi" w:hAnsiTheme="majorHAnsi" w:cstheme="majorHAnsi"/>
        </w:rPr>
        <w:t xml:space="preserve"> but Objectivity of </w:t>
      </w:r>
      <w:r w:rsidRPr="00CA696D">
        <w:rPr>
          <w:rFonts w:asciiTheme="majorHAnsi" w:hAnsiTheme="majorHAnsi" w:cstheme="majorHAnsi"/>
          <w:u w:val="single"/>
        </w:rPr>
        <w:t>methodology</w:t>
      </w:r>
      <w:r w:rsidRPr="00CA696D">
        <w:rPr>
          <w:rFonts w:asciiTheme="majorHAnsi" w:hAnsiTheme="majorHAnsi" w:cstheme="majorHAnsi"/>
        </w:rPr>
        <w:t xml:space="preserve">. </w:t>
      </w:r>
    </w:p>
    <w:p w14:paraId="779F6D16"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Jones 9</w:t>
      </w:r>
      <w:r w:rsidRPr="00CA696D">
        <w:rPr>
          <w:rFonts w:asciiTheme="majorHAnsi" w:hAnsiTheme="majorHAnsi" w:cstheme="majorHAnsi"/>
        </w:rPr>
        <w:t xml:space="preserve"> Alex Jones 9-15-2009 "An Argument Why Journalists Should Not Abandon Objectivity" </w:t>
      </w:r>
      <w:hyperlink r:id="rId16" w:history="1">
        <w:r w:rsidRPr="00CA696D">
          <w:rPr>
            <w:rStyle w:val="Hyperlink"/>
            <w:rFonts w:asciiTheme="majorHAnsi" w:hAnsiTheme="majorHAnsi" w:cstheme="majorHAnsi"/>
          </w:rPr>
          <w:t>https://niemanreports.org/articles/an-argument-why-journalists-should-not-abandon-objectivity/</w:t>
        </w:r>
      </w:hyperlink>
      <w:r w:rsidRPr="00CA696D">
        <w:rPr>
          <w:rFonts w:asciiTheme="majorHAnsi" w:hAnsiTheme="majorHAnsi" w:cstheme="majorHAnsi"/>
        </w:rPr>
        <w:t xml:space="preserve"> (Alex S. Jones, a 1982 Nieman Fellow, is director of the Joan Shorenstein Center on the Press, Politics and Public Policy at Harvard University.)//Elmer </w:t>
      </w:r>
    </w:p>
    <w:p w14:paraId="3A28CDAB" w14:textId="77777777" w:rsidR="00CA696D" w:rsidRPr="00CA696D" w:rsidRDefault="00CA696D" w:rsidP="00CA696D">
      <w:pPr>
        <w:rPr>
          <w:rFonts w:asciiTheme="majorHAnsi" w:hAnsiTheme="majorHAnsi" w:cstheme="majorHAnsi"/>
          <w:sz w:val="16"/>
        </w:rPr>
      </w:pPr>
      <w:r w:rsidRPr="00CA696D">
        <w:rPr>
          <w:rFonts w:asciiTheme="majorHAnsi" w:hAnsiTheme="majorHAnsi" w:cstheme="majorHAnsi"/>
          <w:sz w:val="16"/>
        </w:rPr>
        <w:t xml:space="preserve">In their book “The Elements of Journalism: What </w:t>
      </w:r>
      <w:proofErr w:type="spellStart"/>
      <w:r w:rsidRPr="00CA696D">
        <w:rPr>
          <w:rFonts w:asciiTheme="majorHAnsi" w:hAnsiTheme="majorHAnsi" w:cstheme="majorHAnsi"/>
          <w:sz w:val="16"/>
        </w:rPr>
        <w:t>Newspeople</w:t>
      </w:r>
      <w:proofErr w:type="spellEnd"/>
      <w:r w:rsidRPr="00CA696D">
        <w:rPr>
          <w:rFonts w:asciiTheme="majorHAnsi" w:hAnsiTheme="majorHAnsi" w:cstheme="majorHAnsi"/>
          <w:sz w:val="16"/>
        </w:rPr>
        <w:t xml:space="preserve"> Should Know and the Public Should Expect,” </w:t>
      </w:r>
      <w:r w:rsidRPr="00CA696D">
        <w:rPr>
          <w:rStyle w:val="StyleUnderline"/>
          <w:rFonts w:asciiTheme="majorHAnsi" w:hAnsiTheme="majorHAnsi" w:cstheme="majorHAnsi"/>
        </w:rPr>
        <w:t>Bill Kovach and Tom Rosenstiel, describe what they call “</w:t>
      </w:r>
      <w:r w:rsidRPr="00CA696D">
        <w:rPr>
          <w:rStyle w:val="Emphasis"/>
          <w:rFonts w:asciiTheme="majorHAnsi" w:hAnsiTheme="majorHAnsi" w:cstheme="majorHAnsi"/>
          <w:highlight w:val="green"/>
        </w:rPr>
        <w:t>the lost meaning of objectivity</w:t>
      </w:r>
      <w:proofErr w:type="gramStart"/>
      <w:r w:rsidRPr="00CA696D">
        <w:rPr>
          <w:rStyle w:val="StyleUnderline"/>
          <w:rFonts w:asciiTheme="majorHAnsi" w:hAnsiTheme="majorHAnsi" w:cstheme="majorHAnsi"/>
        </w:rPr>
        <w:t>.”…</w:t>
      </w:r>
      <w:proofErr w:type="gramEnd"/>
      <w:r w:rsidRPr="00CA696D">
        <w:rPr>
          <w:rFonts w:asciiTheme="majorHAnsi" w:hAnsiTheme="majorHAnsi" w:cstheme="majorHAnsi"/>
          <w:sz w:val="16"/>
        </w:rPr>
        <w:t xml:space="preserve"> As [they] point out, “In the original concept, in other words, </w:t>
      </w:r>
      <w:r w:rsidRPr="00CA696D">
        <w:rPr>
          <w:rStyle w:val="Emphasis"/>
          <w:rFonts w:asciiTheme="majorHAnsi" w:hAnsiTheme="majorHAnsi" w:cstheme="majorHAnsi"/>
          <w:highlight w:val="green"/>
          <w:bdr w:val="single" w:sz="18" w:space="0" w:color="auto"/>
        </w:rPr>
        <w:t>the method is objective, not the journalist</w:t>
      </w:r>
      <w:r w:rsidRPr="00CA696D">
        <w:rPr>
          <w:rFonts w:asciiTheme="majorHAnsi" w:hAnsiTheme="majorHAnsi" w:cstheme="majorHAnsi"/>
          <w:sz w:val="16"/>
        </w:rPr>
        <w:t xml:space="preserve">.” It was because </w:t>
      </w:r>
      <w:r w:rsidRPr="00CA696D">
        <w:rPr>
          <w:rStyle w:val="StyleUnderline"/>
          <w:rFonts w:asciiTheme="majorHAnsi" w:hAnsiTheme="majorHAnsi" w:cstheme="majorHAnsi"/>
        </w:rPr>
        <w:t xml:space="preserve">journalists inevitably arrived with bias that they needed objectivity as a discipline to test that bias against the evidence </w:t>
      </w:r>
      <w:proofErr w:type="gramStart"/>
      <w:r w:rsidRPr="00CA696D">
        <w:rPr>
          <w:rStyle w:val="StyleUnderline"/>
          <w:rFonts w:asciiTheme="majorHAnsi" w:hAnsiTheme="majorHAnsi" w:cstheme="majorHAnsi"/>
        </w:rPr>
        <w:t>so as to</w:t>
      </w:r>
      <w:proofErr w:type="gramEnd"/>
      <w:r w:rsidRPr="00CA696D">
        <w:rPr>
          <w:rStyle w:val="StyleUnderline"/>
          <w:rFonts w:asciiTheme="majorHAnsi" w:hAnsiTheme="majorHAnsi" w:cstheme="majorHAnsi"/>
        </w:rPr>
        <w:t xml:space="preserve"> produce journalism that would be closer to truth.</w:t>
      </w:r>
      <w:r w:rsidRPr="00CA696D">
        <w:rPr>
          <w:rFonts w:asciiTheme="majorHAnsi" w:hAnsiTheme="majorHAnsi" w:cstheme="majorHAnsi"/>
          <w:sz w:val="16"/>
        </w:rPr>
        <w:t xml:space="preserve"> They argue that </w:t>
      </w:r>
      <w:r w:rsidRPr="00CA696D">
        <w:rPr>
          <w:rStyle w:val="StyleUnderline"/>
          <w:rFonts w:asciiTheme="majorHAnsi" w:hAnsiTheme="majorHAnsi" w:cstheme="majorHAnsi"/>
        </w:rPr>
        <w:t xml:space="preserve">the quickening of </w:t>
      </w:r>
      <w:r w:rsidRPr="00CA696D">
        <w:rPr>
          <w:rStyle w:val="Emphasis"/>
          <w:rFonts w:asciiTheme="majorHAnsi" w:hAnsiTheme="majorHAnsi" w:cstheme="majorHAnsi"/>
          <w:highlight w:val="green"/>
        </w:rPr>
        <w:t>objectivity</w:t>
      </w:r>
      <w:r w:rsidRPr="00CA696D">
        <w:rPr>
          <w:rStyle w:val="StyleUnderline"/>
          <w:rFonts w:asciiTheme="majorHAnsi" w:hAnsiTheme="majorHAnsi" w:cstheme="majorHAnsi"/>
          <w:highlight w:val="green"/>
        </w:rPr>
        <w:t xml:space="preserve"> </w:t>
      </w:r>
      <w:r w:rsidRPr="00CA696D">
        <w:rPr>
          <w:rStyle w:val="Emphasis"/>
          <w:rFonts w:asciiTheme="majorHAnsi" w:hAnsiTheme="majorHAnsi" w:cstheme="majorHAnsi"/>
          <w:highlight w:val="green"/>
        </w:rPr>
        <w:t>as the</w:t>
      </w:r>
      <w:r w:rsidRPr="00CA696D">
        <w:rPr>
          <w:rStyle w:val="StyleUnderline"/>
          <w:rFonts w:asciiTheme="majorHAnsi" w:hAnsiTheme="majorHAnsi" w:cstheme="majorHAnsi"/>
          <w:highlight w:val="green"/>
        </w:rPr>
        <w:t xml:space="preserve"> </w:t>
      </w:r>
      <w:r w:rsidRPr="00CA696D">
        <w:rPr>
          <w:rStyle w:val="StyleUnderline"/>
          <w:rFonts w:asciiTheme="majorHAnsi" w:hAnsiTheme="majorHAnsi" w:cstheme="majorHAnsi"/>
        </w:rPr>
        <w:t xml:space="preserve">American </w:t>
      </w:r>
      <w:r w:rsidRPr="00CA696D">
        <w:rPr>
          <w:rStyle w:val="Emphasis"/>
          <w:rFonts w:asciiTheme="majorHAnsi" w:hAnsiTheme="majorHAnsi" w:cstheme="majorHAnsi"/>
          <w:highlight w:val="green"/>
        </w:rPr>
        <w:t>journalistic standard was born of</w:t>
      </w:r>
      <w:r w:rsidRPr="00CA696D">
        <w:rPr>
          <w:rStyle w:val="StyleUnderline"/>
          <w:rFonts w:asciiTheme="majorHAnsi" w:hAnsiTheme="majorHAnsi" w:cstheme="majorHAnsi"/>
          <w:highlight w:val="green"/>
        </w:rPr>
        <w:t xml:space="preserve"> </w:t>
      </w:r>
      <w:r w:rsidRPr="00CA696D">
        <w:rPr>
          <w:rStyle w:val="StyleUnderline"/>
          <w:rFonts w:asciiTheme="majorHAnsi" w:hAnsiTheme="majorHAnsi" w:cstheme="majorHAnsi"/>
        </w:rPr>
        <w:t xml:space="preserve">a </w:t>
      </w:r>
      <w:r w:rsidRPr="00CA696D">
        <w:rPr>
          <w:rStyle w:val="Emphasis"/>
          <w:rFonts w:asciiTheme="majorHAnsi" w:hAnsiTheme="majorHAnsi" w:cstheme="majorHAnsi"/>
          <w:highlight w:val="green"/>
          <w:bdr w:val="single" w:sz="18" w:space="0" w:color="auto"/>
        </w:rPr>
        <w:t>desire to have a more scientific way of approaching news</w:t>
      </w:r>
      <w:r w:rsidRPr="00CA696D">
        <w:rPr>
          <w:rStyle w:val="StyleUnderline"/>
          <w:rFonts w:asciiTheme="majorHAnsi" w:hAnsiTheme="majorHAnsi" w:cstheme="majorHAnsi"/>
        </w:rPr>
        <w:t xml:space="preserve">. The nation’s faith in science was surging, and the scientific method seemed suited to journalism. </w:t>
      </w:r>
      <w:r w:rsidRPr="00CA696D">
        <w:rPr>
          <w:rFonts w:asciiTheme="majorHAnsi" w:hAnsiTheme="majorHAnsi" w:cstheme="majorHAnsi"/>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CA696D">
        <w:rPr>
          <w:rStyle w:val="Emphasis"/>
          <w:rFonts w:asciiTheme="majorHAnsi" w:hAnsiTheme="majorHAnsi" w:cstheme="majorHAnsi"/>
          <w:highlight w:val="green"/>
        </w:rPr>
        <w:t>Their objective, scientific inquiry</w:t>
      </w:r>
      <w:r w:rsidRPr="00CA696D">
        <w:rPr>
          <w:rStyle w:val="StyleUnderline"/>
          <w:rFonts w:asciiTheme="majorHAnsi" w:hAnsiTheme="majorHAnsi" w:cstheme="majorHAnsi"/>
          <w:highlight w:val="green"/>
        </w:rPr>
        <w:t xml:space="preserve"> </w:t>
      </w:r>
      <w:r w:rsidRPr="00CA696D">
        <w:rPr>
          <w:rStyle w:val="StyleUnderline"/>
          <w:rFonts w:asciiTheme="majorHAnsi" w:hAnsiTheme="majorHAnsi" w:cstheme="majorHAnsi"/>
        </w:rPr>
        <w:t xml:space="preserve">is not one that is without bias, but one in which bias </w:t>
      </w:r>
      <w:proofErr w:type="gramStart"/>
      <w:r w:rsidRPr="00CA696D">
        <w:rPr>
          <w:rStyle w:val="Emphasis"/>
          <w:rFonts w:asciiTheme="majorHAnsi" w:hAnsiTheme="majorHAnsi" w:cstheme="majorHAnsi"/>
          <w:highlight w:val="green"/>
        </w:rPr>
        <w:t>has to</w:t>
      </w:r>
      <w:proofErr w:type="gramEnd"/>
      <w:r w:rsidRPr="00CA696D">
        <w:rPr>
          <w:rStyle w:val="Emphasis"/>
          <w:rFonts w:asciiTheme="majorHAnsi" w:hAnsiTheme="majorHAnsi" w:cstheme="majorHAnsi"/>
          <w:highlight w:val="green"/>
        </w:rPr>
        <w:t xml:space="preserve"> stand up to evidence and results</w:t>
      </w:r>
      <w:r w:rsidRPr="00CA696D">
        <w:rPr>
          <w:rFonts w:asciiTheme="majorHAnsi" w:hAnsiTheme="majorHAnsi" w:cstheme="majorHAnsi"/>
          <w:sz w:val="16"/>
        </w:rPr>
        <w:t xml:space="preserve">. </w:t>
      </w:r>
      <w:r w:rsidRPr="00CA696D">
        <w:rPr>
          <w:rFonts w:asciiTheme="majorHAnsi" w:hAnsiTheme="majorHAnsi" w:cstheme="majorHAnsi"/>
          <w:u w:val="single"/>
        </w:rPr>
        <w:t xml:space="preserve">This is the </w:t>
      </w:r>
      <w:r w:rsidRPr="00CA696D">
        <w:rPr>
          <w:rStyle w:val="Emphasis"/>
          <w:rFonts w:asciiTheme="majorHAnsi" w:hAnsiTheme="majorHAnsi" w:cstheme="majorHAnsi"/>
          <w:highlight w:val="green"/>
        </w:rPr>
        <w:t>sensible and realistic approach</w:t>
      </w:r>
      <w:r w:rsidRPr="00CA696D">
        <w:rPr>
          <w:rFonts w:asciiTheme="majorHAnsi" w:hAnsiTheme="majorHAnsi" w:cstheme="majorHAnsi"/>
          <w:highlight w:val="green"/>
          <w:u w:val="single"/>
        </w:rPr>
        <w:t xml:space="preserve"> </w:t>
      </w:r>
      <w:r w:rsidRPr="00CA696D">
        <w:rPr>
          <w:rFonts w:asciiTheme="majorHAnsi" w:hAnsiTheme="majorHAnsi" w:cstheme="majorHAnsi"/>
          <w:u w:val="single"/>
        </w:rPr>
        <w:t xml:space="preserve">to objectivity </w:t>
      </w:r>
      <w:r w:rsidRPr="00CA696D">
        <w:rPr>
          <w:rStyle w:val="Emphasis"/>
          <w:rFonts w:asciiTheme="majorHAnsi" w:hAnsiTheme="majorHAnsi" w:cstheme="majorHAnsi"/>
          <w:highlight w:val="green"/>
        </w:rPr>
        <w:t xml:space="preserve">that might be termed </w:t>
      </w:r>
      <w:r w:rsidRPr="00CA696D">
        <w:rPr>
          <w:rStyle w:val="Emphasis"/>
          <w:rFonts w:asciiTheme="majorHAnsi" w:hAnsiTheme="majorHAnsi" w:cstheme="majorHAnsi"/>
          <w:highlight w:val="green"/>
          <w:bdr w:val="single" w:sz="18" w:space="0" w:color="auto"/>
        </w:rPr>
        <w:t>genuine objectivity</w:t>
      </w:r>
      <w:r w:rsidRPr="00CA696D">
        <w:rPr>
          <w:rFonts w:asciiTheme="majorHAnsi" w:hAnsiTheme="majorHAnsi" w:cstheme="majorHAnsi"/>
          <w:u w:val="single"/>
        </w:rPr>
        <w:t xml:space="preserve">. It begins with the assumption that </w:t>
      </w:r>
      <w:r w:rsidRPr="00CA696D">
        <w:rPr>
          <w:rStyle w:val="Emphasis"/>
          <w:rFonts w:asciiTheme="majorHAnsi" w:hAnsiTheme="majorHAnsi" w:cstheme="majorHAnsi"/>
          <w:highlight w:val="green"/>
        </w:rPr>
        <w:t>journalists have bias</w:t>
      </w:r>
      <w:r w:rsidRPr="00CA696D">
        <w:rPr>
          <w:rFonts w:asciiTheme="majorHAnsi" w:hAnsiTheme="majorHAnsi" w:cstheme="majorHAnsi"/>
          <w:u w:val="single"/>
        </w:rPr>
        <w:t xml:space="preserve">, </w:t>
      </w:r>
      <w:r w:rsidRPr="00CA696D">
        <w:rPr>
          <w:rStyle w:val="Emphasis"/>
          <w:rFonts w:asciiTheme="majorHAnsi" w:hAnsiTheme="majorHAnsi" w:cstheme="majorHAnsi"/>
          <w:highlight w:val="green"/>
        </w:rPr>
        <w:t>and</w:t>
      </w:r>
      <w:r w:rsidRPr="00CA696D">
        <w:rPr>
          <w:rFonts w:asciiTheme="majorHAnsi" w:hAnsiTheme="majorHAnsi" w:cstheme="majorHAnsi"/>
          <w:highlight w:val="green"/>
          <w:u w:val="single"/>
        </w:rPr>
        <w:t xml:space="preserve"> </w:t>
      </w:r>
      <w:r w:rsidRPr="00CA696D">
        <w:rPr>
          <w:rFonts w:asciiTheme="majorHAnsi" w:hAnsiTheme="majorHAnsi" w:cstheme="majorHAnsi"/>
          <w:u w:val="single"/>
        </w:rPr>
        <w:t xml:space="preserve">that their </w:t>
      </w:r>
      <w:r w:rsidRPr="00CA696D">
        <w:rPr>
          <w:rStyle w:val="Emphasis"/>
          <w:rFonts w:asciiTheme="majorHAnsi" w:hAnsiTheme="majorHAnsi" w:cstheme="majorHAnsi"/>
          <w:highlight w:val="green"/>
        </w:rPr>
        <w:t xml:space="preserve">bias </w:t>
      </w:r>
      <w:proofErr w:type="gramStart"/>
      <w:r w:rsidRPr="00CA696D">
        <w:rPr>
          <w:rStyle w:val="Emphasis"/>
          <w:rFonts w:asciiTheme="majorHAnsi" w:hAnsiTheme="majorHAnsi" w:cstheme="majorHAnsi"/>
          <w:highlight w:val="green"/>
        </w:rPr>
        <w:t>has to</w:t>
      </w:r>
      <w:proofErr w:type="gramEnd"/>
      <w:r w:rsidRPr="00CA696D">
        <w:rPr>
          <w:rStyle w:val="Emphasis"/>
          <w:rFonts w:asciiTheme="majorHAnsi" w:hAnsiTheme="majorHAnsi" w:cstheme="majorHAnsi"/>
          <w:highlight w:val="green"/>
        </w:rPr>
        <w:t xml:space="preserve"> be tested and challenged by gathering facts and information that will either support it or knock it down</w:t>
      </w:r>
      <w:r w:rsidRPr="00CA696D">
        <w:rPr>
          <w:rFonts w:asciiTheme="majorHAnsi" w:hAnsiTheme="majorHAnsi" w:cstheme="majorHAnsi"/>
          <w:sz w:val="16"/>
        </w:rPr>
        <w:t xml:space="preserve">. Often, </w:t>
      </w:r>
      <w:r w:rsidRPr="00CA696D">
        <w:rPr>
          <w:rStyle w:val="Emphasis"/>
          <w:rFonts w:asciiTheme="majorHAnsi" w:hAnsiTheme="majorHAnsi" w:cstheme="majorHAnsi"/>
          <w:highlight w:val="green"/>
        </w:rPr>
        <w:t xml:space="preserve">there is information that does both, and </w:t>
      </w:r>
      <w:r w:rsidRPr="00CA696D">
        <w:rPr>
          <w:rFonts w:asciiTheme="majorHAnsi" w:hAnsiTheme="majorHAnsi" w:cstheme="majorHAnsi"/>
          <w:sz w:val="16"/>
        </w:rPr>
        <w:t xml:space="preserve">that </w:t>
      </w:r>
      <w:r w:rsidRPr="00CA696D">
        <w:rPr>
          <w:rStyle w:val="Emphasis"/>
          <w:rFonts w:asciiTheme="majorHAnsi" w:hAnsiTheme="majorHAnsi" w:cstheme="majorHAnsi"/>
          <w:highlight w:val="green"/>
        </w:rPr>
        <w:t>ambiguity needs to be reported with</w:t>
      </w:r>
      <w:r w:rsidRPr="00CA696D">
        <w:rPr>
          <w:rFonts w:asciiTheme="majorHAnsi" w:hAnsiTheme="majorHAnsi" w:cstheme="majorHAnsi"/>
          <w:sz w:val="16"/>
        </w:rPr>
        <w:t xml:space="preserve"> the </w:t>
      </w:r>
      <w:r w:rsidRPr="00CA696D">
        <w:rPr>
          <w:rStyle w:val="Emphasis"/>
          <w:rFonts w:asciiTheme="majorHAnsi" w:hAnsiTheme="majorHAnsi" w:cstheme="majorHAnsi"/>
          <w:highlight w:val="green"/>
        </w:rPr>
        <w:t>same dispassion</w:t>
      </w:r>
      <w:r w:rsidRPr="00CA696D">
        <w:rPr>
          <w:rFonts w:asciiTheme="majorHAnsi" w:hAnsiTheme="majorHAnsi" w:cstheme="majorHAnsi"/>
          <w:sz w:val="16"/>
          <w:highlight w:val="green"/>
        </w:rPr>
        <w:t xml:space="preserve"> </w:t>
      </w:r>
      <w:r w:rsidRPr="00CA696D">
        <w:rPr>
          <w:rFonts w:asciiTheme="majorHAnsi" w:hAnsiTheme="majorHAnsi" w:cstheme="majorHAnsi"/>
          <w:sz w:val="16"/>
        </w:rPr>
        <w:t xml:space="preserve">with which a scientist would report variations in findings that were inconclusive. </w:t>
      </w:r>
      <w:r w:rsidRPr="00CA696D">
        <w:rPr>
          <w:rStyle w:val="StyleUnderline"/>
          <w:rFonts w:asciiTheme="majorHAnsi" w:hAnsiTheme="majorHAnsi" w:cstheme="majorHAnsi"/>
        </w:rPr>
        <w:t>If the evidence is inconclusive, then that is—by scientific standards—the truth. But</w:t>
      </w:r>
      <w:r w:rsidRPr="00CA696D">
        <w:rPr>
          <w:rFonts w:asciiTheme="majorHAnsi" w:hAnsiTheme="majorHAnsi" w:cstheme="majorHAnsi"/>
          <w:sz w:val="16"/>
        </w:rPr>
        <w:t xml:space="preserve"> </w:t>
      </w:r>
      <w:r w:rsidRPr="00CA696D">
        <w:rPr>
          <w:rStyle w:val="Emphasis"/>
          <w:rFonts w:asciiTheme="majorHAnsi" w:hAnsiTheme="majorHAnsi" w:cstheme="majorHAnsi"/>
          <w:highlight w:val="green"/>
          <w:bdr w:val="single" w:sz="18" w:space="0" w:color="auto"/>
        </w:rPr>
        <w:t>journalistic objectivity is an effort to discern a practical truth, not an abstract, perfect truth.</w:t>
      </w:r>
      <w:r w:rsidRPr="00CA696D">
        <w:rPr>
          <w:rFonts w:asciiTheme="majorHAnsi" w:hAnsiTheme="majorHAnsi" w:cstheme="majorHAnsi"/>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4A66E985"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The people’s press necessitates objectivity – </w:t>
      </w:r>
    </w:p>
    <w:p w14:paraId="69196955"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1] Dialectic Materialism – revolutionary organization is found in the fusion of theory and practice that mobilizes truth for rebellion. </w:t>
      </w:r>
    </w:p>
    <w:p w14:paraId="0EEACFCD" w14:textId="77777777" w:rsidR="00CA696D" w:rsidRPr="00CA696D" w:rsidRDefault="00CA696D" w:rsidP="00CA696D">
      <w:pPr>
        <w:rPr>
          <w:rFonts w:asciiTheme="majorHAnsi" w:hAnsiTheme="majorHAnsi" w:cstheme="majorHAnsi"/>
        </w:rPr>
      </w:pPr>
      <w:proofErr w:type="spellStart"/>
      <w:r w:rsidRPr="00CA696D">
        <w:rPr>
          <w:rStyle w:val="Style13ptBold"/>
          <w:rFonts w:asciiTheme="majorHAnsi" w:hAnsiTheme="majorHAnsi" w:cstheme="majorHAnsi"/>
        </w:rPr>
        <w:t>Badiou</w:t>
      </w:r>
      <w:proofErr w:type="spellEnd"/>
      <w:r w:rsidRPr="00CA696D">
        <w:rPr>
          <w:rStyle w:val="Style13ptBold"/>
          <w:rFonts w:asciiTheme="majorHAnsi" w:hAnsiTheme="majorHAnsi" w:cstheme="majorHAnsi"/>
        </w:rPr>
        <w:t xml:space="preserve"> 08</w:t>
      </w:r>
      <w:r w:rsidRPr="00CA696D">
        <w:rPr>
          <w:rFonts w:asciiTheme="majorHAnsi" w:hAnsiTheme="majorHAnsi" w:cstheme="majorHAnsi"/>
        </w:rPr>
        <w:t xml:space="preserve"> [Alain </w:t>
      </w:r>
      <w:proofErr w:type="spellStart"/>
      <w:r w:rsidRPr="00CA696D">
        <w:rPr>
          <w:rFonts w:asciiTheme="majorHAnsi" w:hAnsiTheme="majorHAnsi" w:cstheme="majorHAnsi"/>
        </w:rPr>
        <w:t>Badiou</w:t>
      </w:r>
      <w:proofErr w:type="spellEnd"/>
      <w:r w:rsidRPr="00CA696D">
        <w:rPr>
          <w:rFonts w:asciiTheme="majorHAnsi" w:hAnsiTheme="majorHAnsi" w:cstheme="majorHAnsi"/>
        </w:rPr>
        <w:t xml:space="preserve"> (professor emeritus of philosophy at the Ecole </w:t>
      </w:r>
      <w:proofErr w:type="spellStart"/>
      <w:r w:rsidRPr="00CA696D">
        <w:rPr>
          <w:rFonts w:asciiTheme="majorHAnsi" w:hAnsiTheme="majorHAnsi" w:cstheme="majorHAnsi"/>
        </w:rPr>
        <w:t>Normale</w:t>
      </w:r>
      <w:proofErr w:type="spellEnd"/>
      <w:r w:rsidRPr="00CA696D">
        <w:rPr>
          <w:rFonts w:asciiTheme="majorHAnsi" w:hAnsiTheme="majorHAnsi" w:cstheme="majorHAnsi"/>
        </w:rPr>
        <w:t xml:space="preserve"> Supérieure, Paris, works with </w:t>
      </w:r>
      <w:proofErr w:type="spellStart"/>
      <w:r w:rsidRPr="00CA696D">
        <w:rPr>
          <w:rFonts w:asciiTheme="majorHAnsi" w:hAnsiTheme="majorHAnsi" w:cstheme="majorHAnsi"/>
        </w:rPr>
        <w:t>Organisation</w:t>
      </w:r>
      <w:proofErr w:type="spellEnd"/>
      <w:r w:rsidRPr="00CA696D">
        <w:rPr>
          <w:rFonts w:asciiTheme="majorHAnsi" w:hAnsiTheme="majorHAnsi" w:cstheme="majorHAnsi"/>
        </w:rPr>
        <w:t xml:space="preserve"> Politique, a postparty organization). Translated by Alberto Toscano (member of the sociology faculty at Goldsmiths College, University of London). “An Essential Philosophical Thesis: “It Is Right to Rebel against the Reactionaries”.” The Marxist-Leninist. 3/23/08. Accessed 2/24/22. https://marxistleninist.wordpress.com/2008/03/23/the-maoism-of-alain-badiou/ //Xu]</w:t>
      </w:r>
    </w:p>
    <w:p w14:paraId="6132B0DB" w14:textId="38381E26" w:rsidR="00CA696D" w:rsidRPr="00CA696D" w:rsidRDefault="00CA696D" w:rsidP="00CA696D">
      <w:pPr>
        <w:rPr>
          <w:rStyle w:val="Emphasis"/>
          <w:rFonts w:asciiTheme="majorHAnsi" w:hAnsiTheme="majorHAnsi" w:cstheme="majorHAnsi"/>
        </w:rPr>
      </w:pPr>
      <w:r w:rsidRPr="00CA696D">
        <w:rPr>
          <w:rFonts w:asciiTheme="majorHAnsi" w:hAnsiTheme="majorHAnsi" w:cstheme="majorHAnsi"/>
          <w:sz w:val="16"/>
        </w:rPr>
        <w:t xml:space="preserve">We are familiar with Mao Zedong’s formula: “Marxism comprises many principles, but in the final analysis they can all be brought back to a single sentence: </w:t>
      </w:r>
      <w:r w:rsidRPr="00CA696D">
        <w:rPr>
          <w:rStyle w:val="Emphasis"/>
          <w:rFonts w:asciiTheme="majorHAnsi" w:hAnsiTheme="majorHAnsi" w:cstheme="majorHAnsi"/>
          <w:highlight w:val="green"/>
        </w:rPr>
        <w:t>it is right to rebel against the reactionaries</w:t>
      </w:r>
      <w:r w:rsidRPr="00CA696D">
        <w:rPr>
          <w:rFonts w:asciiTheme="majorHAnsi" w:hAnsiTheme="majorHAnsi" w:cstheme="majorHAnsi"/>
          <w:sz w:val="16"/>
        </w:rPr>
        <w:t xml:space="preserve">.” This phrase, which appears so simple, is at the same time rather mysterious: how is it conceivable that Marx’s enormous theoretical enterprise, with its ceaselessly and scrupulously reworked and recast analyses, can be concentrated in a single maxim: “It is right to rebel against the reactionaries”? And what is this maxim? Are we dealing with an observation, summarizing the Marxist analysis of objective contradictions, the ineluctable confrontation of revolution and counterrevolution? Is it a directive oriented toward the subjective mobilization of revolutionary forces? Is Marxist truth the following: one rebels, one is right?1 Or is it rather: one must rebel? </w:t>
      </w:r>
      <w:r w:rsidRPr="00CA696D">
        <w:rPr>
          <w:rStyle w:val="Emphasis"/>
          <w:rFonts w:asciiTheme="majorHAnsi" w:hAnsiTheme="majorHAnsi" w:cstheme="majorHAnsi"/>
        </w:rPr>
        <w:t xml:space="preserve">The two, </w:t>
      </w:r>
      <w:r w:rsidRPr="00CA696D">
        <w:rPr>
          <w:rStyle w:val="Emphasis"/>
          <w:rFonts w:asciiTheme="majorHAnsi" w:hAnsiTheme="majorHAnsi" w:cstheme="majorHAnsi"/>
        </w:rPr>
        <w:lastRenderedPageBreak/>
        <w:t>perhaps, and even more the spiraling movement from the one to the other, real rebellion (</w:t>
      </w:r>
      <w:r w:rsidRPr="00CA696D">
        <w:rPr>
          <w:rStyle w:val="Emphasis"/>
          <w:rFonts w:asciiTheme="majorHAnsi" w:hAnsiTheme="majorHAnsi" w:cstheme="majorHAnsi"/>
          <w:highlight w:val="green"/>
        </w:rPr>
        <w:t>objective force</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being enriched</w:t>
      </w:r>
      <w:r w:rsidRPr="00CA696D">
        <w:rPr>
          <w:rStyle w:val="Emphasis"/>
          <w:rFonts w:asciiTheme="majorHAnsi" w:hAnsiTheme="majorHAnsi" w:cstheme="majorHAnsi"/>
        </w:rPr>
        <w:t xml:space="preserve"> and returning on itself </w:t>
      </w:r>
      <w:r w:rsidRPr="00CA696D">
        <w:rPr>
          <w:rStyle w:val="Emphasis"/>
          <w:rFonts w:asciiTheme="majorHAnsi" w:hAnsiTheme="majorHAnsi" w:cstheme="majorHAnsi"/>
          <w:highlight w:val="green"/>
        </w:rPr>
        <w:t>in</w:t>
      </w:r>
      <w:r w:rsidRPr="00CA696D">
        <w:rPr>
          <w:rStyle w:val="Emphasis"/>
          <w:rFonts w:asciiTheme="majorHAnsi" w:hAnsiTheme="majorHAnsi" w:cstheme="majorHAnsi"/>
        </w:rPr>
        <w:t xml:space="preserve"> the </w:t>
      </w:r>
      <w:r w:rsidRPr="00CA696D">
        <w:rPr>
          <w:rStyle w:val="Emphasis"/>
          <w:rFonts w:asciiTheme="majorHAnsi" w:hAnsiTheme="majorHAnsi" w:cstheme="majorHAnsi"/>
          <w:highlight w:val="green"/>
        </w:rPr>
        <w:t>consciousness of its rightness</w:t>
      </w:r>
      <w:r w:rsidRPr="00CA696D">
        <w:rPr>
          <w:rStyle w:val="Emphasis"/>
          <w:rFonts w:asciiTheme="majorHAnsi" w:hAnsiTheme="majorHAnsi" w:cstheme="majorHAnsi"/>
        </w:rPr>
        <w:t xml:space="preserve"> or reason (subjective force).</w:t>
      </w:r>
      <w:r w:rsidRPr="00CA696D">
        <w:rPr>
          <w:rFonts w:asciiTheme="majorHAnsi" w:hAnsiTheme="majorHAnsi" w:cstheme="majorHAnsi"/>
          <w:b/>
          <w:iCs/>
          <w:u w:val="single"/>
        </w:rPr>
        <w:t xml:space="preserve"> </w:t>
      </w:r>
      <w:r w:rsidRPr="00CA696D">
        <w:rPr>
          <w:rFonts w:asciiTheme="majorHAnsi" w:hAnsiTheme="majorHAnsi" w:cstheme="majorHAnsi"/>
          <w:sz w:val="16"/>
        </w:rPr>
        <w:t xml:space="preserve">A. Practice, Theory, Knowledge We are already handed something essential here: every Marxist statement is—in a single, dividing movement—observation and directive. As a concentrate of real practice, it equals its movement </w:t>
      </w:r>
      <w:proofErr w:type="gramStart"/>
      <w:r w:rsidRPr="00CA696D">
        <w:rPr>
          <w:rFonts w:asciiTheme="majorHAnsi" w:hAnsiTheme="majorHAnsi" w:cstheme="majorHAnsi"/>
          <w:sz w:val="16"/>
        </w:rPr>
        <w:t>in order to</w:t>
      </w:r>
      <w:proofErr w:type="gramEnd"/>
      <w:r w:rsidRPr="00CA696D">
        <w:rPr>
          <w:rFonts w:asciiTheme="majorHAnsi" w:hAnsiTheme="majorHAnsi" w:cstheme="majorHAnsi"/>
          <w:sz w:val="16"/>
        </w:rPr>
        <w:t xml:space="preserve"> return to it. Since all that is draws its being only from its becoming, equally, theory as knowledge of what is has being only by moving toward that of which it is the theory. Every knowledge is orientation, every description is prescription. The sentence, “it is right to rebel against the reactionaries,” bears witness to this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The existence of a science of social formations bears no interest for the masses unless it reflects and concentrates their real revolutionary movement. </w:t>
      </w:r>
      <w:r w:rsidRPr="00CA696D">
        <w:rPr>
          <w:rStyle w:val="Emphasis"/>
          <w:rFonts w:asciiTheme="majorHAnsi" w:hAnsiTheme="majorHAnsi" w:cstheme="majorHAnsi"/>
          <w:highlight w:val="green"/>
        </w:rPr>
        <w:t>Marxism must be conceived as</w:t>
      </w:r>
      <w:r w:rsidRPr="00CA696D">
        <w:rPr>
          <w:rStyle w:val="Emphasis"/>
          <w:rFonts w:asciiTheme="majorHAnsi" w:hAnsiTheme="majorHAnsi" w:cstheme="majorHAnsi"/>
        </w:rPr>
        <w:t xml:space="preserve"> the </w:t>
      </w:r>
      <w:r w:rsidRPr="00CA696D">
        <w:rPr>
          <w:rStyle w:val="Emphasis"/>
          <w:rFonts w:asciiTheme="majorHAnsi" w:hAnsiTheme="majorHAnsi" w:cstheme="majorHAnsi"/>
          <w:highlight w:val="green"/>
        </w:rPr>
        <w:t xml:space="preserve">accumulated wisdom of </w:t>
      </w:r>
      <w:r w:rsidRPr="00CA696D">
        <w:rPr>
          <w:rStyle w:val="Emphasis"/>
          <w:rFonts w:asciiTheme="majorHAnsi" w:hAnsiTheme="majorHAnsi" w:cstheme="majorHAnsi"/>
        </w:rPr>
        <w:t xml:space="preserve">popular </w:t>
      </w:r>
      <w:r w:rsidRPr="00CA696D">
        <w:rPr>
          <w:rStyle w:val="Emphasis"/>
          <w:rFonts w:asciiTheme="majorHAnsi" w:hAnsiTheme="majorHAnsi" w:cstheme="majorHAnsi"/>
          <w:highlight w:val="green"/>
        </w:rPr>
        <w:t>revolutions</w:t>
      </w:r>
      <w:r w:rsidRPr="00CA696D">
        <w:rPr>
          <w:rStyle w:val="Emphasis"/>
          <w:rFonts w:asciiTheme="majorHAnsi" w:hAnsiTheme="majorHAnsi" w:cstheme="majorHAnsi"/>
        </w:rPr>
        <w:t>, the reason they engender, the fixation and detailing of their target.</w:t>
      </w:r>
      <w:r w:rsidRPr="00CA696D">
        <w:rPr>
          <w:rFonts w:asciiTheme="majorHAnsi" w:hAnsiTheme="majorHAnsi" w:cstheme="majorHAnsi"/>
          <w:sz w:val="16"/>
        </w:rPr>
        <w:t xml:space="preserve"> Mao Zedong’s sentence clearly situates rebellion as the </w:t>
      </w:r>
      <w:proofErr w:type="spellStart"/>
      <w:r w:rsidRPr="00CA696D">
        <w:rPr>
          <w:rFonts w:asciiTheme="majorHAnsi" w:hAnsiTheme="majorHAnsi" w:cstheme="majorHAnsi"/>
          <w:sz w:val="16"/>
        </w:rPr>
        <w:t>originary</w:t>
      </w:r>
      <w:proofErr w:type="spellEnd"/>
      <w:r w:rsidRPr="00CA696D">
        <w:rPr>
          <w:rFonts w:asciiTheme="majorHAnsi" w:hAnsiTheme="majorHAnsi" w:cstheme="majorHAnsi"/>
          <w:sz w:val="16"/>
        </w:rPr>
        <w:t xml:space="preserve"> place of correct ideas, and reactionaries as those whose destruction is legitimated by theory. Mao’s sentence situates Marxist truth within the unity of theory and practice. Marxist truth is that from which rebellion draws its rightness, its reason, to demolish the enemy. It repudiates any equality in the face of truth. In a single movement, which is knowledge in its specific division into description and directive, it judges, pronounces the sentence, and immerses itself in its execution. Rebels possess knowledge, according to their </w:t>
      </w:r>
      <w:proofErr w:type="gramStart"/>
      <w:r w:rsidRPr="00CA696D">
        <w:rPr>
          <w:rFonts w:asciiTheme="majorHAnsi" w:hAnsiTheme="majorHAnsi" w:cstheme="majorHAnsi"/>
          <w:sz w:val="16"/>
        </w:rPr>
        <w:t>aforementioned essential</w:t>
      </w:r>
      <w:proofErr w:type="gramEnd"/>
      <w:r w:rsidRPr="00CA696D">
        <w:rPr>
          <w:rFonts w:asciiTheme="majorHAnsi" w:hAnsiTheme="majorHAnsi" w:cstheme="majorHAnsi"/>
          <w:sz w:val="16"/>
        </w:rPr>
        <w:t xml:space="preserve"> movement, their power and their duty: to annihilate the reactionaries. Marx’s Capital does not say anything different: the proletarians are right to violently overthrow the capitalists. Marxist truth is not a conciliatory truth. It is, in and of itself, dictatorship and, if need be, terror. </w:t>
      </w:r>
      <w:r w:rsidRPr="00CA696D">
        <w:rPr>
          <w:rStyle w:val="Emphasis"/>
          <w:rFonts w:asciiTheme="majorHAnsi" w:hAnsiTheme="majorHAnsi" w:cstheme="majorHAnsi"/>
          <w:highlight w:val="green"/>
        </w:rPr>
        <w:t>Mao</w:t>
      </w:r>
      <w:r w:rsidRPr="00CA696D">
        <w:rPr>
          <w:rStyle w:val="Emphasis"/>
          <w:rFonts w:asciiTheme="majorHAnsi" w:hAnsiTheme="majorHAnsi" w:cstheme="majorHAnsi"/>
        </w:rPr>
        <w:t xml:space="preserve"> Zedong’s sentence </w:t>
      </w:r>
      <w:r w:rsidRPr="00CA696D">
        <w:rPr>
          <w:rStyle w:val="Emphasis"/>
          <w:rFonts w:asciiTheme="majorHAnsi" w:hAnsiTheme="majorHAnsi" w:cstheme="majorHAnsi"/>
          <w:highlight w:val="green"/>
        </w:rPr>
        <w:t>reminds us that</w:t>
      </w:r>
      <w:r w:rsidRPr="00CA696D">
        <w:rPr>
          <w:rStyle w:val="Emphasis"/>
          <w:rFonts w:asciiTheme="majorHAnsi" w:hAnsiTheme="majorHAnsi" w:cstheme="majorHAnsi"/>
        </w:rPr>
        <w:t xml:space="preserve">, for a Marxist, the link </w:t>
      </w:r>
      <w:r w:rsidRPr="00CA696D">
        <w:rPr>
          <w:rStyle w:val="Emphasis"/>
          <w:rFonts w:asciiTheme="majorHAnsi" w:hAnsiTheme="majorHAnsi" w:cstheme="majorHAnsi"/>
          <w:highlight w:val="green"/>
        </w:rPr>
        <w:t>from theory to practice</w:t>
      </w:r>
      <w:r w:rsidRPr="00CA696D">
        <w:rPr>
          <w:rStyle w:val="Emphasis"/>
          <w:rFonts w:asciiTheme="majorHAnsi" w:hAnsiTheme="majorHAnsi" w:cstheme="majorHAnsi"/>
        </w:rPr>
        <w:t xml:space="preserve"> (from reason to rebellion) </w:t>
      </w:r>
      <w:r w:rsidRPr="00CA696D">
        <w:rPr>
          <w:rStyle w:val="Emphasis"/>
          <w:rFonts w:asciiTheme="majorHAnsi" w:hAnsiTheme="majorHAnsi" w:cstheme="majorHAnsi"/>
          <w:highlight w:val="green"/>
        </w:rPr>
        <w:t>is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a</w:t>
      </w:r>
      <w:r w:rsidRPr="00CA696D">
        <w:rPr>
          <w:rStyle w:val="Emphasis"/>
          <w:rFonts w:asciiTheme="majorHAnsi" w:hAnsiTheme="majorHAnsi" w:cstheme="majorHAnsi"/>
        </w:rPr>
        <w:t xml:space="preserve">n internal </w:t>
      </w:r>
      <w:r w:rsidRPr="00CA696D">
        <w:rPr>
          <w:rStyle w:val="Emphasis"/>
          <w:rFonts w:asciiTheme="majorHAnsi" w:hAnsiTheme="majorHAnsi" w:cstheme="majorHAnsi"/>
          <w:highlight w:val="green"/>
        </w:rPr>
        <w:t>condition of theory itself</w:t>
      </w:r>
      <w:r w:rsidRPr="00CA696D">
        <w:rPr>
          <w:rStyle w:val="Emphasis"/>
          <w:rFonts w:asciiTheme="majorHAnsi" w:hAnsiTheme="majorHAnsi" w:cstheme="majorHAnsi"/>
        </w:rPr>
        <w:t xml:space="preserve">, because </w:t>
      </w:r>
      <w:r w:rsidRPr="00CA696D">
        <w:rPr>
          <w:rStyle w:val="Emphasis"/>
          <w:rFonts w:asciiTheme="majorHAnsi" w:hAnsiTheme="majorHAnsi" w:cstheme="majorHAnsi"/>
          <w:highlight w:val="green"/>
        </w:rPr>
        <w:t>truth is a</w:t>
      </w:r>
      <w:r w:rsidRPr="00CA696D">
        <w:rPr>
          <w:rStyle w:val="Emphasis"/>
          <w:rFonts w:asciiTheme="majorHAnsi" w:hAnsiTheme="majorHAnsi" w:cstheme="majorHAnsi"/>
        </w:rPr>
        <w:t xml:space="preserve"> real </w:t>
      </w:r>
      <w:r w:rsidRPr="00CA696D">
        <w:rPr>
          <w:rStyle w:val="Emphasis"/>
          <w:rFonts w:asciiTheme="majorHAnsi" w:hAnsiTheme="majorHAnsi" w:cstheme="majorHAnsi"/>
          <w:highlight w:val="green"/>
        </w:rPr>
        <w:t>process</w:t>
      </w:r>
      <w:r w:rsidRPr="00CA696D">
        <w:rPr>
          <w:rStyle w:val="Emphasis"/>
          <w:rFonts w:asciiTheme="majorHAnsi" w:hAnsiTheme="majorHAnsi" w:cstheme="majorHAnsi"/>
        </w:rPr>
        <w:t>, it is rebellion against the reactionaries.</w:t>
      </w:r>
      <w:r w:rsidRPr="00CA696D">
        <w:rPr>
          <w:rFonts w:asciiTheme="majorHAnsi" w:hAnsiTheme="majorHAnsi" w:cstheme="majorHAnsi"/>
          <w:sz w:val="16"/>
        </w:rPr>
        <w:t xml:space="preserve">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w:t>
      </w:r>
      <w:r w:rsidRPr="00CA696D">
        <w:rPr>
          <w:rStyle w:val="Emphasis"/>
          <w:rFonts w:asciiTheme="majorHAnsi" w:hAnsiTheme="majorHAnsi" w:cstheme="majorHAnsi"/>
          <w:highlight w:val="green"/>
        </w:rPr>
        <w:t>Theory and practice form</w:t>
      </w:r>
      <w:r w:rsidRPr="00CA696D">
        <w:rPr>
          <w:rStyle w:val="Emphasis"/>
          <w:rFonts w:asciiTheme="majorHAnsi" w:hAnsiTheme="majorHAnsi" w:cstheme="majorHAnsi"/>
        </w:rPr>
        <w:t xml:space="preserve"> a unity</w:t>
      </w:r>
      <w:proofErr w:type="gramStart"/>
      <w:r w:rsidRPr="00CA696D">
        <w:rPr>
          <w:rStyle w:val="Emphasis"/>
          <w:rFonts w:asciiTheme="majorHAnsi" w:hAnsiTheme="majorHAnsi" w:cstheme="majorHAnsi"/>
        </w:rPr>
        <w:t>, that is to say, for</w:t>
      </w:r>
      <w:proofErr w:type="gramEnd"/>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the dialectic</w:t>
      </w:r>
      <w:r w:rsidRPr="00CA696D">
        <w:rPr>
          <w:rStyle w:val="Emphasis"/>
          <w:rFonts w:asciiTheme="majorHAnsi" w:hAnsiTheme="majorHAnsi" w:cstheme="majorHAnsi"/>
        </w:rPr>
        <w:t>, a unity of opposites.</w:t>
      </w:r>
      <w:r w:rsidRPr="00CA696D">
        <w:rPr>
          <w:rFonts w:asciiTheme="majorHAnsi" w:hAnsiTheme="majorHAnsi" w:cstheme="majorHAnsi"/>
          <w:sz w:val="16"/>
        </w:rPr>
        <w:t xml:space="preserve"> But this knowledge (theory</w:t>
      </w:r>
      <w:proofErr w:type="gramStart"/>
      <w:r w:rsidRPr="00CA696D">
        <w:rPr>
          <w:rFonts w:asciiTheme="majorHAnsi" w:hAnsiTheme="majorHAnsi" w:cstheme="majorHAnsi"/>
          <w:sz w:val="16"/>
        </w:rPr>
        <w:t>/)practice</w:t>
      </w:r>
      <w:proofErr w:type="gramEnd"/>
      <w:r w:rsidRPr="00CA696D">
        <w:rPr>
          <w:rFonts w:asciiTheme="majorHAnsi" w:hAnsiTheme="majorHAnsi" w:cstheme="majorHAnsi"/>
          <w:sz w:val="16"/>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 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CA696D">
        <w:rPr>
          <w:rFonts w:asciiTheme="majorHAnsi" w:hAnsiTheme="majorHAnsi" w:cstheme="majorHAnsi"/>
          <w:sz w:val="16"/>
        </w:rPr>
        <w:t>theory</w:t>
      </w:r>
      <w:proofErr w:type="gramEnd"/>
      <w:r w:rsidRPr="00CA696D">
        <w:rPr>
          <w:rFonts w:asciiTheme="majorHAnsi" w:hAnsiTheme="majorHAnsi" w:cstheme="majorHAnsi"/>
          <w:sz w:val="16"/>
        </w:rPr>
        <w:t xml:space="preserve"> and practice. </w:t>
      </w:r>
      <w:r w:rsidRPr="00CA696D">
        <w:rPr>
          <w:rStyle w:val="Emphasis"/>
          <w:rFonts w:asciiTheme="majorHAnsi" w:hAnsiTheme="majorHAnsi" w:cstheme="majorHAnsi"/>
        </w:rPr>
        <w:t xml:space="preserve">Consider Mao, “Where Do Correct Ideas Come From?”: “Often, correct knowledge can be arrived at only after many repetitions of the process . . . leading from practice to knowledge and then back to practice. </w:t>
      </w:r>
      <w:r w:rsidRPr="00CA696D">
        <w:rPr>
          <w:rStyle w:val="Emphasis"/>
          <w:rFonts w:asciiTheme="majorHAnsi" w:hAnsiTheme="majorHAnsi" w:cstheme="majorHAnsi"/>
          <w:highlight w:val="green"/>
        </w:rPr>
        <w:t>Such is</w:t>
      </w:r>
      <w:r w:rsidRPr="00CA696D">
        <w:rPr>
          <w:rStyle w:val="Emphasis"/>
          <w:rFonts w:asciiTheme="majorHAnsi" w:hAnsiTheme="majorHAnsi" w:cstheme="majorHAnsi"/>
        </w:rPr>
        <w:t xml:space="preserve"> the Marxist theory of knowledge, </w:t>
      </w:r>
      <w:r w:rsidRPr="00CA696D">
        <w:rPr>
          <w:rStyle w:val="Emphasis"/>
          <w:rFonts w:asciiTheme="majorHAnsi" w:hAnsiTheme="majorHAnsi" w:cstheme="majorHAnsi"/>
          <w:highlight w:val="green"/>
        </w:rPr>
        <w:t>the dialectical materialist theory of knowledge</w:t>
      </w:r>
      <w:r w:rsidRPr="00CA696D">
        <w:rPr>
          <w:rStyle w:val="Emphasis"/>
          <w:rFonts w:asciiTheme="majorHAnsi" w:hAnsiTheme="majorHAnsi" w:cstheme="majorHAnsi"/>
        </w:rPr>
        <w:t>”</w:t>
      </w:r>
      <w:r w:rsidRPr="00CA696D">
        <w:rPr>
          <w:rFonts w:asciiTheme="majorHAnsi" w:hAnsiTheme="majorHAnsi" w:cstheme="majorHAnsi"/>
          <w:sz w:val="16"/>
        </w:rPr>
        <w:t xml:space="preserv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 On this basis we may expose the reactionary illusion entertained by those who imagine they can circumvent the strategic thesis of the primacy of practice. </w:t>
      </w:r>
      <w:proofErr w:type="gramStart"/>
      <w:r w:rsidRPr="00CA696D">
        <w:rPr>
          <w:rFonts w:asciiTheme="majorHAnsi" w:hAnsiTheme="majorHAnsi" w:cstheme="majorHAnsi"/>
          <w:sz w:val="16"/>
        </w:rPr>
        <w:t>It is clear that whoever</w:t>
      </w:r>
      <w:proofErr w:type="gramEnd"/>
      <w:r w:rsidRPr="00CA696D">
        <w:rPr>
          <w:rFonts w:asciiTheme="majorHAnsi" w:hAnsiTheme="majorHAnsi" w:cstheme="majorHAnsi"/>
          <w:sz w:val="16"/>
        </w:rPr>
        <w:t xml:space="preserve"> is not within the real revolutionary movement, whoever is not practically internal to the rebellion against the reactionaries, knows nothing, even if he theorizes.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On Contradiction). Does this mean that, at that moment, theory amounts to an intrinsic revolutionary possibility, that pure “Marxist theoreticians” can and must emerge? Absolutely not.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Without a generalized application there is no testing ground, no verification, no truth. In that case “theory” can only give birth to idealist absurdities. 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w:t>
      </w:r>
      <w:r w:rsidRPr="00CA696D">
        <w:rPr>
          <w:rFonts w:asciiTheme="majorHAnsi" w:hAnsiTheme="majorHAnsi" w:cstheme="majorHAnsi"/>
          <w:sz w:val="16"/>
        </w:rPr>
        <w:lastRenderedPageBreak/>
        <w:t xml:space="preserve">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CA696D">
        <w:rPr>
          <w:rFonts w:asciiTheme="majorHAnsi" w:hAnsiTheme="majorHAnsi" w:cstheme="majorHAnsi"/>
          <w:sz w:val="16"/>
        </w:rPr>
        <w:t>its</w:t>
      </w:r>
      <w:proofErr w:type="spellEnd"/>
      <w:r w:rsidRPr="00CA696D">
        <w:rPr>
          <w:rFonts w:asciiTheme="majorHAnsi" w:hAnsiTheme="majorHAnsi" w:cstheme="majorHAnsi"/>
          <w:sz w:val="16"/>
        </w:rPr>
        <w:t xml:space="preserve"> a priori condition. B. The Three Senses of the Word “Reason” 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 </w:t>
      </w:r>
      <w:r w:rsidRPr="00CA696D">
        <w:rPr>
          <w:rStyle w:val="Emphasis"/>
          <w:rFonts w:asciiTheme="majorHAnsi" w:hAnsiTheme="majorHAnsi" w:cstheme="majorHAnsi"/>
        </w:rPr>
        <w:t>1. It is right to rebel against the reactionaries does not mean in the first place “one must rebel against the reactionaries” but rather “</w:t>
      </w:r>
      <w:r w:rsidRPr="00CA696D">
        <w:rPr>
          <w:rStyle w:val="Emphasis"/>
          <w:rFonts w:asciiTheme="majorHAnsi" w:hAnsiTheme="majorHAnsi" w:cstheme="majorHAnsi"/>
          <w:highlight w:val="green"/>
        </w:rPr>
        <w:t>one rebels against the reactionaries</w:t>
      </w:r>
      <w:r w:rsidRPr="00CA696D">
        <w:rPr>
          <w:rStyle w:val="Emphasis"/>
          <w:rFonts w:asciiTheme="majorHAnsi" w:hAnsiTheme="majorHAnsi" w:cstheme="majorHAnsi"/>
        </w:rPr>
        <w:t>”—</w:t>
      </w:r>
      <w:r w:rsidRPr="00CA696D">
        <w:rPr>
          <w:rStyle w:val="Emphasis"/>
          <w:rFonts w:asciiTheme="majorHAnsi" w:hAnsiTheme="majorHAnsi" w:cstheme="majorHAnsi"/>
          <w:highlight w:val="green"/>
        </w:rPr>
        <w:t>it is</w:t>
      </w:r>
      <w:r w:rsidRPr="00CA696D">
        <w:rPr>
          <w:rStyle w:val="Emphasis"/>
          <w:rFonts w:asciiTheme="majorHAnsi" w:hAnsiTheme="majorHAnsi" w:cstheme="majorHAnsi"/>
        </w:rPr>
        <w:t xml:space="preserve"> a </w:t>
      </w:r>
      <w:r w:rsidRPr="00CA696D">
        <w:rPr>
          <w:rStyle w:val="Emphasis"/>
          <w:rFonts w:asciiTheme="majorHAnsi" w:hAnsiTheme="majorHAnsi" w:cstheme="majorHAnsi"/>
          <w:highlight w:val="green"/>
        </w:rPr>
        <w:t>fact, and this fact is reason</w:t>
      </w:r>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The sentence says: primacy of practice. Rebellion does not wait for its reason, rebellion is what is always already there, for any possible reason whatever. Marxism simply says: rebellion is reason, rebellion is subject. Marxism is the recapitulation of the wisdom of rebellion. Why write Capital, hundreds of pages of scruples and minutiae, of laborious intelligence, volumes of dialectic often at the edges of intelligibility? Because only this measures up to the profound wisdom of rebellion. The historical density and obstinacy of rebellion precede Marxism, accumulating the conditions and necessity of its appearance, because they instill the conviction that, beyond the </w:t>
      </w:r>
      <w:proofErr w:type="gramStart"/>
      <w:r w:rsidRPr="00CA696D">
        <w:rPr>
          <w:rFonts w:asciiTheme="majorHAnsi" w:hAnsiTheme="majorHAnsi" w:cstheme="majorHAnsi"/>
          <w:sz w:val="16"/>
        </w:rPr>
        <w:t>particular causes</w:t>
      </w:r>
      <w:proofErr w:type="gramEnd"/>
      <w:r w:rsidRPr="00CA696D">
        <w:rPr>
          <w:rFonts w:asciiTheme="majorHAnsi" w:hAnsiTheme="majorHAnsi" w:cstheme="majorHAnsi"/>
          <w:sz w:val="16"/>
        </w:rPr>
        <w:t xml:space="preserve"> that provoke the proletarian uprising, there exists a profound reason, which cannot be uprooted. Marx’s Capital is the systematization, in terms of general reason, of what is given in the historical summation of causes. The bourgeoisie, which cognizes and recognizes class struggle, is happy to admit and investigate the </w:t>
      </w:r>
      <w:proofErr w:type="gramStart"/>
      <w:r w:rsidRPr="00CA696D">
        <w:rPr>
          <w:rFonts w:asciiTheme="majorHAnsi" w:hAnsiTheme="majorHAnsi" w:cstheme="majorHAnsi"/>
          <w:sz w:val="16"/>
        </w:rPr>
        <w:t>particular causes</w:t>
      </w:r>
      <w:proofErr w:type="gramEnd"/>
      <w:r w:rsidRPr="00CA696D">
        <w:rPr>
          <w:rFonts w:asciiTheme="majorHAnsi" w:hAnsiTheme="majorHAnsi" w:cstheme="majorHAnsi"/>
          <w:sz w:val="16"/>
        </w:rPr>
        <w:t xml:space="preserve"> of a rebellion, if only in order to forestall its return.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here.3 The reason for this persistence must be accounted for in depth. The essence of the proletarian position does not reside in the episodes of class struggle but in the historical project that subtends them,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 Today only the Maoist enterprise integrally develops what proletarians do and allow us to know through the unconditional and permanent character of their rebellion. Only thus can we say: yes, contradiction is antagonistic, yes, the workers’ rebellion, which is the fire at the heart of this contradiction, is the very reason of history. “It is right to rebel against the reactionaries” means above all: the obstinate proletarians are right, they have all the reasons on their side, and much more besides. 2. “It is right to rebel against the reactionaries” also means: the rebellion will be </w:t>
      </w:r>
      <w:proofErr w:type="gramStart"/>
      <w:r w:rsidRPr="00CA696D">
        <w:rPr>
          <w:rFonts w:asciiTheme="majorHAnsi" w:hAnsiTheme="majorHAnsi" w:cstheme="majorHAnsi"/>
          <w:sz w:val="16"/>
        </w:rPr>
        <w:t>right,</w:t>
      </w:r>
      <w:proofErr w:type="gramEnd"/>
      <w:r w:rsidRPr="00CA696D">
        <w:rPr>
          <w:rFonts w:asciiTheme="majorHAnsi" w:hAnsiTheme="majorHAnsi" w:cstheme="majorHAnsi"/>
          <w:sz w:val="16"/>
        </w:rPr>
        <w:t xml:space="preserve"> it will have reason on its side. At the tribunal of history, the reactionaries will have to provide reasons, to account for all their misdeeds of exploitation and oppression. The obstinacy of proletarian rebellion is certainly—and this is the first meaning of the word “reason,” or “rightness”—the objective, irreducible character of the contradiction that pits the workers against the bourgeois, but it is also the practical certainty of the final victory; it is the spontaneous, ceaselessly renewed critique of worker defeatism. That the </w:t>
      </w:r>
      <w:proofErr w:type="gramStart"/>
      <w:r w:rsidRPr="00CA696D">
        <w:rPr>
          <w:rFonts w:asciiTheme="majorHAnsi" w:hAnsiTheme="majorHAnsi" w:cstheme="majorHAnsi"/>
          <w:sz w:val="16"/>
        </w:rPr>
        <w:t>state of affairs</w:t>
      </w:r>
      <w:proofErr w:type="gramEnd"/>
      <w:r w:rsidRPr="00CA696D">
        <w:rPr>
          <w:rFonts w:asciiTheme="majorHAnsi" w:hAnsiTheme="majorHAnsi" w:cstheme="majorHAnsi"/>
          <w:sz w:val="16"/>
        </w:rPr>
        <w:t xml:space="preserve"> is unacceptable and divided—this is the first reason for the rebellion against the reactionaries. That it is transitory and doomed is the second. It is reason, no longer from the standpoint of the motivation or of the moment, but from the standpoint of the future. It is reason in the sense of victory, beyond reason in the sense of legitimacy. Rebellion is wisdom because it is just, because it is founded in reason, but also because it is rebellion that legislates about the future. Marxism repudiates any conception of reason solely based on justification. The proletariat does not simply have true reasons to rebel, it has victorious reasons. “Reason” is here at the crossroads of revolutionary legitimacy and revolutionary optimism. Rebellion is allergic to Kant’s moral maxim: “You must, therefore you can.” Besides, Kant concluded that an act thus regulated in terms of pure duty had doubtless never taken place. Morality is a defeated prescription. But the workers’ rebellion has indeed taken place, and it finds in Marxism its place of victorious prescription. Marxist reason is not an ought, a duty to be, it is the affirmation of being itself, the unlimited power of what stands up, opposes, contradicts. It is the objective victory of popular refusal. Materialistically, workers’ reason says: “You can, therefore you must.” 3. But “reason” means yet another thing, and this thing is the split fusion of the first two senses. This time, “it is right to rebel against the reactionaries” </w:t>
      </w:r>
      <w:proofErr w:type="gramStart"/>
      <w:r w:rsidRPr="00CA696D">
        <w:rPr>
          <w:rFonts w:asciiTheme="majorHAnsi" w:hAnsiTheme="majorHAnsi" w:cstheme="majorHAnsi"/>
          <w:sz w:val="16"/>
        </w:rPr>
        <w:t>means:</w:t>
      </w:r>
      <w:proofErr w:type="gramEnd"/>
      <w:r w:rsidRPr="00CA696D">
        <w:rPr>
          <w:rFonts w:asciiTheme="majorHAnsi" w:hAnsiTheme="majorHAnsi" w:cstheme="majorHAnsi"/>
          <w:sz w:val="16"/>
        </w:rPr>
        <w:t xml:space="preserve"> rebellion can be strengthened by the consciousness of its own reason. The statement itself “it is right to rebel against the reactionaries” is both the development of kernels of knowledge internal to the rebellion itself and the return into rebellion of this development. Rebellion—which is right, which has reason—finds in Marxism the means of developing this reason, of assuring its victorious reason. That which allows the legitimacy of rebellion (the first sense of the word “reason”) to become articulated with its victory (the second sense of the word “reason”) is a new type of fusion between rebellion as a practice that is always there and the developed form of its reason. </w:t>
      </w:r>
      <w:r w:rsidRPr="00CA696D">
        <w:rPr>
          <w:rStyle w:val="Emphasis"/>
          <w:rFonts w:asciiTheme="majorHAnsi" w:hAnsiTheme="majorHAnsi" w:cstheme="majorHAnsi"/>
          <w:highlight w:val="green"/>
        </w:rPr>
        <w:t>The fusion of Marxism and of</w:t>
      </w:r>
      <w:r w:rsidRPr="00CA696D">
        <w:rPr>
          <w:rStyle w:val="Emphasis"/>
          <w:rFonts w:asciiTheme="majorHAnsi" w:hAnsiTheme="majorHAnsi" w:cstheme="majorHAnsi"/>
        </w:rPr>
        <w:t xml:space="preserve"> the real </w:t>
      </w:r>
      <w:r w:rsidRPr="00CA696D">
        <w:rPr>
          <w:rStyle w:val="Emphasis"/>
          <w:rFonts w:asciiTheme="majorHAnsi" w:hAnsiTheme="majorHAnsi" w:cstheme="majorHAnsi"/>
          <w:highlight w:val="green"/>
        </w:rPr>
        <w:t>workers’ movement</w:t>
      </w:r>
      <w:r w:rsidRPr="00CA696D">
        <w:rPr>
          <w:rStyle w:val="Emphasis"/>
          <w:rFonts w:asciiTheme="majorHAnsi" w:hAnsiTheme="majorHAnsi" w:cstheme="majorHAnsi"/>
        </w:rPr>
        <w:t xml:space="preserve"> is the third sense of the word reason</w:t>
      </w:r>
      <w:proofErr w:type="gramStart"/>
      <w:r w:rsidRPr="00CA696D">
        <w:rPr>
          <w:rStyle w:val="Emphasis"/>
          <w:rFonts w:asciiTheme="majorHAnsi" w:hAnsiTheme="majorHAnsi" w:cstheme="majorHAnsi"/>
        </w:rPr>
        <w:t xml:space="preserve">, that </w:t>
      </w:r>
      <w:r w:rsidRPr="00CA696D">
        <w:rPr>
          <w:rStyle w:val="Emphasis"/>
          <w:rFonts w:asciiTheme="majorHAnsi" w:hAnsiTheme="majorHAnsi" w:cstheme="majorHAnsi"/>
          <w:highlight w:val="green"/>
        </w:rPr>
        <w:t>is</w:t>
      </w:r>
      <w:r w:rsidRPr="00CA696D">
        <w:rPr>
          <w:rStyle w:val="Emphasis"/>
          <w:rFonts w:asciiTheme="majorHAnsi" w:hAnsiTheme="majorHAnsi" w:cstheme="majorHAnsi"/>
        </w:rPr>
        <w:t xml:space="preserve"> to say, </w:t>
      </w:r>
      <w:r w:rsidRPr="00CA696D">
        <w:rPr>
          <w:rStyle w:val="Emphasis"/>
          <w:rFonts w:asciiTheme="majorHAnsi" w:hAnsiTheme="majorHAnsi" w:cstheme="majorHAnsi"/>
          <w:highlight w:val="green"/>
        </w:rPr>
        <w:t>the</w:t>
      </w:r>
      <w:proofErr w:type="gramEnd"/>
      <w:r w:rsidRPr="00CA696D">
        <w:rPr>
          <w:rStyle w:val="Emphasis"/>
          <w:rFonts w:asciiTheme="majorHAnsi" w:hAnsiTheme="majorHAnsi" w:cstheme="majorHAnsi"/>
          <w:highlight w:val="green"/>
        </w:rPr>
        <w:t xml:space="preserve"> dialectical link</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both objective and subjective</w:t>
      </w:r>
      <w:r w:rsidRPr="00CA696D">
        <w:rPr>
          <w:rStyle w:val="Emphasis"/>
          <w:rFonts w:asciiTheme="majorHAnsi" w:hAnsiTheme="majorHAnsi" w:cstheme="majorHAnsi"/>
        </w:rPr>
        <w:t xml:space="preserve">, </w:t>
      </w:r>
    </w:p>
    <w:p w14:paraId="70B7A30A"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lastRenderedPageBreak/>
        <w:t xml:space="preserve">2] Objective truths – like climate change, wealth inequality, and capitalist dispossession – are smoke screened by commercialist drive towards bourgeois glamour. </w:t>
      </w:r>
    </w:p>
    <w:p w14:paraId="4FF69C89"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Pickard 20</w:t>
      </w:r>
      <w:r w:rsidRPr="00CA696D">
        <w:rPr>
          <w:rFonts w:asciiTheme="majorHAnsi" w:hAnsiTheme="majorHAnsi" w:cstheme="majorHAnsi"/>
        </w:rPr>
        <w:t xml:space="preserve"> [Victor Pickard (associate professor at the Annenberg School for Communication at the University of Pennsylvania). “We Need a Media System That Serves People’s Needs, Not Corporations’”. Jacobin. 01.27.2020. Accessed 2/25/2022. </w:t>
      </w:r>
      <w:hyperlink r:id="rId17" w:history="1">
        <w:r w:rsidRPr="00CA696D">
          <w:rPr>
            <w:rStyle w:val="Hyperlink"/>
            <w:rFonts w:asciiTheme="majorHAnsi" w:hAnsiTheme="majorHAnsi" w:cstheme="majorHAnsi"/>
          </w:rPr>
          <w:t>https://jacobinmag.com/2020/01/corporate-media-system-democracy</w:t>
        </w:r>
      </w:hyperlink>
      <w:r w:rsidRPr="00CA696D">
        <w:rPr>
          <w:rFonts w:asciiTheme="majorHAnsi" w:hAnsiTheme="majorHAnsi" w:cstheme="majorHAnsi"/>
        </w:rPr>
        <w:t xml:space="preserve"> //Xu]</w:t>
      </w:r>
    </w:p>
    <w:p w14:paraId="42E00ECF" w14:textId="77777777" w:rsidR="00CA696D" w:rsidRPr="00CA696D" w:rsidRDefault="00CA696D" w:rsidP="00CA696D">
      <w:pPr>
        <w:rPr>
          <w:rStyle w:val="Emphasis"/>
          <w:rFonts w:asciiTheme="majorHAnsi" w:hAnsiTheme="majorHAnsi" w:cstheme="majorHAnsi"/>
        </w:rPr>
      </w:pPr>
      <w:r w:rsidRPr="00CA696D">
        <w:rPr>
          <w:rStyle w:val="Emphasis"/>
          <w:rFonts w:asciiTheme="majorHAnsi" w:hAnsiTheme="majorHAnsi" w:cstheme="majorHAnsi"/>
        </w:rPr>
        <w:t xml:space="preserve">Our </w:t>
      </w:r>
      <w:r w:rsidRPr="00CA696D">
        <w:rPr>
          <w:rStyle w:val="Emphasis"/>
          <w:rFonts w:asciiTheme="majorHAnsi" w:hAnsiTheme="majorHAnsi" w:cstheme="majorHAnsi"/>
          <w:highlight w:val="green"/>
        </w:rPr>
        <w:t>corporate media</w:t>
      </w:r>
      <w:r w:rsidRPr="00CA696D">
        <w:rPr>
          <w:rStyle w:val="Emphasis"/>
          <w:rFonts w:asciiTheme="majorHAnsi" w:hAnsiTheme="majorHAnsi" w:cstheme="majorHAnsi"/>
        </w:rPr>
        <w:t xml:space="preserve"> system </w:t>
      </w:r>
      <w:r w:rsidRPr="00CA696D">
        <w:rPr>
          <w:rStyle w:val="Emphasis"/>
          <w:rFonts w:asciiTheme="majorHAnsi" w:hAnsiTheme="majorHAnsi" w:cstheme="majorHAnsi"/>
          <w:highlight w:val="green"/>
        </w:rPr>
        <w:t>prioritizes</w:t>
      </w:r>
      <w:r w:rsidRPr="00CA696D">
        <w:rPr>
          <w:rStyle w:val="Emphasis"/>
          <w:rFonts w:asciiTheme="majorHAnsi" w:hAnsiTheme="majorHAnsi" w:cstheme="majorHAnsi"/>
        </w:rPr>
        <w:t xml:space="preserve"> making </w:t>
      </w:r>
      <w:r w:rsidRPr="00CA696D">
        <w:rPr>
          <w:rStyle w:val="Emphasis"/>
          <w:rFonts w:asciiTheme="majorHAnsi" w:hAnsiTheme="majorHAnsi" w:cstheme="majorHAnsi"/>
          <w:highlight w:val="green"/>
        </w:rPr>
        <w:t>money over</w:t>
      </w:r>
      <w:r w:rsidRPr="00CA696D">
        <w:rPr>
          <w:rStyle w:val="Emphasis"/>
          <w:rFonts w:asciiTheme="majorHAnsi" w:hAnsiTheme="majorHAnsi" w:cstheme="majorHAnsi"/>
        </w:rPr>
        <w:t xml:space="preserve"> producing adversarial journalism and covering </w:t>
      </w:r>
      <w:r w:rsidRPr="00CA696D">
        <w:rPr>
          <w:rStyle w:val="Emphasis"/>
          <w:rFonts w:asciiTheme="majorHAnsi" w:hAnsiTheme="majorHAnsi" w:cstheme="majorHAnsi"/>
          <w:highlight w:val="green"/>
        </w:rPr>
        <w:t>working-class issues</w:t>
      </w:r>
      <w:r w:rsidRPr="00CA696D">
        <w:rPr>
          <w:rStyle w:val="Emphasis"/>
          <w:rFonts w:asciiTheme="majorHAnsi" w:hAnsiTheme="majorHAnsi" w:cstheme="majorHAnsi"/>
        </w:rPr>
        <w:t xml:space="preserve">. We should dare to imagine something different: a public media system that privileges democracy over profits. </w:t>
      </w:r>
      <w:r w:rsidRPr="00CA696D">
        <w:rPr>
          <w:rFonts w:asciiTheme="majorHAnsi" w:hAnsiTheme="majorHAnsi" w:cstheme="majorHAnsi"/>
          <w:sz w:val="16"/>
        </w:rPr>
        <w:t xml:space="preserve">The past decade has witnessed the rapid decline of the newspaper industry in the United States. Revenue and readership have dropped precipitously, halving the nation’s newspaper employees. </w:t>
      </w:r>
      <w:r w:rsidRPr="00CA696D">
        <w:rPr>
          <w:rStyle w:val="Emphasis"/>
          <w:rFonts w:asciiTheme="majorHAnsi" w:hAnsiTheme="majorHAnsi" w:cstheme="majorHAnsi"/>
          <w:highlight w:val="green"/>
        </w:rPr>
        <w:t>Actual journalism is vanishing</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misinformation is proliferating</w:t>
      </w:r>
      <w:r w:rsidRPr="00CA696D">
        <w:rPr>
          <w:rStyle w:val="Emphasis"/>
          <w:rFonts w:asciiTheme="majorHAnsi" w:hAnsiTheme="majorHAnsi" w:cstheme="majorHAnsi"/>
        </w:rPr>
        <w:t xml:space="preserve">, and our public media system — ideally a safety net for when the market fails to support the press — remains utterly impoverished compared to its global counterparts. </w:t>
      </w:r>
      <w:r w:rsidRPr="00CA696D">
        <w:rPr>
          <w:rFonts w:asciiTheme="majorHAnsi" w:hAnsiTheme="majorHAnsi" w:cstheme="majorHAnsi"/>
          <w:sz w:val="16"/>
        </w:rPr>
        <w:t xml:space="preserve">From the collapse of its advertising-dependent business model to the dominance of platform monopolies like Facebook and Google, the commercial news media system faces a structural crisis. Commercial journalism never fulfilled all of society’s democratic needs, but now it’s abundantly clear that the market can’t support the bare minimum levels of news media — especially local, international, and investigative reporting — that democracy requires. Any path toward reinventing journalism must acknowledge that the market is its destructor, not savior. Commercialism lies at the heart of this crisis; removing it could be transformative. If we acknowledge that no entrepreneurial solution lies just around the bend — if we stop grasping for a technological fix or a market panacea — </w:t>
      </w:r>
      <w:r w:rsidRPr="00CA696D">
        <w:rPr>
          <w:rStyle w:val="Emphasis"/>
          <w:rFonts w:asciiTheme="majorHAnsi" w:hAnsiTheme="majorHAnsi" w:cstheme="majorHAnsi"/>
          <w:highlight w:val="green"/>
        </w:rPr>
        <w:t>we</w:t>
      </w:r>
      <w:r w:rsidRPr="00CA696D">
        <w:rPr>
          <w:rStyle w:val="Emphasis"/>
          <w:rFonts w:asciiTheme="majorHAnsi" w:hAnsiTheme="majorHAnsi" w:cstheme="majorHAnsi"/>
        </w:rPr>
        <w:t xml:space="preserve"> can </w:t>
      </w:r>
      <w:r w:rsidRPr="00CA696D">
        <w:rPr>
          <w:rStyle w:val="Emphasis"/>
          <w:rFonts w:asciiTheme="majorHAnsi" w:hAnsiTheme="majorHAnsi" w:cstheme="majorHAnsi"/>
          <w:highlight w:val="green"/>
        </w:rPr>
        <w:t>look</w:t>
      </w:r>
      <w:r w:rsidRPr="00CA696D">
        <w:rPr>
          <w:rStyle w:val="Emphasis"/>
          <w:rFonts w:asciiTheme="majorHAnsi" w:hAnsiTheme="majorHAnsi" w:cstheme="majorHAnsi"/>
        </w:rPr>
        <w:t xml:space="preserve"> more </w:t>
      </w:r>
      <w:r w:rsidRPr="00CA696D">
        <w:rPr>
          <w:rStyle w:val="Emphasis"/>
          <w:rFonts w:asciiTheme="majorHAnsi" w:hAnsiTheme="majorHAnsi" w:cstheme="majorHAnsi"/>
          <w:highlight w:val="green"/>
        </w:rPr>
        <w:t>aggressively for non-market alternatives</w:t>
      </w:r>
      <w:r w:rsidRPr="00CA696D">
        <w:rPr>
          <w:rStyle w:val="Emphasis"/>
          <w:rFonts w:asciiTheme="majorHAnsi" w:hAnsiTheme="majorHAnsi" w:cstheme="majorHAnsi"/>
        </w:rPr>
        <w:t>. In</w:t>
      </w:r>
      <w:r w:rsidRPr="00CA696D">
        <w:rPr>
          <w:rFonts w:asciiTheme="majorHAnsi" w:hAnsiTheme="majorHAnsi" w:cstheme="majorHAnsi"/>
          <w:sz w:val="16"/>
        </w:rPr>
        <w:t xml:space="preserve"> doing so, we can dare to imagine a new public media system for the digital age, one that privileges democracy over profits. A journalism that seeks out silences in society and ruthlessly confronts those in power. </w:t>
      </w:r>
      <w:r w:rsidRPr="00CA696D">
        <w:rPr>
          <w:rStyle w:val="Emphasis"/>
          <w:rFonts w:asciiTheme="majorHAnsi" w:hAnsiTheme="majorHAnsi" w:cstheme="majorHAnsi"/>
          <w:highlight w:val="green"/>
        </w:rPr>
        <w:t>An information system that maintains laser-like focus on climate change, hyper-inequality, mass incarceration, and other social emergencies</w:t>
      </w:r>
      <w:r w:rsidRPr="00CA696D">
        <w:rPr>
          <w:rStyle w:val="Emphasis"/>
          <w:rFonts w:asciiTheme="majorHAnsi" w:hAnsiTheme="majorHAnsi" w:cstheme="majorHAnsi"/>
        </w:rPr>
        <w:t xml:space="preserve">. A media system that </w:t>
      </w:r>
      <w:r w:rsidRPr="00CA696D">
        <w:rPr>
          <w:rStyle w:val="Emphasis"/>
          <w:rFonts w:asciiTheme="majorHAnsi" w:hAnsiTheme="majorHAnsi" w:cstheme="majorHAnsi"/>
          <w:highlight w:val="green"/>
        </w:rPr>
        <w:t>treats workers as more than an afterthought.</w:t>
      </w:r>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US history offers fleeting glimpses of an alternative system — experiments such as labor outlets, community-owned newspapers, media cooperatives, and, once upon a time, a thriving radical press. Even mainstream commercial news occasionally has provided investigative reporting that exposes corruption, changes policy, and benefits all of society. But these moments have been the exception. </w:t>
      </w:r>
      <w:r w:rsidRPr="00CA696D">
        <w:rPr>
          <w:rStyle w:val="Emphasis"/>
          <w:rFonts w:asciiTheme="majorHAnsi" w:hAnsiTheme="majorHAnsi" w:cstheme="majorHAnsi"/>
          <w:highlight w:val="green"/>
        </w:rPr>
        <w:t xml:space="preserve">The </w:t>
      </w:r>
      <w:r w:rsidRPr="00CA696D">
        <w:rPr>
          <w:rStyle w:val="Emphasis"/>
          <w:rFonts w:asciiTheme="majorHAnsi" w:hAnsiTheme="majorHAnsi" w:cstheme="majorHAnsi"/>
        </w:rPr>
        <w:t xml:space="preserve">history of US </w:t>
      </w:r>
      <w:r w:rsidRPr="00CA696D">
        <w:rPr>
          <w:rStyle w:val="Emphasis"/>
          <w:rFonts w:asciiTheme="majorHAnsi" w:hAnsiTheme="majorHAnsi" w:cstheme="majorHAnsi"/>
          <w:highlight w:val="green"/>
        </w:rPr>
        <w:t>media is largely</w:t>
      </w:r>
      <w:r w:rsidRPr="00CA696D">
        <w:rPr>
          <w:rStyle w:val="Emphasis"/>
          <w:rFonts w:asciiTheme="majorHAnsi" w:hAnsiTheme="majorHAnsi" w:cstheme="majorHAnsi"/>
        </w:rPr>
        <w:t xml:space="preserve"> a history of </w:t>
      </w:r>
      <w:r w:rsidRPr="00CA696D">
        <w:rPr>
          <w:rStyle w:val="Emphasis"/>
          <w:rFonts w:asciiTheme="majorHAnsi" w:hAnsiTheme="majorHAnsi" w:cstheme="majorHAnsi"/>
          <w:highlight w:val="green"/>
        </w:rPr>
        <w:t>misrepresentation</w:t>
      </w:r>
      <w:r w:rsidRPr="00CA696D">
        <w:rPr>
          <w:rStyle w:val="Emphasis"/>
          <w:rFonts w:asciiTheme="majorHAnsi" w:hAnsiTheme="majorHAnsi" w:cstheme="majorHAnsi"/>
        </w:rPr>
        <w:t xml:space="preserve">, exclusion, </w:t>
      </w:r>
      <w:r w:rsidRPr="00CA696D">
        <w:rPr>
          <w:rStyle w:val="Emphasis"/>
          <w:rFonts w:asciiTheme="majorHAnsi" w:hAnsiTheme="majorHAnsi" w:cstheme="majorHAnsi"/>
          <w:highlight w:val="green"/>
        </w:rPr>
        <w:t>excessive commercialism, and systemic market failure</w:t>
      </w:r>
      <w:r w:rsidRPr="00CA696D">
        <w:rPr>
          <w:rStyle w:val="Emphasis"/>
          <w:rFonts w:asciiTheme="majorHAnsi" w:hAnsiTheme="majorHAnsi" w:cstheme="majorHAnsi"/>
        </w:rPr>
        <w:t>.</w:t>
      </w:r>
      <w:r w:rsidRPr="00CA696D">
        <w:rPr>
          <w:rFonts w:asciiTheme="majorHAnsi" w:hAnsiTheme="majorHAnsi" w:cstheme="majorHAnsi"/>
          <w:sz w:val="16"/>
        </w:rPr>
        <w:t xml:space="preserve"> However, it didn’t — and doesn’t — </w:t>
      </w:r>
      <w:proofErr w:type="gramStart"/>
      <w:r w:rsidRPr="00CA696D">
        <w:rPr>
          <w:rFonts w:asciiTheme="majorHAnsi" w:hAnsiTheme="majorHAnsi" w:cstheme="majorHAnsi"/>
          <w:sz w:val="16"/>
        </w:rPr>
        <w:t>have to</w:t>
      </w:r>
      <w:proofErr w:type="gramEnd"/>
      <w:r w:rsidRPr="00CA696D">
        <w:rPr>
          <w:rFonts w:asciiTheme="majorHAnsi" w:hAnsiTheme="majorHAnsi" w:cstheme="majorHAnsi"/>
          <w:sz w:val="16"/>
        </w:rPr>
        <w:t xml:space="preserve"> be this way. Another media system is possible — one that’s democratically governed and accessible to all. Infrastructures of Democracy We learn in school that self-governance requires an informed society sustained by a free press. Yet we rarely reflect on the infrastructures and policies necessary to maintain such a system. The loss of effective journalism and rampant misinformation are structural problems that require structural solutions. More to the point, they’re collective action problems that require policy interventions. Salvaging a nonprofit model from the ashes of market-driven jour­nalism goes far beyond resuscitating a golden age that never existed or preserving a status quo steeped in inequality and discrimi­nation. Guided by an ethical commitment to ensuring that all members of society can access information and create their own media, a public system can provide a strong base for further democratization. De-commercialization is an essential first step. The late sociologist Erik Olin Wright gave us a useful schematic to help think through the possibilities for de-commercializing jour­nalism and creating a truly public system. Wright proposed four general models for building alternatives to capitalism, each based on a different logic of resist­ance: smashing, taming, escaping, or eroding. After assessing these four approaches, Wright suggested that simultaneously eroding and taming capitalist relationships over time offered the best strategy for change — pushing to reform the existing system in ways that improve people’s everyday lives (taming), while also erecting alternative structures that gradually replace commercial models (eroding). We can apply this strategic vision to our media system, with five general approaches: </w:t>
      </w:r>
      <w:r w:rsidRPr="00CA696D">
        <w:rPr>
          <w:rStyle w:val="Emphasis"/>
          <w:rFonts w:asciiTheme="majorHAnsi" w:hAnsiTheme="majorHAnsi" w:cstheme="majorHAnsi"/>
          <w:highlight w:val="green"/>
        </w:rPr>
        <w:t>Establish</w:t>
      </w:r>
      <w:r w:rsidRPr="00CA696D">
        <w:rPr>
          <w:rStyle w:val="Emphasis"/>
          <w:rFonts w:asciiTheme="majorHAnsi" w:hAnsiTheme="majorHAnsi" w:cstheme="majorHAnsi"/>
        </w:rPr>
        <w:t>ing “</w:t>
      </w:r>
      <w:r w:rsidRPr="00CA696D">
        <w:rPr>
          <w:rStyle w:val="Emphasis"/>
          <w:rFonts w:asciiTheme="majorHAnsi" w:hAnsiTheme="majorHAnsi" w:cstheme="majorHAnsi"/>
          <w:highlight w:val="green"/>
        </w:rPr>
        <w:t>public options</w:t>
      </w:r>
      <w:r w:rsidRPr="00CA696D">
        <w:rPr>
          <w:rFonts w:asciiTheme="majorHAnsi" w:hAnsiTheme="majorHAnsi" w:cstheme="majorHAnsi"/>
          <w:sz w:val="16"/>
        </w:rPr>
        <w:t>” (i.e., noncommercial/nonprofit, supported by public subsidies), such as well-funded public media institutions and municipal broadband networks.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Breaking</w:t>
      </w:r>
      <w:r w:rsidRPr="00CA696D">
        <w:rPr>
          <w:rStyle w:val="Emphasis"/>
          <w:rFonts w:asciiTheme="majorHAnsi" w:hAnsiTheme="majorHAnsi" w:cstheme="majorHAnsi"/>
        </w:rPr>
        <w:t xml:space="preserve"> up/preventing media </w:t>
      </w:r>
      <w:r w:rsidRPr="00CA696D">
        <w:rPr>
          <w:rStyle w:val="Emphasis"/>
          <w:rFonts w:asciiTheme="majorHAnsi" w:hAnsiTheme="majorHAnsi" w:cstheme="majorHAnsi"/>
          <w:highlight w:val="green"/>
        </w:rPr>
        <w:t>monopolies</w:t>
      </w:r>
      <w:r w:rsidRPr="00CA696D">
        <w:rPr>
          <w:rStyle w:val="Emphasis"/>
          <w:rFonts w:asciiTheme="majorHAnsi" w:hAnsiTheme="majorHAnsi" w:cstheme="majorHAnsi"/>
        </w:rPr>
        <w:t xml:space="preserve"> and oligopolies to en­courage diversity and t</w:t>
      </w:r>
      <w:r w:rsidRPr="00CA696D">
        <w:rPr>
          <w:rStyle w:val="Emphasis"/>
          <w:rFonts w:asciiTheme="majorHAnsi" w:hAnsiTheme="majorHAnsi" w:cstheme="majorHAnsi"/>
          <w:highlight w:val="green"/>
        </w:rPr>
        <w:t>o curtail profit-maximizing behavior.</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Regulating</w:t>
      </w:r>
      <w:r w:rsidRPr="00CA696D">
        <w:rPr>
          <w:rStyle w:val="Emphasis"/>
          <w:rFonts w:asciiTheme="majorHAnsi" w:hAnsiTheme="majorHAnsi" w:cstheme="majorHAnsi"/>
        </w:rPr>
        <w:t xml:space="preserve"> news </w:t>
      </w:r>
      <w:r w:rsidRPr="00CA696D">
        <w:rPr>
          <w:rStyle w:val="Emphasis"/>
          <w:rFonts w:asciiTheme="majorHAnsi" w:hAnsiTheme="majorHAnsi" w:cstheme="majorHAnsi"/>
          <w:highlight w:val="green"/>
        </w:rPr>
        <w:t>outlets through public interest protections</w:t>
      </w:r>
      <w:r w:rsidRPr="00CA696D">
        <w:rPr>
          <w:rStyle w:val="Emphasis"/>
          <w:rFonts w:asciiTheme="majorHAnsi" w:hAnsiTheme="majorHAnsi" w:cstheme="majorHAnsi"/>
        </w:rPr>
        <w:t xml:space="preserve"> and public ser­vice obligations </w:t>
      </w:r>
      <w:r w:rsidRPr="00CA696D">
        <w:rPr>
          <w:rStyle w:val="Emphasis"/>
          <w:rFonts w:asciiTheme="majorHAnsi" w:hAnsiTheme="majorHAnsi" w:cstheme="majorHAnsi"/>
          <w:highlight w:val="green"/>
        </w:rPr>
        <w:t>such as ascertainment of society’s information needs.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 xml:space="preserve">Enabling worker control by </w:t>
      </w:r>
      <w:r w:rsidRPr="00CA696D">
        <w:rPr>
          <w:rStyle w:val="Emphasis"/>
          <w:rFonts w:asciiTheme="majorHAnsi" w:hAnsiTheme="majorHAnsi" w:cstheme="majorHAnsi"/>
        </w:rPr>
        <w:t xml:space="preserve">unionizing newsrooms </w:t>
      </w:r>
      <w:r w:rsidRPr="00CA696D">
        <w:rPr>
          <w:rStyle w:val="Emphasis"/>
          <w:rFonts w:asciiTheme="majorHAnsi" w:hAnsiTheme="majorHAnsi" w:cstheme="majorHAnsi"/>
          <w:highlight w:val="green"/>
        </w:rPr>
        <w:t>and facilitating</w:t>
      </w:r>
      <w:r w:rsidRPr="00CA696D">
        <w:rPr>
          <w:rStyle w:val="Emphasis"/>
          <w:rFonts w:asciiTheme="majorHAnsi" w:hAnsiTheme="majorHAnsi" w:cstheme="majorHAnsi"/>
        </w:rPr>
        <w:t xml:space="preserve"> media </w:t>
      </w:r>
      <w:r w:rsidRPr="00CA696D">
        <w:rPr>
          <w:rStyle w:val="Emphasis"/>
          <w:rFonts w:asciiTheme="majorHAnsi" w:hAnsiTheme="majorHAnsi" w:cstheme="majorHAnsi"/>
          <w:highlight w:val="green"/>
        </w:rPr>
        <w:t>cooperatives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Fostering community ownership</w:t>
      </w:r>
      <w:r w:rsidRPr="00CA696D">
        <w:rPr>
          <w:rStyle w:val="Emphasis"/>
          <w:rFonts w:asciiTheme="majorHAnsi" w:hAnsiTheme="majorHAnsi" w:cstheme="majorHAnsi"/>
        </w:rPr>
        <w:t xml:space="preserve">, oversight, </w:t>
      </w:r>
      <w:r w:rsidRPr="00CA696D">
        <w:rPr>
          <w:rStyle w:val="Emphasis"/>
          <w:rFonts w:asciiTheme="majorHAnsi" w:hAnsiTheme="majorHAnsi" w:cstheme="majorHAnsi"/>
          <w:highlight w:val="green"/>
        </w:rPr>
        <w:t>and governance</w:t>
      </w:r>
      <w:r w:rsidRPr="00CA696D">
        <w:rPr>
          <w:rStyle w:val="Emphasis"/>
          <w:rFonts w:asciiTheme="majorHAnsi" w:hAnsiTheme="majorHAnsi" w:cstheme="majorHAnsi"/>
        </w:rPr>
        <w:t xml:space="preserve"> of newsrooms, </w:t>
      </w:r>
      <w:r w:rsidRPr="00CA696D">
        <w:rPr>
          <w:rFonts w:asciiTheme="majorHAnsi" w:hAnsiTheme="majorHAnsi" w:cstheme="majorHAnsi"/>
          <w:sz w:val="16"/>
        </w:rPr>
        <w:t xml:space="preserve">and mandating </w:t>
      </w:r>
      <w:r w:rsidRPr="00CA696D">
        <w:rPr>
          <w:rFonts w:asciiTheme="majorHAnsi" w:hAnsiTheme="majorHAnsi" w:cstheme="majorHAnsi"/>
          <w:sz w:val="16"/>
        </w:rPr>
        <w:lastRenderedPageBreak/>
        <w:t>accountability to diverse constituencies. While we should pursue these approaches simultaneously,</w:t>
      </w:r>
      <w:r w:rsidRPr="00CA696D">
        <w:rPr>
          <w:rStyle w:val="Emphasis"/>
          <w:rFonts w:asciiTheme="majorHAnsi" w:hAnsiTheme="majorHAnsi" w:cstheme="majorHAnsi"/>
        </w:rPr>
        <w:t xml:space="preserve"> the most surefire way to tame and erode commercial media is to </w:t>
      </w:r>
      <w:r w:rsidRPr="00CA696D">
        <w:rPr>
          <w:rStyle w:val="Emphasis"/>
          <w:rFonts w:asciiTheme="majorHAnsi" w:hAnsiTheme="majorHAnsi" w:cstheme="majorHAnsi"/>
          <w:highlight w:val="green"/>
        </w:rPr>
        <w:t>create a truly publicly owned system</w:t>
      </w:r>
      <w:r w:rsidRPr="00CA696D">
        <w:rPr>
          <w:rStyle w:val="Emphasis"/>
          <w:rFonts w:asciiTheme="majorHAnsi" w:hAnsiTheme="majorHAnsi" w:cstheme="majorHAnsi"/>
        </w:rPr>
        <w:t xml:space="preserve">. </w:t>
      </w:r>
    </w:p>
    <w:p w14:paraId="24425371" w14:textId="77777777" w:rsidR="00CA696D" w:rsidRPr="00CA696D" w:rsidRDefault="00CA696D" w:rsidP="00CA696D">
      <w:pPr>
        <w:pStyle w:val="Heading3"/>
        <w:rPr>
          <w:rFonts w:asciiTheme="majorHAnsi" w:hAnsiTheme="majorHAnsi" w:cstheme="majorHAnsi"/>
        </w:rPr>
      </w:pPr>
      <w:r w:rsidRPr="00CA696D">
        <w:rPr>
          <w:rFonts w:asciiTheme="majorHAnsi" w:hAnsiTheme="majorHAnsi" w:cstheme="majorHAnsi"/>
        </w:rPr>
        <w:lastRenderedPageBreak/>
        <w:t>Part 3 is the Method</w:t>
      </w:r>
    </w:p>
    <w:p w14:paraId="1F87E4BA" w14:textId="77777777" w:rsidR="00CA696D" w:rsidRPr="00CA696D" w:rsidRDefault="00CA696D" w:rsidP="00CA696D">
      <w:pPr>
        <w:pStyle w:val="Heading4"/>
        <w:rPr>
          <w:rFonts w:asciiTheme="majorHAnsi" w:hAnsiTheme="majorHAnsi" w:cstheme="majorHAnsi"/>
          <w:szCs w:val="24"/>
        </w:rPr>
      </w:pPr>
      <w:r w:rsidRPr="00CA696D">
        <w:rPr>
          <w:rFonts w:asciiTheme="majorHAnsi" w:hAnsiTheme="majorHAnsi" w:cstheme="majorHAnsi"/>
          <w:szCs w:val="24"/>
        </w:rPr>
        <w:t xml:space="preserve">We affirm the normative </w:t>
      </w:r>
      <w:proofErr w:type="gramStart"/>
      <w:r w:rsidRPr="00CA696D">
        <w:rPr>
          <w:rFonts w:asciiTheme="majorHAnsi" w:hAnsiTheme="majorHAnsi" w:cstheme="majorHAnsi"/>
          <w:szCs w:val="24"/>
        </w:rPr>
        <w:t>statement</w:t>
      </w:r>
      <w:proofErr w:type="gramEnd"/>
      <w:r w:rsidRPr="00CA696D">
        <w:rPr>
          <w:rFonts w:asciiTheme="majorHAnsi" w:hAnsiTheme="majorHAnsi" w:cstheme="majorHAnsi"/>
          <w:szCs w:val="24"/>
        </w:rPr>
        <w:t xml:space="preserve"> but our analysis isn’t separate from the </w:t>
      </w:r>
      <w:r w:rsidRPr="00CA696D">
        <w:rPr>
          <w:rFonts w:asciiTheme="majorHAnsi" w:hAnsiTheme="majorHAnsi" w:cstheme="majorHAnsi"/>
          <w:szCs w:val="24"/>
          <w:u w:val="single"/>
        </w:rPr>
        <w:t>broader framework</w:t>
      </w:r>
      <w:r w:rsidRPr="00CA696D">
        <w:rPr>
          <w:rFonts w:asciiTheme="majorHAnsi" w:hAnsiTheme="majorHAnsi" w:cstheme="majorHAnsi"/>
          <w:szCs w:val="24"/>
        </w:rPr>
        <w:t xml:space="preserve"> – justifications are a </w:t>
      </w:r>
      <w:r w:rsidRPr="00CA696D">
        <w:rPr>
          <w:rFonts w:asciiTheme="majorHAnsi" w:hAnsiTheme="majorHAnsi" w:cstheme="majorHAnsi"/>
          <w:szCs w:val="24"/>
          <w:u w:val="single"/>
        </w:rPr>
        <w:t>prior question</w:t>
      </w:r>
      <w:r w:rsidRPr="00CA696D">
        <w:rPr>
          <w:rFonts w:asciiTheme="majorHAnsi" w:hAnsiTheme="majorHAnsi" w:cstheme="majorHAnsi"/>
          <w:szCs w:val="24"/>
        </w:rPr>
        <w:t xml:space="preserve"> to concrete analysis because they answer </w:t>
      </w:r>
      <w:r w:rsidRPr="00CA696D">
        <w:rPr>
          <w:rFonts w:asciiTheme="majorHAnsi" w:hAnsiTheme="majorHAnsi" w:cstheme="majorHAnsi"/>
          <w:szCs w:val="24"/>
          <w:u w:val="single"/>
        </w:rPr>
        <w:t>when</w:t>
      </w:r>
      <w:r w:rsidRPr="00CA696D">
        <w:rPr>
          <w:rFonts w:asciiTheme="majorHAnsi" w:hAnsiTheme="majorHAnsi" w:cstheme="majorHAnsi"/>
          <w:szCs w:val="24"/>
        </w:rPr>
        <w:t xml:space="preserve">, </w:t>
      </w:r>
      <w:r w:rsidRPr="00CA696D">
        <w:rPr>
          <w:rFonts w:asciiTheme="majorHAnsi" w:hAnsiTheme="majorHAnsi" w:cstheme="majorHAnsi"/>
          <w:szCs w:val="24"/>
          <w:u w:val="single"/>
        </w:rPr>
        <w:t>why</w:t>
      </w:r>
      <w:r w:rsidRPr="00CA696D">
        <w:rPr>
          <w:rFonts w:asciiTheme="majorHAnsi" w:hAnsiTheme="majorHAnsi" w:cstheme="majorHAnsi"/>
          <w:szCs w:val="24"/>
        </w:rPr>
        <w:t xml:space="preserve"> and </w:t>
      </w:r>
      <w:r w:rsidRPr="00CA696D">
        <w:rPr>
          <w:rFonts w:asciiTheme="majorHAnsi" w:hAnsiTheme="majorHAnsi" w:cstheme="majorHAnsi"/>
          <w:szCs w:val="24"/>
          <w:u w:val="single"/>
        </w:rPr>
        <w:t>how</w:t>
      </w:r>
      <w:r w:rsidRPr="00CA696D">
        <w:rPr>
          <w:rFonts w:asciiTheme="majorHAnsi" w:hAnsiTheme="majorHAnsi" w:cstheme="majorHAnsi"/>
          <w:szCs w:val="24"/>
        </w:rPr>
        <w:t xml:space="preserve"> violence and injustice operate.</w:t>
      </w:r>
    </w:p>
    <w:p w14:paraId="3B5E82C5" w14:textId="77777777" w:rsidR="00CA696D" w:rsidRPr="00CA696D" w:rsidRDefault="00CA696D" w:rsidP="00CA696D">
      <w:pPr>
        <w:rPr>
          <w:rFonts w:asciiTheme="majorHAnsi" w:hAnsiTheme="majorHAnsi" w:cstheme="majorHAnsi"/>
        </w:rPr>
      </w:pPr>
    </w:p>
    <w:p w14:paraId="33CB992F"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“Resolved” means to analyze.</w:t>
      </w:r>
    </w:p>
    <w:p w14:paraId="24C05CD8" w14:textId="77777777" w:rsidR="00CA696D" w:rsidRPr="00CA696D" w:rsidRDefault="00CA696D" w:rsidP="00CA696D">
      <w:pPr>
        <w:rPr>
          <w:rFonts w:asciiTheme="majorHAnsi" w:hAnsiTheme="majorHAnsi" w:cstheme="majorHAnsi"/>
        </w:rPr>
      </w:pPr>
      <w:r w:rsidRPr="00CA696D">
        <w:rPr>
          <w:rStyle w:val="Style13ptBold"/>
          <w:rFonts w:asciiTheme="majorHAnsi" w:hAnsiTheme="majorHAnsi" w:cstheme="majorHAnsi"/>
        </w:rPr>
        <w:t xml:space="preserve">Merriam Webster </w:t>
      </w:r>
      <w:r w:rsidRPr="00CA696D">
        <w:rPr>
          <w:rFonts w:asciiTheme="majorHAnsi" w:hAnsiTheme="majorHAnsi" w:cstheme="majorHAnsi"/>
        </w:rPr>
        <w:t xml:space="preserve">[It’s the dictionary! Big dictionary! On a website! Isn’t the internet incredible? </w:t>
      </w:r>
      <w:hyperlink r:id="rId18" w:history="1">
        <w:r w:rsidRPr="00CA696D">
          <w:rPr>
            <w:rFonts w:asciiTheme="majorHAnsi" w:hAnsiTheme="majorHAnsi" w:cstheme="majorHAnsi"/>
          </w:rPr>
          <w:t>https://www.merriam-webster.com/dictionary/resolved</w:t>
        </w:r>
      </w:hyperlink>
      <w:r w:rsidRPr="00CA696D">
        <w:rPr>
          <w:rFonts w:asciiTheme="majorHAnsi" w:hAnsiTheme="majorHAnsi" w:cstheme="majorHAnsi"/>
        </w:rPr>
        <w:t>] pat</w:t>
      </w:r>
    </w:p>
    <w:p w14:paraId="02B689DD" w14:textId="77777777" w:rsidR="00CA696D" w:rsidRPr="00CA696D" w:rsidRDefault="00CA696D" w:rsidP="00CA696D">
      <w:pPr>
        <w:rPr>
          <w:rFonts w:asciiTheme="majorHAnsi" w:hAnsiTheme="majorHAnsi" w:cstheme="majorHAnsi"/>
          <w:sz w:val="12"/>
        </w:rPr>
      </w:pPr>
      <w:proofErr w:type="gramStart"/>
      <w:r w:rsidRPr="00CA696D">
        <w:rPr>
          <w:rFonts w:asciiTheme="majorHAnsi" w:hAnsiTheme="majorHAnsi" w:cstheme="majorHAnsi"/>
          <w:sz w:val="12"/>
        </w:rPr>
        <w:t>b :</w:t>
      </w:r>
      <w:proofErr w:type="gramEnd"/>
      <w:r w:rsidRPr="00CA696D">
        <w:rPr>
          <w:rFonts w:asciiTheme="majorHAnsi" w:hAnsiTheme="majorHAnsi" w:cstheme="majorHAnsi"/>
          <w:sz w:val="12"/>
        </w:rPr>
        <w:t xml:space="preserve"> </w:t>
      </w:r>
      <w:r w:rsidRPr="00CA696D">
        <w:rPr>
          <w:rStyle w:val="StyleUnderline"/>
          <w:rFonts w:asciiTheme="majorHAnsi" w:hAnsiTheme="majorHAnsi" w:cstheme="majorHAnsi"/>
        </w:rPr>
        <w:t xml:space="preserve">to </w:t>
      </w:r>
      <w:r w:rsidRPr="00CA696D">
        <w:rPr>
          <w:rStyle w:val="StyleUnderline"/>
          <w:rFonts w:asciiTheme="majorHAnsi" w:hAnsiTheme="majorHAnsi" w:cstheme="majorHAnsi"/>
          <w:highlight w:val="green"/>
        </w:rPr>
        <w:t>reduce by analysis</w:t>
      </w:r>
      <w:r w:rsidRPr="00CA696D">
        <w:rPr>
          <w:rFonts w:asciiTheme="majorHAnsi" w:hAnsiTheme="majorHAnsi" w:cstheme="majorHAnsi"/>
          <w:sz w:val="12"/>
        </w:rPr>
        <w:t xml:space="preserve"> </w:t>
      </w:r>
    </w:p>
    <w:p w14:paraId="2FD38A06" w14:textId="77777777" w:rsidR="00CA696D" w:rsidRPr="00CA696D" w:rsidRDefault="00CA696D" w:rsidP="00CA696D">
      <w:pPr>
        <w:ind w:firstLine="720"/>
        <w:rPr>
          <w:rStyle w:val="StyleUnderline"/>
          <w:rFonts w:asciiTheme="majorHAnsi" w:hAnsiTheme="majorHAnsi" w:cstheme="majorHAnsi"/>
        </w:rPr>
      </w:pPr>
      <w:r w:rsidRPr="00CA696D">
        <w:rPr>
          <w:rStyle w:val="StyleUnderline"/>
          <w:rFonts w:asciiTheme="majorHAnsi" w:hAnsiTheme="majorHAnsi" w:cstheme="majorHAnsi"/>
          <w:highlight w:val="green"/>
        </w:rPr>
        <w:t>resolve</w:t>
      </w:r>
      <w:r w:rsidRPr="00CA696D">
        <w:rPr>
          <w:rStyle w:val="StyleUnderline"/>
          <w:rFonts w:asciiTheme="majorHAnsi" w:hAnsiTheme="majorHAnsi" w:cstheme="majorHAnsi"/>
        </w:rPr>
        <w:t xml:space="preserve"> the problem </w:t>
      </w:r>
      <w:r w:rsidRPr="00CA696D">
        <w:rPr>
          <w:rStyle w:val="StyleUnderline"/>
          <w:rFonts w:asciiTheme="majorHAnsi" w:hAnsiTheme="majorHAnsi" w:cstheme="majorHAnsi"/>
          <w:highlight w:val="green"/>
        </w:rPr>
        <w:t>into simple elements</w:t>
      </w:r>
    </w:p>
    <w:p w14:paraId="6162DE7F" w14:textId="77777777" w:rsidR="00CA696D" w:rsidRPr="00CA696D" w:rsidRDefault="00CA696D" w:rsidP="00CA696D">
      <w:pPr>
        <w:rPr>
          <w:rFonts w:asciiTheme="majorHAnsi" w:hAnsiTheme="majorHAnsi" w:cstheme="majorHAnsi"/>
        </w:rPr>
      </w:pPr>
    </w:p>
    <w:p w14:paraId="28FEA892" w14:textId="77777777" w:rsidR="00CA696D" w:rsidRPr="00CA696D" w:rsidRDefault="00CA696D" w:rsidP="00CA696D">
      <w:pPr>
        <w:keepNext/>
        <w:keepLines/>
        <w:spacing w:before="40" w:after="0"/>
        <w:outlineLvl w:val="3"/>
        <w:rPr>
          <w:rStyle w:val="Heading4Char"/>
          <w:rFonts w:asciiTheme="majorHAnsi" w:hAnsiTheme="majorHAnsi" w:cstheme="majorHAnsi"/>
          <w:szCs w:val="24"/>
        </w:rPr>
      </w:pPr>
      <w:r w:rsidRPr="00CA696D">
        <w:rPr>
          <w:rStyle w:val="Heading4Char"/>
          <w:rFonts w:asciiTheme="majorHAnsi" w:hAnsiTheme="majorHAnsi" w:cstheme="majorHAnsi"/>
        </w:rPr>
        <w:t xml:space="preserve">Our scenario analysis of the resolution </w:t>
      </w:r>
      <w:r w:rsidRPr="00CA696D">
        <w:rPr>
          <w:rStyle w:val="Heading4Char"/>
          <w:rFonts w:asciiTheme="majorHAnsi" w:hAnsiTheme="majorHAnsi" w:cstheme="majorHAnsi"/>
          <w:szCs w:val="24"/>
        </w:rPr>
        <w:t xml:space="preserve">develops the political grammar for revolution – before we can discuss how to get there, we first must theorize what exact future we are fighting for  </w:t>
      </w:r>
    </w:p>
    <w:p w14:paraId="4C95BB3C" w14:textId="77777777" w:rsidR="00CA696D" w:rsidRPr="00CA696D" w:rsidRDefault="00CA696D" w:rsidP="00CA696D">
      <w:pPr>
        <w:rPr>
          <w:rStyle w:val="Heading4Char"/>
          <w:rFonts w:asciiTheme="majorHAnsi" w:hAnsiTheme="majorHAnsi" w:cstheme="majorHAnsi"/>
          <w:szCs w:val="24"/>
        </w:rPr>
      </w:pPr>
    </w:p>
    <w:p w14:paraId="273CD09A"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Mass base cultivation must start through utopic communist demands like the </w:t>
      </w:r>
      <w:proofErr w:type="spellStart"/>
      <w:r w:rsidRPr="00CA696D">
        <w:rPr>
          <w:rFonts w:asciiTheme="majorHAnsi" w:hAnsiTheme="majorHAnsi" w:cstheme="majorHAnsi"/>
        </w:rPr>
        <w:t>aff</w:t>
      </w:r>
      <w:proofErr w:type="spellEnd"/>
      <w:r w:rsidRPr="00CA696D">
        <w:rPr>
          <w:rFonts w:asciiTheme="majorHAnsi" w:hAnsiTheme="majorHAnsi" w:cstheme="majorHAnsi"/>
        </w:rPr>
        <w:t xml:space="preserve"> that prophesize the end of Capitalism. </w:t>
      </w:r>
    </w:p>
    <w:p w14:paraId="631B7BAF" w14:textId="77777777" w:rsidR="00CA696D" w:rsidRPr="00CA696D" w:rsidRDefault="00CA696D" w:rsidP="00CA696D">
      <w:pPr>
        <w:rPr>
          <w:rFonts w:asciiTheme="majorHAnsi" w:hAnsiTheme="majorHAnsi" w:cstheme="majorHAnsi"/>
        </w:rPr>
      </w:pPr>
      <w:proofErr w:type="spellStart"/>
      <w:r w:rsidRPr="00CA696D">
        <w:rPr>
          <w:rFonts w:asciiTheme="majorHAnsi" w:hAnsiTheme="majorHAnsi" w:cstheme="majorHAnsi"/>
          <w:b/>
          <w:bCs/>
          <w:sz w:val="26"/>
        </w:rPr>
        <w:t>Tonstad</w:t>
      </w:r>
      <w:proofErr w:type="spellEnd"/>
      <w:r w:rsidRPr="00CA696D">
        <w:rPr>
          <w:rFonts w:asciiTheme="majorHAnsi" w:hAnsiTheme="majorHAnsi" w:cstheme="majorHAnsi"/>
          <w:b/>
          <w:bCs/>
          <w:sz w:val="26"/>
        </w:rPr>
        <w:t xml:space="preserve"> 16</w:t>
      </w:r>
      <w:r w:rsidRPr="00CA696D">
        <w:rPr>
          <w:rFonts w:asciiTheme="majorHAnsi" w:hAnsiTheme="majorHAnsi" w:cstheme="majorHAnsi"/>
        </w:rPr>
        <w:t xml:space="preserve"> (Professor </w:t>
      </w:r>
      <w:proofErr w:type="spellStart"/>
      <w:r w:rsidRPr="00CA696D">
        <w:rPr>
          <w:rFonts w:asciiTheme="majorHAnsi" w:hAnsiTheme="majorHAnsi" w:cstheme="majorHAnsi"/>
        </w:rPr>
        <w:t>Tonstad</w:t>
      </w:r>
      <w:proofErr w:type="spellEnd"/>
      <w:r w:rsidRPr="00CA696D">
        <w:rPr>
          <w:rFonts w:asciiTheme="majorHAnsi" w:hAnsiTheme="majorHAnsi" w:cstheme="majorHAnsi"/>
        </w:rPr>
        <w:t xml:space="preserve"> is a constructive theologian working at the intersection of systematic theology with feminist and queer theory. Her first book, </w:t>
      </w:r>
      <w:proofErr w:type="gramStart"/>
      <w:r w:rsidRPr="00CA696D">
        <w:rPr>
          <w:rFonts w:asciiTheme="majorHAnsi" w:hAnsiTheme="majorHAnsi" w:cstheme="majorHAnsi"/>
        </w:rPr>
        <w:t>God</w:t>
      </w:r>
      <w:proofErr w:type="gramEnd"/>
      <w:r w:rsidRPr="00CA696D">
        <w:rPr>
          <w:rFonts w:asciiTheme="majorHAnsi" w:hAnsiTheme="majorHAnsi" w:cstheme="majorHAnsi"/>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CA696D">
        <w:rPr>
          <w:rFonts w:asciiTheme="majorHAnsi" w:hAnsiTheme="majorHAnsi" w:cstheme="majorHAnsi"/>
        </w:rPr>
        <w:t>448,  Edited</w:t>
      </w:r>
      <w:proofErr w:type="gramEnd"/>
      <w:r w:rsidRPr="00CA696D">
        <w:rPr>
          <w:rFonts w:asciiTheme="majorHAnsi" w:hAnsiTheme="majorHAnsi" w:cstheme="majorHAnsi"/>
        </w:rPr>
        <w:t xml:space="preserve"> for ableist language – “visible” changed to “recognizable” )</w:t>
      </w:r>
    </w:p>
    <w:p w14:paraId="3064DD50" w14:textId="77777777" w:rsidR="00CA696D" w:rsidRPr="00CA696D" w:rsidRDefault="00CA696D" w:rsidP="00CA696D">
      <w:pPr>
        <w:rPr>
          <w:rStyle w:val="Emphasis"/>
          <w:rFonts w:asciiTheme="majorHAnsi" w:hAnsiTheme="majorHAnsi" w:cstheme="majorHAnsi"/>
        </w:rPr>
      </w:pPr>
      <w:r w:rsidRPr="00CA696D">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CA696D">
        <w:rPr>
          <w:rStyle w:val="Emphasis"/>
          <w:rFonts w:asciiTheme="majorHAnsi" w:hAnsiTheme="majorHAnsi" w:cstheme="majorHAnsi"/>
          <w:highlight w:val="green"/>
        </w:rPr>
        <w:t>To</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reeducate</w:t>
      </w:r>
      <w:r w:rsidRPr="00CA696D">
        <w:rPr>
          <w:rStyle w:val="Emphasis"/>
          <w:rFonts w:asciiTheme="majorHAnsi" w:hAnsiTheme="majorHAnsi" w:cstheme="majorHAnsi"/>
        </w:rPr>
        <w:t xml:space="preserve"> our temporal </w:t>
      </w:r>
      <w:r w:rsidRPr="00CA696D">
        <w:rPr>
          <w:rStyle w:val="Emphasis"/>
          <w:rFonts w:asciiTheme="majorHAnsi" w:hAnsiTheme="majorHAnsi" w:cstheme="majorHAnsi"/>
          <w:highlight w:val="green"/>
        </w:rPr>
        <w:t>desires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 xml:space="preserve">we </w:t>
      </w:r>
      <w:r w:rsidRPr="00CA696D">
        <w:rPr>
          <w:rStyle w:val="Emphasis"/>
          <w:rFonts w:asciiTheme="majorHAnsi" w:hAnsiTheme="majorHAnsi" w:cstheme="majorHAnsi"/>
        </w:rPr>
        <w:t>need to “</w:t>
      </w:r>
      <w:r w:rsidRPr="00CA696D">
        <w:rPr>
          <w:rStyle w:val="Emphasis"/>
          <w:rFonts w:asciiTheme="majorHAnsi" w:hAnsiTheme="majorHAnsi" w:cstheme="majorHAnsi"/>
          <w:highlight w:val="green"/>
        </w:rPr>
        <w:t>affirm what we are and will it</w:t>
      </w:r>
      <w:r w:rsidRPr="00CA696D">
        <w:rPr>
          <w:rStyle w:val="Emphasis"/>
          <w:rFonts w:asciiTheme="majorHAnsi" w:hAnsiTheme="majorHAnsi" w:cstheme="majorHAnsi"/>
        </w:rPr>
        <w:t xml:space="preserve">, </w:t>
      </w:r>
      <w:r w:rsidRPr="00CA696D">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 xml:space="preserve">The utopic demand affirms a future </w:t>
      </w:r>
      <w:r w:rsidRPr="00CA696D">
        <w:rPr>
          <w:rStyle w:val="Emphasis"/>
          <w:rFonts w:asciiTheme="majorHAnsi" w:hAnsiTheme="majorHAnsi" w:cstheme="majorHAnsi"/>
        </w:rPr>
        <w:t xml:space="preserve">in which the demand would no longer be utopic, while also </w:t>
      </w:r>
      <w:r w:rsidRPr="00CA696D">
        <w:rPr>
          <w:rStyle w:val="Emphasis"/>
          <w:rFonts w:asciiTheme="majorHAnsi" w:hAnsiTheme="majorHAnsi" w:cstheme="majorHAnsi"/>
          <w:highlight w:val="green"/>
        </w:rPr>
        <w:t>estranging</w:t>
      </w:r>
      <w:r w:rsidRPr="00CA696D">
        <w:rPr>
          <w:rStyle w:val="Emphasis"/>
          <w:rFonts w:asciiTheme="majorHAnsi" w:hAnsiTheme="majorHAnsi" w:cstheme="majorHAnsi"/>
        </w:rPr>
        <w:t xml:space="preserve"> us </w:t>
      </w:r>
      <w:r w:rsidRPr="00CA696D">
        <w:rPr>
          <w:rStyle w:val="Emphasis"/>
          <w:rFonts w:asciiTheme="majorHAnsi" w:hAnsiTheme="majorHAnsi" w:cstheme="majorHAnsi"/>
          <w:highlight w:val="green"/>
        </w:rPr>
        <w:t>from the ethos that there is no alternative</w:t>
      </w:r>
      <w:r w:rsidRPr="00CA696D">
        <w:rPr>
          <w:rStyle w:val="Emphasis"/>
          <w:rFonts w:asciiTheme="majorHAnsi" w:hAnsiTheme="majorHAnsi" w:cstheme="majorHAnsi"/>
        </w:rPr>
        <w:t>.</w:t>
      </w:r>
      <w:r w:rsidRPr="00CA696D">
        <w:rPr>
          <w:rFonts w:asciiTheme="majorHAnsi" w:hAnsiTheme="majorHAnsi" w:cstheme="majorHAnsi"/>
          <w:sz w:val="16"/>
        </w:rPr>
        <w:t xml:space="preserve">47Guy </w:t>
      </w:r>
      <w:proofErr w:type="spellStart"/>
      <w:r w:rsidRPr="00CA696D">
        <w:rPr>
          <w:rFonts w:asciiTheme="majorHAnsi" w:hAnsiTheme="majorHAnsi" w:cstheme="majorHAnsi"/>
          <w:sz w:val="16"/>
        </w:rPr>
        <w:t>Hocquenghem</w:t>
      </w:r>
      <w:proofErr w:type="spellEnd"/>
      <w:r w:rsidRPr="00CA696D">
        <w:rPr>
          <w:rFonts w:asciiTheme="majorHAnsi" w:hAnsiTheme="majorHAnsi" w:cstheme="maj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CA696D">
        <w:rPr>
          <w:rFonts w:asciiTheme="majorHAnsi" w:hAnsiTheme="majorHAnsi" w:cstheme="majorHAnsi"/>
          <w:sz w:val="16"/>
        </w:rPr>
        <w:t>we</w:t>
      </w:r>
      <w:proofErr w:type="spellEnd"/>
      <w:r w:rsidRPr="00CA696D">
        <w:rPr>
          <w:rFonts w:asciiTheme="majorHAnsi" w:hAnsiTheme="majorHAnsi" w:cstheme="maj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CA696D">
        <w:rPr>
          <w:rFonts w:asciiTheme="majorHAnsi" w:hAnsiTheme="majorHAnsi" w:cstheme="majorHAnsi"/>
          <w:sz w:val="16"/>
        </w:rPr>
        <w:t>cellularized</w:t>
      </w:r>
      <w:proofErr w:type="spellEnd"/>
      <w:r w:rsidRPr="00CA696D">
        <w:rPr>
          <w:rFonts w:asciiTheme="majorHAnsi" w:hAnsiTheme="majorHAnsi" w:cstheme="maj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CA696D">
        <w:rPr>
          <w:rFonts w:asciiTheme="majorHAnsi" w:hAnsiTheme="majorHAnsi" w:cstheme="majorHAnsi"/>
        </w:rPr>
        <w:t xml:space="preserve">, and without creating and becoming </w:t>
      </w:r>
      <w:proofErr w:type="gramStart"/>
      <w:r w:rsidRPr="00CA696D">
        <w:rPr>
          <w:rFonts w:asciiTheme="majorHAnsi" w:hAnsiTheme="majorHAnsi" w:cstheme="majorHAnsi"/>
        </w:rPr>
        <w:t xml:space="preserve">a </w:t>
      </w:r>
      <w:proofErr w:type="spellStart"/>
      <w:r w:rsidRPr="00CA696D">
        <w:rPr>
          <w:rFonts w:asciiTheme="majorHAnsi" w:hAnsiTheme="majorHAnsi" w:cstheme="majorHAnsi"/>
        </w:rPr>
        <w:t>we</w:t>
      </w:r>
      <w:proofErr w:type="spellEnd"/>
      <w:proofErr w:type="gramEnd"/>
      <w:r w:rsidRPr="00CA696D">
        <w:rPr>
          <w:rFonts w:asciiTheme="majorHAnsi" w:hAnsiTheme="majorHAnsi" w:cstheme="majorHAnsi"/>
        </w:rPr>
        <w:t xml:space="preserve">, we can neither understand “our” time </w:t>
      </w:r>
      <w:proofErr w:type="spellStart"/>
      <w:r w:rsidRPr="00CA696D">
        <w:rPr>
          <w:rFonts w:asciiTheme="majorHAnsi" w:hAnsiTheme="majorHAnsi" w:cstheme="majorHAnsi"/>
        </w:rPr>
        <w:t>aright</w:t>
      </w:r>
      <w:proofErr w:type="spellEnd"/>
      <w:r w:rsidRPr="00CA696D">
        <w:rPr>
          <w:rFonts w:asciiTheme="majorHAnsi" w:hAnsiTheme="majorHAnsi" w:cstheme="majorHAnsi"/>
        </w:rPr>
        <w:t xml:space="preserve"> to </w:t>
      </w:r>
      <w:r w:rsidRPr="00CA696D">
        <w:rPr>
          <w:rFonts w:asciiTheme="majorHAnsi" w:hAnsiTheme="majorHAnsi" w:cstheme="majorHAnsi"/>
        </w:rPr>
        <w:lastRenderedPageBreak/>
        <w:t>diagnose it, nor shift the future into a direction other than the one marked out by the insistence that there is no alternative.</w:t>
      </w:r>
      <w:r w:rsidRPr="00CA696D">
        <w:rPr>
          <w:rStyle w:val="Emphasis"/>
          <w:rFonts w:asciiTheme="majorHAnsi" w:hAnsiTheme="majorHAnsi" w:cstheme="majorHAnsi"/>
        </w:rPr>
        <w:t xml:space="preserve"> </w:t>
      </w:r>
      <w:r w:rsidRPr="00CA696D">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CA696D">
        <w:rPr>
          <w:rStyle w:val="Emphasis"/>
          <w:rFonts w:asciiTheme="majorHAnsi" w:hAnsiTheme="majorHAnsi" w:cstheme="majorHAnsi"/>
        </w:rPr>
        <w:t xml:space="preserve"> The first step is to </w:t>
      </w:r>
      <w:r w:rsidRPr="00CA696D">
        <w:rPr>
          <w:rStyle w:val="Emphasis"/>
          <w:rFonts w:asciiTheme="majorHAnsi" w:hAnsiTheme="majorHAnsi" w:cstheme="majorHAnsi"/>
          <w:highlight w:val="green"/>
        </w:rPr>
        <w:t>name the powers</w:t>
      </w:r>
      <w:r w:rsidRPr="00CA696D">
        <w:rPr>
          <w:rStyle w:val="Emphasis"/>
          <w:rFonts w:asciiTheme="majorHAnsi" w:hAnsiTheme="majorHAnsi" w:cstheme="majorHAnsi"/>
        </w:rPr>
        <w:t xml:space="preserve"> and in so naming call them up </w:t>
      </w:r>
      <w:r w:rsidRPr="00CA696D">
        <w:rPr>
          <w:rStyle w:val="Emphasis"/>
          <w:rFonts w:asciiTheme="majorHAnsi" w:hAnsiTheme="majorHAnsi" w:cstheme="majorHAnsi"/>
          <w:highlight w:val="green"/>
        </w:rPr>
        <w:t>and make them</w:t>
      </w:r>
      <w:r w:rsidRPr="00CA696D">
        <w:rPr>
          <w:rStyle w:val="Emphasis"/>
          <w:rFonts w:asciiTheme="majorHAnsi" w:hAnsiTheme="majorHAnsi" w:cstheme="majorHAnsi"/>
        </w:rPr>
        <w:t xml:space="preserve"> visible [</w:t>
      </w:r>
      <w:proofErr w:type="spellStart"/>
      <w:r w:rsidRPr="00CA696D">
        <w:rPr>
          <w:rStyle w:val="Emphasis"/>
          <w:rFonts w:asciiTheme="majorHAnsi" w:hAnsiTheme="majorHAnsi" w:cstheme="majorHAnsi"/>
          <w:highlight w:val="green"/>
        </w:rPr>
        <w:t>recognizeable</w:t>
      </w:r>
      <w:proofErr w:type="spellEnd"/>
      <w:r w:rsidRPr="00CA696D">
        <w:rPr>
          <w:rStyle w:val="Emphasis"/>
          <w:rFonts w:asciiTheme="majorHAnsi" w:hAnsiTheme="majorHAnsi" w:cstheme="majorHAnsi"/>
        </w:rPr>
        <w:t xml:space="preserve">]— </w:t>
      </w:r>
      <w:r w:rsidRPr="00CA696D">
        <w:rPr>
          <w:rFonts w:asciiTheme="majorHAnsi" w:hAnsiTheme="majorHAnsi" w:cstheme="majorHAnsi"/>
        </w:rPr>
        <w:t xml:space="preserve">materialization of the demons that ride and haunt us, seeking to destroy us. </w:t>
      </w:r>
      <w:r w:rsidRPr="00CA696D">
        <w:rPr>
          <w:rStyle w:val="Emphasis"/>
          <w:rFonts w:asciiTheme="majorHAnsi" w:hAnsiTheme="majorHAnsi" w:cstheme="majorHAnsi"/>
        </w:rPr>
        <w:t xml:space="preserve">The next step is to </w:t>
      </w:r>
      <w:r w:rsidRPr="00CA696D">
        <w:rPr>
          <w:rStyle w:val="Emphasis"/>
          <w:rFonts w:asciiTheme="majorHAnsi" w:hAnsiTheme="majorHAnsi" w:cstheme="majorHAnsi"/>
          <w:highlight w:val="green"/>
        </w:rPr>
        <w:t>reorder our temporal</w:t>
      </w:r>
      <w:r w:rsidRPr="00CA696D">
        <w:rPr>
          <w:rStyle w:val="Emphasis"/>
          <w:rFonts w:asciiTheme="majorHAnsi" w:hAnsiTheme="majorHAnsi" w:cstheme="majorHAnsi"/>
        </w:rPr>
        <w:t xml:space="preserve"> and</w:t>
      </w:r>
      <w:r w:rsidRPr="00CA696D">
        <w:rPr>
          <w:rStyle w:val="Emphasis"/>
          <w:rFonts w:asciiTheme="majorHAnsi" w:hAnsiTheme="majorHAnsi" w:cstheme="majorHAnsi"/>
          <w:highlight w:val="green"/>
        </w:rPr>
        <w:t xml:space="preserve"> spatial relations </w:t>
      </w:r>
      <w:r w:rsidRPr="00CA696D">
        <w:rPr>
          <w:rStyle w:val="Emphasis"/>
          <w:rFonts w:asciiTheme="majorHAnsi" w:hAnsiTheme="majorHAnsi" w:cstheme="majorHAnsi"/>
        </w:rPr>
        <w:t xml:space="preserve">to each other to create a </w:t>
      </w:r>
      <w:proofErr w:type="spellStart"/>
      <w:r w:rsidRPr="00CA696D">
        <w:rPr>
          <w:rStyle w:val="Emphasis"/>
          <w:rFonts w:asciiTheme="majorHAnsi" w:hAnsiTheme="majorHAnsi" w:cstheme="majorHAnsi"/>
        </w:rPr>
        <w:t>we</w:t>
      </w:r>
      <w:proofErr w:type="spellEnd"/>
      <w:r w:rsidRPr="00CA696D">
        <w:rPr>
          <w:rStyle w:val="Emphasis"/>
          <w:rFonts w:asciiTheme="majorHAnsi" w:hAnsiTheme="majorHAnsi" w:cstheme="majorHAnsi"/>
        </w:rPr>
        <w:t xml:space="preserve"> that does not yet </w:t>
      </w:r>
      <w:proofErr w:type="spellStart"/>
      <w:proofErr w:type="gramStart"/>
      <w:r w:rsidRPr="00CA696D">
        <w:rPr>
          <w:rStyle w:val="Emphasis"/>
          <w:rFonts w:asciiTheme="majorHAnsi" w:hAnsiTheme="majorHAnsi" w:cstheme="majorHAnsi"/>
        </w:rPr>
        <w:t>exist.</w:t>
      </w:r>
      <w:r w:rsidRPr="00CA696D">
        <w:rPr>
          <w:rFonts w:asciiTheme="majorHAnsi" w:hAnsiTheme="majorHAnsi" w:cstheme="majorHAnsi"/>
          <w:sz w:val="16"/>
        </w:rPr>
        <w:t>The</w:t>
      </w:r>
      <w:proofErr w:type="spellEnd"/>
      <w:proofErr w:type="gramEnd"/>
      <w:r w:rsidRPr="00CA696D">
        <w:rPr>
          <w:rFonts w:asciiTheme="majorHAnsi" w:hAnsiTheme="majorHAnsi" w:cstheme="maj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CA696D">
        <w:rPr>
          <w:rFonts w:asciiTheme="majorHAnsi" w:hAnsiTheme="majorHAnsi" w:cstheme="majorHAnsi"/>
          <w:sz w:val="16"/>
        </w:rPr>
        <w:t>in order to</w:t>
      </w:r>
      <w:proofErr w:type="gramEnd"/>
      <w:r w:rsidRPr="00CA696D">
        <w:rPr>
          <w:rFonts w:asciiTheme="majorHAnsi" w:hAnsiTheme="majorHAnsi" w:cstheme="maj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CA696D">
        <w:rPr>
          <w:rFonts w:asciiTheme="majorHAnsi" w:hAnsiTheme="majorHAnsi" w:cstheme="majorHAnsi"/>
          <w:sz w:val="16"/>
        </w:rPr>
        <w:t>alarm</w:t>
      </w:r>
      <w:proofErr w:type="gramEnd"/>
      <w:r w:rsidRPr="00CA696D">
        <w:rPr>
          <w:rFonts w:asciiTheme="majorHAnsi" w:hAnsiTheme="majorHAnsi" w:cstheme="majorHAnsi"/>
          <w:sz w:val="16"/>
        </w:rPr>
        <w:t xml:space="preserve"> and they fall into trances in which revelations are given to them.</w:t>
      </w:r>
      <w:r w:rsidRPr="00CA696D">
        <w:rPr>
          <w:rStyle w:val="Emphasis"/>
          <w:rFonts w:asciiTheme="majorHAnsi" w:hAnsiTheme="majorHAnsi" w:cstheme="majorHAnsi"/>
        </w:rPr>
        <w:t xml:space="preserve"> Prophets </w:t>
      </w:r>
      <w:r w:rsidRPr="00CA696D">
        <w:rPr>
          <w:rStyle w:val="Emphasis"/>
          <w:rFonts w:asciiTheme="majorHAnsi" w:hAnsiTheme="majorHAnsi" w:cstheme="majorHAnsi"/>
          <w:highlight w:val="green"/>
        </w:rPr>
        <w:t xml:space="preserve">use </w:t>
      </w:r>
      <w:r w:rsidRPr="00CA696D">
        <w:rPr>
          <w:rStyle w:val="Emphasis"/>
          <w:rFonts w:asciiTheme="majorHAnsi" w:hAnsiTheme="majorHAnsi" w:cstheme="majorHAnsi"/>
        </w:rPr>
        <w:t xml:space="preserve">speech, </w:t>
      </w:r>
      <w:r w:rsidRPr="00CA696D">
        <w:rPr>
          <w:rStyle w:val="Emphasis"/>
          <w:rFonts w:asciiTheme="majorHAnsi" w:hAnsiTheme="majorHAnsi" w:cstheme="majorHAnsi"/>
          <w:highlight w:val="green"/>
        </w:rPr>
        <w:t xml:space="preserve">performance, </w:t>
      </w:r>
      <w:r w:rsidRPr="00CA696D">
        <w:rPr>
          <w:rStyle w:val="Emphasis"/>
          <w:rFonts w:asciiTheme="majorHAnsi" w:hAnsiTheme="majorHAnsi" w:cstheme="majorHAnsi"/>
        </w:rPr>
        <w:t xml:space="preserve">visions, dreams, and bodies </w:t>
      </w:r>
      <w:r w:rsidRPr="00CA696D">
        <w:rPr>
          <w:rStyle w:val="Emphasis"/>
          <w:rFonts w:asciiTheme="majorHAnsi" w:hAnsiTheme="majorHAnsi" w:cstheme="majorHAnsi"/>
          <w:highlight w:val="green"/>
        </w:rPr>
        <w:t>to shift the</w:t>
      </w:r>
      <w:r w:rsidRPr="00CA696D">
        <w:rPr>
          <w:rStyle w:val="Emphasis"/>
          <w:rFonts w:asciiTheme="majorHAnsi" w:hAnsiTheme="majorHAnsi" w:cstheme="majorHAnsi"/>
        </w:rPr>
        <w:t xml:space="preserve"> relations between </w:t>
      </w:r>
      <w:r w:rsidRPr="00CA696D">
        <w:rPr>
          <w:rStyle w:val="Emphasis"/>
          <w:rFonts w:asciiTheme="majorHAnsi" w:hAnsiTheme="majorHAnsi" w:cstheme="majorHAnsi"/>
          <w:highlight w:val="green"/>
        </w:rPr>
        <w:t>structures of authority</w:t>
      </w:r>
      <w:r w:rsidRPr="00CA696D">
        <w:rPr>
          <w:rStyle w:val="Emphasis"/>
          <w:rFonts w:asciiTheme="majorHAnsi" w:hAnsiTheme="majorHAnsi" w:cstheme="majorHAnsi"/>
        </w:rPr>
        <w:t xml:space="preserve"> and embedded </w:t>
      </w:r>
      <w:proofErr w:type="spellStart"/>
      <w:r w:rsidRPr="00CA696D">
        <w:rPr>
          <w:rStyle w:val="Emphasis"/>
          <w:rFonts w:asciiTheme="majorHAnsi" w:hAnsiTheme="majorHAnsi" w:cstheme="majorHAnsi"/>
        </w:rPr>
        <w:t>hierarchicalizations</w:t>
      </w:r>
      <w:proofErr w:type="spellEnd"/>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Those manipulations, those </w:t>
      </w:r>
      <w:proofErr w:type="spellStart"/>
      <w:r w:rsidRPr="00CA696D">
        <w:rPr>
          <w:rFonts w:asciiTheme="majorHAnsi" w:hAnsiTheme="majorHAnsi" w:cstheme="majorHAnsi"/>
          <w:sz w:val="16"/>
        </w:rPr>
        <w:t>reorderings</w:t>
      </w:r>
      <w:proofErr w:type="spellEnd"/>
      <w:r w:rsidRPr="00CA696D">
        <w:rPr>
          <w:rFonts w:asciiTheme="majorHAnsi" w:hAnsiTheme="majorHAnsi" w:cstheme="maj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CA696D">
        <w:rPr>
          <w:rStyle w:val="Emphasis"/>
          <w:rFonts w:asciiTheme="majorHAnsi" w:hAnsiTheme="majorHAnsi" w:cstheme="majorHAnsi"/>
        </w:rPr>
        <w:t xml:space="preserve"> Prophetic contestation breaks open the “monopoly of actuality” that insists “there is no alternative.” </w:t>
      </w:r>
      <w:r w:rsidRPr="00CA696D">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CA696D">
        <w:rPr>
          <w:rFonts w:asciiTheme="majorHAnsi" w:hAnsiTheme="majorHAnsi" w:cstheme="majorHAnsi"/>
          <w:sz w:val="16"/>
        </w:rPr>
        <w:t>Fuoss</w:t>
      </w:r>
      <w:proofErr w:type="spellEnd"/>
      <w:r w:rsidRPr="00CA696D">
        <w:rPr>
          <w:rFonts w:asciiTheme="majorHAnsi" w:hAnsiTheme="majorHAnsi" w:cstheme="majorHAnsi"/>
          <w:sz w:val="16"/>
        </w:rPr>
        <w:t xml:space="preserve"> argues that performance always involves contestation; if he is right, the same would apply to prophetic performances.58 Prophetic performances may contribute to the development of what Valerie </w:t>
      </w:r>
      <w:proofErr w:type="spellStart"/>
      <w:r w:rsidRPr="00CA696D">
        <w:rPr>
          <w:rFonts w:asciiTheme="majorHAnsi" w:hAnsiTheme="majorHAnsi" w:cstheme="majorHAnsi"/>
          <w:sz w:val="16"/>
        </w:rPr>
        <w:t>Rohy</w:t>
      </w:r>
      <w:proofErr w:type="spellEnd"/>
      <w:r w:rsidRPr="00CA696D">
        <w:rPr>
          <w:rFonts w:asciiTheme="majorHAnsi" w:hAnsiTheme="majorHAnsi" w:cstheme="majorHAnsi"/>
          <w:sz w:val="16"/>
        </w:rPr>
        <w:t xml:space="preserve"> understands as queer non-causality: a temporality “whose beginnings are found in the future.”59 </w:t>
      </w:r>
      <w:proofErr w:type="spellStart"/>
      <w:r w:rsidRPr="00CA696D">
        <w:rPr>
          <w:rFonts w:asciiTheme="majorHAnsi" w:hAnsiTheme="majorHAnsi" w:cstheme="majorHAnsi"/>
          <w:sz w:val="16"/>
        </w:rPr>
        <w:t>Rohy</w:t>
      </w:r>
      <w:proofErr w:type="spellEnd"/>
      <w:r w:rsidRPr="00CA696D">
        <w:rPr>
          <w:rFonts w:asciiTheme="majorHAnsi" w:hAnsiTheme="majorHAnsi" w:cstheme="maj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CA696D">
        <w:rPr>
          <w:rFonts w:asciiTheme="majorHAnsi" w:hAnsiTheme="majorHAnsi" w:cstheme="majorHAnsi"/>
          <w:sz w:val="16"/>
        </w:rPr>
        <w:t>In order to</w:t>
      </w:r>
      <w:proofErr w:type="gramEnd"/>
      <w:r w:rsidRPr="00CA696D">
        <w:rPr>
          <w:rFonts w:asciiTheme="majorHAnsi" w:hAnsiTheme="majorHAnsi" w:cstheme="maj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CA696D">
        <w:rPr>
          <w:rStyle w:val="Emphasis"/>
          <w:rFonts w:asciiTheme="majorHAnsi" w:hAnsiTheme="majorHAnsi" w:cstheme="majorHAnsi"/>
        </w:rPr>
        <w:t xml:space="preserve">and we need to create the worlds that </w:t>
      </w:r>
      <w:r w:rsidRPr="00CA696D">
        <w:rPr>
          <w:rStyle w:val="Emphasis"/>
          <w:rFonts w:asciiTheme="majorHAnsi" w:hAnsiTheme="majorHAnsi" w:cstheme="majorHAnsi"/>
          <w:highlight w:val="green"/>
        </w:rPr>
        <w:t xml:space="preserve">we need to learn </w:t>
      </w:r>
      <w:r w:rsidRPr="00CA696D">
        <w:rPr>
          <w:rStyle w:val="Emphasis"/>
          <w:rFonts w:asciiTheme="majorHAnsi" w:hAnsiTheme="majorHAnsi" w:cstheme="majorHAnsi"/>
        </w:rPr>
        <w:t xml:space="preserve">to want </w:t>
      </w:r>
      <w:r w:rsidRPr="00CA696D">
        <w:rPr>
          <w:rStyle w:val="Emphasis"/>
          <w:rFonts w:asciiTheme="majorHAnsi" w:hAnsiTheme="majorHAnsi" w:cstheme="majorHAnsi"/>
          <w:highlight w:val="green"/>
        </w:rPr>
        <w:t>through institution-building and the generation of publics</w:t>
      </w:r>
      <w:r w:rsidRPr="00CA696D">
        <w:rPr>
          <w:rStyle w:val="Emphasis"/>
          <w:rFonts w:asciiTheme="majorHAnsi" w:hAnsiTheme="majorHAnsi" w:cstheme="majorHAnsi"/>
        </w:rPr>
        <w:t xml:space="preserve">. </w:t>
      </w:r>
    </w:p>
    <w:p w14:paraId="288B1FC1" w14:textId="77777777" w:rsidR="00CA696D" w:rsidRPr="00CA696D" w:rsidRDefault="00CA696D" w:rsidP="00CA696D">
      <w:pPr>
        <w:rPr>
          <w:rStyle w:val="Style13ptBold"/>
          <w:rFonts w:asciiTheme="majorHAnsi" w:hAnsiTheme="majorHAnsi" w:cstheme="majorHAnsi"/>
        </w:rPr>
      </w:pPr>
      <w:r w:rsidRPr="00CA696D">
        <w:rPr>
          <w:rStyle w:val="Style13ptBold"/>
          <w:rFonts w:asciiTheme="majorHAnsi" w:hAnsiTheme="majorHAnsi" w:cstheme="majorHAnsi"/>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7C4DF2D8"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lastRenderedPageBreak/>
        <w:t xml:space="preserve">Debate is a valuable pedagogical space for </w:t>
      </w:r>
      <w:r w:rsidRPr="00CA696D">
        <w:rPr>
          <w:rFonts w:asciiTheme="majorHAnsi" w:hAnsiTheme="majorHAnsi" w:cstheme="majorHAnsi"/>
          <w:u w:val="single"/>
        </w:rPr>
        <w:t>material analysis</w:t>
      </w:r>
      <w:r w:rsidRPr="00CA696D">
        <w:rPr>
          <w:rFonts w:asciiTheme="majorHAnsi" w:hAnsiTheme="majorHAnsi" w:cstheme="majorHAnsi"/>
        </w:rPr>
        <w:t xml:space="preserve"> and </w:t>
      </w:r>
      <w:r w:rsidRPr="00CA696D">
        <w:rPr>
          <w:rFonts w:asciiTheme="majorHAnsi" w:hAnsiTheme="majorHAnsi" w:cstheme="majorHAnsi"/>
          <w:u w:val="single"/>
        </w:rPr>
        <w:t>scientific planning</w:t>
      </w:r>
      <w:r w:rsidRPr="00CA696D">
        <w:rPr>
          <w:rFonts w:asciiTheme="majorHAnsi" w:hAnsiTheme="majorHAnsi" w:cstheme="majorHAnsi"/>
        </w:rPr>
        <w:t xml:space="preserve"> – our form of study uses historical synthesis to avoid error replication and catalyze a mass base transition. </w:t>
      </w:r>
    </w:p>
    <w:p w14:paraId="556A5076" w14:textId="77777777" w:rsidR="00CA696D" w:rsidRPr="00CA696D" w:rsidRDefault="00CA696D" w:rsidP="00CA696D">
      <w:pPr>
        <w:spacing w:after="0" w:line="240" w:lineRule="auto"/>
        <w:rPr>
          <w:rFonts w:asciiTheme="majorHAnsi" w:hAnsiTheme="majorHAnsi" w:cstheme="majorHAnsi"/>
        </w:rPr>
      </w:pPr>
      <w:r w:rsidRPr="00CA696D">
        <w:rPr>
          <w:rStyle w:val="Style13ptBold"/>
          <w:rFonts w:asciiTheme="majorHAnsi" w:hAnsiTheme="majorHAnsi" w:cstheme="majorHAnsi"/>
        </w:rPr>
        <w:t xml:space="preserve">Williams 18 </w:t>
      </w:r>
      <w:r w:rsidRPr="00CA696D">
        <w:rPr>
          <w:rFonts w:asciiTheme="majorHAnsi" w:hAnsiTheme="majorHAnsi" w:cstheme="majorHAnsi"/>
        </w:rPr>
        <w:t xml:space="preserve">[Carine, 7/30/18, “Why Black People Need Maoism in 2018”, </w:t>
      </w:r>
      <w:r w:rsidRPr="00CA696D">
        <w:rPr>
          <w:rFonts w:asciiTheme="majorHAnsi" w:hAnsiTheme="majorHAnsi" w:cstheme="majorHAnsi"/>
          <w:i/>
          <w:iCs/>
        </w:rPr>
        <w:t>The Hampton Institute</w:t>
      </w:r>
      <w:r w:rsidRPr="00CA696D">
        <w:rPr>
          <w:rFonts w:asciiTheme="majorHAnsi" w:hAnsiTheme="majorHAnsi" w:cstheme="majorHAnsi"/>
        </w:rPr>
        <w:t xml:space="preserve">, </w:t>
      </w:r>
      <w:hyperlink r:id="rId19" w:anchor=".XWwv7ZNKh0s" w:history="1">
        <w:r w:rsidRPr="00CA696D">
          <w:rPr>
            <w:rStyle w:val="Hyperlink"/>
            <w:rFonts w:asciiTheme="majorHAnsi" w:hAnsiTheme="majorHAnsi" w:cstheme="majorHAnsi"/>
          </w:rPr>
          <w:t>http://www.hamptoninstitution.org/why-black-people-need-maoism.html#.XWwv7ZNKh0s</w:t>
        </w:r>
      </w:hyperlink>
      <w:r w:rsidRPr="00CA696D">
        <w:rPr>
          <w:rFonts w:asciiTheme="majorHAnsi" w:hAnsiTheme="majorHAnsi" w:cstheme="majorHAnsi"/>
        </w:rPr>
        <w:t xml:space="preserve"> // </w:t>
      </w:r>
      <w:proofErr w:type="spellStart"/>
      <w:r w:rsidRPr="00CA696D">
        <w:rPr>
          <w:rFonts w:asciiTheme="majorHAnsi" w:hAnsiTheme="majorHAnsi" w:cstheme="majorHAnsi"/>
        </w:rPr>
        <w:t>KZaidi</w:t>
      </w:r>
      <w:proofErr w:type="spellEnd"/>
      <w:r w:rsidRPr="00CA696D">
        <w:rPr>
          <w:rFonts w:asciiTheme="majorHAnsi" w:hAnsiTheme="majorHAnsi" w:cstheme="majorHAnsi"/>
        </w:rPr>
        <w:t>]</w:t>
      </w:r>
    </w:p>
    <w:p w14:paraId="6A9DB2C7" w14:textId="77777777" w:rsidR="00CA696D" w:rsidRPr="00CA696D" w:rsidRDefault="00CA696D" w:rsidP="00CA696D">
      <w:pPr>
        <w:rPr>
          <w:rFonts w:asciiTheme="majorHAnsi" w:hAnsiTheme="majorHAnsi" w:cstheme="majorHAnsi"/>
          <w:sz w:val="16"/>
        </w:rPr>
      </w:pPr>
      <w:r w:rsidRPr="00CA696D">
        <w:rPr>
          <w:rFonts w:asciiTheme="majorHAnsi" w:hAnsiTheme="majorHAnsi" w:cstheme="majorHAnsi"/>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CA696D">
        <w:rPr>
          <w:rStyle w:val="Emphasis"/>
          <w:rFonts w:asciiTheme="majorHAnsi" w:hAnsiTheme="majorHAnsi" w:cstheme="majorHAnsi"/>
          <w:highlight w:val="green"/>
        </w:rPr>
        <w:t>Maoism is a living</w:t>
      </w:r>
      <w:r w:rsidRPr="00CA696D">
        <w:rPr>
          <w:rStyle w:val="Emphasis"/>
          <w:rFonts w:asciiTheme="majorHAnsi" w:hAnsiTheme="majorHAnsi" w:cstheme="majorHAnsi"/>
        </w:rPr>
        <w:t xml:space="preserve">, breathing </w:t>
      </w:r>
      <w:r w:rsidRPr="00CA696D">
        <w:rPr>
          <w:rStyle w:val="Emphasis"/>
          <w:rFonts w:asciiTheme="majorHAnsi" w:hAnsiTheme="majorHAnsi" w:cstheme="majorHAnsi"/>
          <w:highlight w:val="green"/>
        </w:rPr>
        <w:t>science.</w:t>
      </w:r>
      <w:r w:rsidRPr="00CA696D">
        <w:rPr>
          <w:rStyle w:val="Emphasis"/>
          <w:rFonts w:asciiTheme="majorHAnsi" w:hAnsiTheme="majorHAnsi" w:cstheme="majorHAnsi"/>
        </w:rPr>
        <w:t xml:space="preserve"> By science we mean something </w:t>
      </w:r>
      <w:r w:rsidRPr="00CA696D">
        <w:rPr>
          <w:rStyle w:val="Emphasis"/>
          <w:rFonts w:asciiTheme="majorHAnsi" w:hAnsiTheme="majorHAnsi" w:cstheme="majorHAnsi"/>
          <w:highlight w:val="green"/>
        </w:rPr>
        <w:t xml:space="preserve">with universal principles </w:t>
      </w:r>
      <w:r w:rsidRPr="00CA696D">
        <w:rPr>
          <w:rStyle w:val="Emphasis"/>
          <w:rFonts w:asciiTheme="majorHAnsi" w:hAnsiTheme="majorHAnsi" w:cstheme="majorHAnsi"/>
        </w:rPr>
        <w:t xml:space="preserve">that can be taken and </w:t>
      </w:r>
      <w:r w:rsidRPr="00CA696D">
        <w:rPr>
          <w:rStyle w:val="Emphasis"/>
          <w:rFonts w:asciiTheme="majorHAnsi" w:hAnsiTheme="majorHAnsi" w:cstheme="majorHAnsi"/>
          <w:highlight w:val="green"/>
        </w:rPr>
        <w:t xml:space="preserve">applied by </w:t>
      </w:r>
      <w:r w:rsidRPr="00CA696D">
        <w:rPr>
          <w:rStyle w:val="Emphasis"/>
          <w:rFonts w:asciiTheme="majorHAnsi" w:hAnsiTheme="majorHAnsi" w:cstheme="majorHAnsi"/>
        </w:rPr>
        <w:t>all who have a</w:t>
      </w:r>
      <w:r w:rsidRPr="00CA696D">
        <w:rPr>
          <w:rStyle w:val="Emphasis"/>
          <w:rFonts w:asciiTheme="majorHAnsi" w:hAnsiTheme="majorHAnsi" w:cstheme="majorHAnsi"/>
          <w:highlight w:val="green"/>
        </w:rPr>
        <w:t xml:space="preserve"> material interest in</w:t>
      </w:r>
      <w:r w:rsidRPr="00CA696D">
        <w:rPr>
          <w:rStyle w:val="Emphasis"/>
          <w:rFonts w:asciiTheme="majorHAnsi" w:hAnsiTheme="majorHAnsi" w:cstheme="majorHAnsi"/>
        </w:rPr>
        <w:t xml:space="preserve"> making </w:t>
      </w:r>
      <w:r w:rsidRPr="00CA696D">
        <w:rPr>
          <w:rStyle w:val="Emphasis"/>
          <w:rFonts w:asciiTheme="majorHAnsi" w:hAnsiTheme="majorHAnsi" w:cstheme="majorHAnsi"/>
          <w:highlight w:val="green"/>
        </w:rPr>
        <w:t>revolution</w:t>
      </w:r>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In the United States, this is Black people, or the New </w:t>
      </w:r>
      <w:proofErr w:type="spellStart"/>
      <w:r w:rsidRPr="00CA696D">
        <w:rPr>
          <w:rFonts w:asciiTheme="majorHAnsi" w:hAnsiTheme="majorHAnsi" w:cstheme="majorHAnsi"/>
          <w:sz w:val="16"/>
        </w:rPr>
        <w:t>Afrikan</w:t>
      </w:r>
      <w:proofErr w:type="spellEnd"/>
      <w:r w:rsidRPr="00CA696D">
        <w:rPr>
          <w:rFonts w:asciiTheme="majorHAnsi" w:hAnsiTheme="majorHAnsi" w:cstheme="majorHAnsi"/>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CA696D">
        <w:rPr>
          <w:rStyle w:val="Emphasis"/>
          <w:rFonts w:asciiTheme="majorHAnsi" w:hAnsiTheme="majorHAnsi" w:cstheme="majorHAnsi"/>
        </w:rPr>
        <w:t xml:space="preserve"> We must place things in their historical context and ensure that we are able to divide one into two, </w:t>
      </w:r>
      <w:r w:rsidRPr="00CA696D">
        <w:rPr>
          <w:rFonts w:asciiTheme="majorHAnsi" w:hAnsiTheme="majorHAnsi" w:cstheme="majorHAnsi"/>
          <w:sz w:val="16"/>
        </w:rPr>
        <w:t>meaning see the beneficial as well as the negative aspects of a thing but also realize that one aspect must be primary</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The BPP was destroyed by</w:t>
      </w:r>
      <w:r w:rsidRPr="00CA696D">
        <w:rPr>
          <w:rStyle w:val="Emphasis"/>
          <w:rFonts w:asciiTheme="majorHAnsi" w:hAnsiTheme="majorHAnsi" w:cstheme="majorHAnsi"/>
        </w:rPr>
        <w:t xml:space="preserve"> a combination of factors: </w:t>
      </w:r>
      <w:r w:rsidRPr="00CA696D">
        <w:rPr>
          <w:rStyle w:val="Emphasis"/>
          <w:rFonts w:asciiTheme="majorHAnsi" w:hAnsiTheme="majorHAnsi" w:cstheme="majorHAnsi"/>
          <w:highlight w:val="green"/>
        </w:rPr>
        <w:t xml:space="preserve">lack </w:t>
      </w:r>
      <w:r w:rsidRPr="00CA696D">
        <w:rPr>
          <w:rStyle w:val="Emphasis"/>
          <w:rFonts w:asciiTheme="majorHAnsi" w:hAnsiTheme="majorHAnsi" w:cstheme="majorHAnsi"/>
        </w:rPr>
        <w:t xml:space="preserve">of a really </w:t>
      </w:r>
      <w:r w:rsidRPr="00CA696D">
        <w:rPr>
          <w:rStyle w:val="Emphasis"/>
          <w:rFonts w:asciiTheme="majorHAnsi" w:hAnsiTheme="majorHAnsi" w:cstheme="majorHAnsi"/>
          <w:highlight w:val="green"/>
        </w:rPr>
        <w:t xml:space="preserve">scientific </w:t>
      </w:r>
      <w:r w:rsidRPr="00CA696D">
        <w:rPr>
          <w:rStyle w:val="Emphasis"/>
          <w:rFonts w:asciiTheme="majorHAnsi" w:hAnsiTheme="majorHAnsi" w:cstheme="majorHAnsi"/>
        </w:rPr>
        <w:t xml:space="preserve">method of </w:t>
      </w:r>
      <w:r w:rsidRPr="00CA696D">
        <w:rPr>
          <w:rStyle w:val="Emphasis"/>
          <w:rFonts w:asciiTheme="majorHAnsi" w:hAnsiTheme="majorHAnsi" w:cstheme="majorHAnsi"/>
          <w:highlight w:val="green"/>
        </w:rPr>
        <w:t>analysis</w:t>
      </w:r>
      <w:r w:rsidRPr="00CA696D">
        <w:rPr>
          <w:rStyle w:val="Emphasis"/>
          <w:rFonts w:asciiTheme="majorHAnsi" w:hAnsiTheme="majorHAnsi" w:cstheme="majorHAnsi"/>
        </w:rPr>
        <w:t xml:space="preserve"> and cohesive program of political education, </w:t>
      </w:r>
      <w:r w:rsidRPr="00CA696D">
        <w:rPr>
          <w:rStyle w:val="Emphasis"/>
          <w:rFonts w:asciiTheme="majorHAnsi" w:hAnsiTheme="majorHAnsi" w:cstheme="majorHAnsi"/>
          <w:highlight w:val="green"/>
        </w:rPr>
        <w:t>failure to</w:t>
      </w:r>
      <w:r w:rsidRPr="00CA696D">
        <w:rPr>
          <w:rStyle w:val="Emphasis"/>
          <w:rFonts w:asciiTheme="majorHAnsi" w:hAnsiTheme="majorHAnsi" w:cstheme="majorHAnsi"/>
        </w:rPr>
        <w:t xml:space="preserve"> promote and </w:t>
      </w:r>
      <w:r w:rsidRPr="00CA696D">
        <w:rPr>
          <w:rStyle w:val="Emphasis"/>
          <w:rFonts w:asciiTheme="majorHAnsi" w:hAnsiTheme="majorHAnsi" w:cstheme="majorHAnsi"/>
          <w:highlight w:val="green"/>
        </w:rPr>
        <w:t>apply</w:t>
      </w:r>
      <w:r w:rsidRPr="00CA696D">
        <w:rPr>
          <w:rStyle w:val="Emphasis"/>
          <w:rFonts w:asciiTheme="majorHAnsi" w:hAnsiTheme="majorHAnsi" w:cstheme="majorHAnsi"/>
        </w:rPr>
        <w:t xml:space="preserve"> the </w:t>
      </w:r>
      <w:r w:rsidRPr="00CA696D">
        <w:rPr>
          <w:rStyle w:val="Emphasis"/>
          <w:rFonts w:asciiTheme="majorHAnsi" w:hAnsiTheme="majorHAnsi" w:cstheme="majorHAnsi"/>
          <w:highlight w:val="green"/>
        </w:rPr>
        <w:t>Marxist</w:t>
      </w:r>
      <w:r w:rsidRPr="00CA696D">
        <w:rPr>
          <w:rStyle w:val="Emphasis"/>
          <w:rFonts w:asciiTheme="majorHAnsi" w:hAnsiTheme="majorHAnsi" w:cstheme="majorHAnsi"/>
        </w:rPr>
        <w:t xml:space="preserve">-Leninist principle of Democratic Centralism (debate inside the party, </w:t>
      </w:r>
      <w:r w:rsidRPr="00CA696D">
        <w:rPr>
          <w:rStyle w:val="Emphasis"/>
          <w:rFonts w:asciiTheme="majorHAnsi" w:hAnsiTheme="majorHAnsi" w:cstheme="majorHAnsi"/>
          <w:highlight w:val="green"/>
        </w:rPr>
        <w:t xml:space="preserve">formation </w:t>
      </w:r>
      <w:r w:rsidRPr="00CA696D">
        <w:rPr>
          <w:rStyle w:val="Emphasis"/>
          <w:rFonts w:asciiTheme="majorHAnsi" w:hAnsiTheme="majorHAnsi" w:cstheme="majorHAnsi"/>
        </w:rPr>
        <w:t xml:space="preserve">of a political line </w:t>
      </w:r>
      <w:r w:rsidRPr="00CA696D">
        <w:rPr>
          <w:rStyle w:val="Emphasis"/>
          <w:rFonts w:asciiTheme="majorHAnsi" w:hAnsiTheme="majorHAnsi" w:cstheme="majorHAnsi"/>
          <w:highlight w:val="green"/>
        </w:rPr>
        <w:t xml:space="preserve">through </w:t>
      </w:r>
      <w:r w:rsidRPr="00CA696D">
        <w:rPr>
          <w:rStyle w:val="Emphasis"/>
          <w:rFonts w:asciiTheme="majorHAnsi" w:hAnsiTheme="majorHAnsi" w:cstheme="majorHAnsi"/>
        </w:rPr>
        <w:t xml:space="preserve">this </w:t>
      </w:r>
      <w:r w:rsidRPr="00CA696D">
        <w:rPr>
          <w:rStyle w:val="Emphasis"/>
          <w:rFonts w:asciiTheme="majorHAnsi" w:hAnsiTheme="majorHAnsi" w:cstheme="majorHAnsi"/>
          <w:highlight w:val="green"/>
        </w:rPr>
        <w:t>debate</w:t>
      </w:r>
      <w:r w:rsidRPr="00CA696D">
        <w:rPr>
          <w:rStyle w:val="Emphasis"/>
          <w:rFonts w:asciiTheme="majorHAnsi" w:hAnsiTheme="majorHAnsi" w:cstheme="majorHAnsi"/>
        </w:rPr>
        <w:t xml:space="preserve">, and the upholding of this decision by all party members and organs), </w:t>
      </w:r>
      <w:r w:rsidRPr="00CA696D">
        <w:rPr>
          <w:rFonts w:asciiTheme="majorHAnsi" w:hAnsiTheme="majorHAnsi" w:cstheme="majorHAnsi"/>
          <w:sz w:val="16"/>
        </w:rPr>
        <w:t>and a culture of liberalism that ended with comrades fighting comrades,</w:t>
      </w:r>
      <w:r w:rsidRPr="00CA696D">
        <w:rPr>
          <w:rStyle w:val="Emphasis"/>
          <w:rFonts w:asciiTheme="majorHAnsi" w:hAnsiTheme="majorHAnsi" w:cstheme="majorHAnsi"/>
        </w:rPr>
        <w:t xml:space="preserve"> thus </w:t>
      </w:r>
      <w:r w:rsidRPr="00CA696D">
        <w:rPr>
          <w:rStyle w:val="Emphasis"/>
          <w:rFonts w:asciiTheme="majorHAnsi" w:hAnsiTheme="majorHAnsi" w:cstheme="majorHAnsi"/>
          <w:highlight w:val="green"/>
        </w:rPr>
        <w:t>opening the door for</w:t>
      </w:r>
      <w:r w:rsidRPr="00CA696D">
        <w:rPr>
          <w:rStyle w:val="Emphasis"/>
          <w:rFonts w:asciiTheme="majorHAnsi" w:hAnsiTheme="majorHAnsi" w:cstheme="majorHAnsi"/>
        </w:rPr>
        <w:t xml:space="preserve"> external factors (</w:t>
      </w:r>
      <w:r w:rsidRPr="00CA696D">
        <w:rPr>
          <w:rStyle w:val="Emphasis"/>
          <w:rFonts w:asciiTheme="majorHAnsi" w:hAnsiTheme="majorHAnsi" w:cstheme="majorHAnsi"/>
          <w:highlight w:val="green"/>
        </w:rPr>
        <w:t>the FBI</w:t>
      </w:r>
      <w:r w:rsidRPr="00CA696D">
        <w:rPr>
          <w:rStyle w:val="Emphasis"/>
          <w:rFonts w:asciiTheme="majorHAnsi" w:hAnsiTheme="majorHAnsi" w:cstheme="majorHAnsi"/>
        </w:rPr>
        <w:t xml:space="preserve"> and other LE agencies) </w:t>
      </w:r>
      <w:r w:rsidRPr="00CA696D">
        <w:rPr>
          <w:rFonts w:asciiTheme="majorHAnsi" w:hAnsiTheme="majorHAnsi" w:cstheme="majorHAnsi"/>
          <w:sz w:val="16"/>
        </w:rPr>
        <w:t>to play havoc and get cadre railroaded into prison and killed.</w:t>
      </w:r>
      <w:r w:rsidRPr="00CA696D">
        <w:rPr>
          <w:rStyle w:val="Emphasis"/>
          <w:rFonts w:asciiTheme="majorHAnsi" w:hAnsiTheme="majorHAnsi" w:cstheme="majorHAnsi"/>
        </w:rPr>
        <w:t xml:space="preserve"> We must study and learn </w:t>
      </w:r>
      <w:proofErr w:type="gramStart"/>
      <w:r w:rsidRPr="00CA696D">
        <w:rPr>
          <w:rStyle w:val="Emphasis"/>
          <w:rFonts w:asciiTheme="majorHAnsi" w:hAnsiTheme="majorHAnsi" w:cstheme="majorHAnsi"/>
        </w:rPr>
        <w:t>all of</w:t>
      </w:r>
      <w:proofErr w:type="gramEnd"/>
      <w:r w:rsidRPr="00CA696D">
        <w:rPr>
          <w:rStyle w:val="Emphasis"/>
          <w:rFonts w:asciiTheme="majorHAnsi" w:hAnsiTheme="majorHAnsi" w:cstheme="majorHAnsi"/>
        </w:rPr>
        <w:t xml:space="preserve"> these lessons, because when we develop another organization with the prestige, mass base, and power that the Panthers had, and we will, they will come for us all again. </w:t>
      </w:r>
      <w:r w:rsidRPr="00CA696D">
        <w:rPr>
          <w:rFonts w:asciiTheme="majorHAnsi" w:hAnsiTheme="majorHAnsi" w:cstheme="majorHAnsi"/>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CA696D">
        <w:rPr>
          <w:rFonts w:asciiTheme="majorHAnsi" w:hAnsiTheme="majorHAnsi" w:cstheme="majorHAnsi"/>
          <w:sz w:val="16"/>
        </w:rPr>
        <w:t>is in disagreement</w:t>
      </w:r>
      <w:proofErr w:type="gramEnd"/>
      <w:r w:rsidRPr="00CA696D">
        <w:rPr>
          <w:rFonts w:asciiTheme="majorHAnsi" w:hAnsiTheme="majorHAnsi" w:cstheme="majorHAnsi"/>
          <w:sz w:val="16"/>
        </w:rPr>
        <w:t xml:space="preserve"> with many Marxist-Leninist organizations today, which uphold these things and other imperialist depredations carried out under the faded red banner of China.</w:t>
      </w:r>
      <w:r w:rsidRPr="00CA696D">
        <w:rPr>
          <w:rStyle w:val="Emphasis"/>
          <w:rFonts w:asciiTheme="majorHAnsi" w:hAnsiTheme="majorHAnsi" w:cstheme="majorHAnsi"/>
        </w:rPr>
        <w:t xml:space="preserve"> The Maoist argument is that Marxist-Leninist terrain has been spent, and the 21st century must learn from Maoism. "</w:t>
      </w:r>
      <w:r w:rsidRPr="00CA696D">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CA696D">
        <w:rPr>
          <w:rStyle w:val="Emphasis"/>
          <w:rFonts w:asciiTheme="majorHAnsi" w:hAnsiTheme="majorHAnsi" w:cstheme="majorHAnsi"/>
        </w:rPr>
        <w:t xml:space="preserve"> this means that we must be ever more creative in our application and ever more disciplined in our party-building efforts. </w:t>
      </w:r>
      <w:r w:rsidRPr="00CA696D">
        <w:rPr>
          <w:rStyle w:val="Emphasis"/>
          <w:rFonts w:asciiTheme="majorHAnsi" w:hAnsiTheme="majorHAnsi" w:cstheme="majorHAnsi"/>
          <w:highlight w:val="green"/>
        </w:rPr>
        <w:t>Party building</w:t>
      </w:r>
      <w:r w:rsidRPr="00CA696D">
        <w:rPr>
          <w:rStyle w:val="Emphasis"/>
          <w:rFonts w:asciiTheme="majorHAnsi" w:hAnsiTheme="majorHAnsi" w:cstheme="majorHAnsi"/>
        </w:rPr>
        <w:t xml:space="preserve"> in the USA </w:t>
      </w:r>
      <w:r w:rsidRPr="00CA696D">
        <w:rPr>
          <w:rStyle w:val="Emphasis"/>
          <w:rFonts w:asciiTheme="majorHAnsi" w:hAnsiTheme="majorHAnsi" w:cstheme="majorHAnsi"/>
          <w:highlight w:val="green"/>
        </w:rPr>
        <w:t>requires the careful</w:t>
      </w:r>
      <w:r w:rsidRPr="00CA696D">
        <w:rPr>
          <w:rStyle w:val="Emphasis"/>
          <w:rFonts w:asciiTheme="majorHAnsi" w:hAnsiTheme="majorHAnsi" w:cstheme="majorHAnsi"/>
        </w:rPr>
        <w:t xml:space="preserve"> and thorough </w:t>
      </w:r>
      <w:r w:rsidRPr="00CA696D">
        <w:rPr>
          <w:rStyle w:val="Emphasis"/>
          <w:rFonts w:asciiTheme="majorHAnsi" w:hAnsiTheme="majorHAnsi" w:cstheme="majorHAnsi"/>
          <w:highlight w:val="green"/>
        </w:rPr>
        <w:t>cultivation of a</w:t>
      </w:r>
      <w:r w:rsidRPr="00CA696D">
        <w:rPr>
          <w:rStyle w:val="Emphasis"/>
          <w:rFonts w:asciiTheme="majorHAnsi" w:hAnsiTheme="majorHAnsi" w:cstheme="majorHAnsi"/>
        </w:rPr>
        <w:t xml:space="preserve"> mass </w:t>
      </w:r>
      <w:r w:rsidRPr="00CA696D">
        <w:rPr>
          <w:rStyle w:val="Emphasis"/>
          <w:rFonts w:asciiTheme="majorHAnsi" w:hAnsiTheme="majorHAnsi" w:cstheme="majorHAnsi"/>
          <w:highlight w:val="green"/>
        </w:rPr>
        <w:t>base.</w:t>
      </w:r>
      <w:r w:rsidRPr="00CA696D">
        <w:rPr>
          <w:rStyle w:val="Emphasis"/>
          <w:rFonts w:asciiTheme="majorHAnsi" w:hAnsiTheme="majorHAnsi" w:cstheme="majorHAnsi"/>
        </w:rPr>
        <w:t xml:space="preserve"> Tens of thousands, even hundreds of thousands, of </w:t>
      </w:r>
      <w:r w:rsidRPr="00CA696D">
        <w:rPr>
          <w:rStyle w:val="Emphasis"/>
          <w:rFonts w:asciiTheme="majorHAnsi" w:hAnsiTheme="majorHAnsi" w:cstheme="majorHAnsi"/>
          <w:highlight w:val="green"/>
        </w:rPr>
        <w:t>people must</w:t>
      </w:r>
      <w:r w:rsidRPr="00CA696D">
        <w:rPr>
          <w:rStyle w:val="Emphasis"/>
          <w:rFonts w:asciiTheme="majorHAnsi" w:hAnsiTheme="majorHAnsi" w:cstheme="majorHAnsi"/>
        </w:rPr>
        <w:t xml:space="preserve"> depend on and follow this party and </w:t>
      </w:r>
      <w:r w:rsidRPr="00CA696D">
        <w:rPr>
          <w:rStyle w:val="Emphasis"/>
          <w:rFonts w:asciiTheme="majorHAnsi" w:hAnsiTheme="majorHAnsi" w:cstheme="majorHAnsi"/>
          <w:highlight w:val="green"/>
        </w:rPr>
        <w:t>participate in</w:t>
      </w:r>
      <w:r w:rsidRPr="00CA696D">
        <w:rPr>
          <w:rStyle w:val="Emphasis"/>
          <w:rFonts w:asciiTheme="majorHAnsi" w:hAnsiTheme="majorHAnsi" w:cstheme="majorHAnsi"/>
        </w:rPr>
        <w:t xml:space="preserve"> mass </w:t>
      </w:r>
      <w:r w:rsidRPr="00CA696D">
        <w:rPr>
          <w:rStyle w:val="Emphasis"/>
          <w:rFonts w:asciiTheme="majorHAnsi" w:hAnsiTheme="majorHAnsi" w:cstheme="majorHAnsi"/>
          <w:highlight w:val="green"/>
        </w:rPr>
        <w:t>organizations before it can</w:t>
      </w:r>
      <w:r w:rsidRPr="00CA696D">
        <w:rPr>
          <w:rStyle w:val="Emphasis"/>
          <w:rFonts w:asciiTheme="majorHAnsi" w:hAnsiTheme="majorHAnsi" w:cstheme="majorHAnsi"/>
        </w:rPr>
        <w:t xml:space="preserve"> even </w:t>
      </w:r>
      <w:r w:rsidRPr="00CA696D">
        <w:rPr>
          <w:rStyle w:val="Emphasis"/>
          <w:rFonts w:asciiTheme="majorHAnsi" w:hAnsiTheme="majorHAnsi" w:cstheme="majorHAnsi"/>
          <w:highlight w:val="green"/>
        </w:rPr>
        <w:t>be</w:t>
      </w:r>
      <w:r w:rsidRPr="00CA696D">
        <w:rPr>
          <w:rStyle w:val="Emphasis"/>
          <w:rFonts w:asciiTheme="majorHAnsi" w:hAnsiTheme="majorHAnsi" w:cstheme="majorHAnsi"/>
        </w:rPr>
        <w:t xml:space="preserve">gin to call itself </w:t>
      </w:r>
      <w:r w:rsidRPr="00CA696D">
        <w:rPr>
          <w:rStyle w:val="Emphasis"/>
          <w:rFonts w:asciiTheme="majorHAnsi" w:hAnsiTheme="majorHAnsi" w:cstheme="majorHAnsi"/>
          <w:highlight w:val="green"/>
        </w:rPr>
        <w:t>a vanguard.</w:t>
      </w:r>
      <w:r w:rsidRPr="00CA696D">
        <w:rPr>
          <w:rStyle w:val="Emphasis"/>
          <w:rFonts w:asciiTheme="majorHAnsi" w:hAnsiTheme="majorHAnsi" w:cstheme="majorHAnsi"/>
        </w:rPr>
        <w:t xml:space="preserve"> </w:t>
      </w:r>
      <w:r w:rsidRPr="00CA696D">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CA696D">
        <w:rPr>
          <w:rStyle w:val="Emphasis"/>
          <w:rFonts w:asciiTheme="majorHAnsi" w:hAnsiTheme="majorHAnsi" w:cstheme="majorHAnsi"/>
        </w:rPr>
        <w:t xml:space="preserve"> and </w:t>
      </w:r>
      <w:r w:rsidRPr="00CA696D">
        <w:rPr>
          <w:rStyle w:val="Emphasis"/>
          <w:rFonts w:asciiTheme="majorHAnsi" w:hAnsiTheme="majorHAnsi" w:cstheme="majorHAnsi"/>
          <w:highlight w:val="green"/>
        </w:rPr>
        <w:t>we must</w:t>
      </w:r>
      <w:r w:rsidRPr="00CA696D">
        <w:rPr>
          <w:rStyle w:val="Emphasis"/>
          <w:rFonts w:asciiTheme="majorHAnsi" w:hAnsiTheme="majorHAnsi" w:cstheme="majorHAnsi"/>
        </w:rPr>
        <w:t xml:space="preserve"> have a truly mass perspective. </w:t>
      </w:r>
      <w:r w:rsidRPr="00CA696D">
        <w:rPr>
          <w:rFonts w:asciiTheme="majorHAnsi" w:hAnsiTheme="majorHAnsi" w:cstheme="majorHAnsi"/>
          <w:sz w:val="16"/>
        </w:rPr>
        <w:t>There is optimism in the spread of For the People (FTP) organizations and the development of the Organizing Committee for a Maoist Communist Party (MCP-OC)</w:t>
      </w:r>
      <w:r w:rsidRPr="00CA696D">
        <w:rPr>
          <w:rStyle w:val="Emphasis"/>
          <w:rFonts w:asciiTheme="majorHAnsi" w:hAnsiTheme="majorHAnsi" w:cstheme="majorHAnsi"/>
        </w:rPr>
        <w:t xml:space="preserve"> which has a more mass orientation and places primacy on the </w:t>
      </w:r>
      <w:r w:rsidRPr="00CA696D">
        <w:rPr>
          <w:rStyle w:val="Emphasis"/>
          <w:rFonts w:asciiTheme="majorHAnsi" w:hAnsiTheme="majorHAnsi" w:cstheme="majorHAnsi"/>
          <w:highlight w:val="green"/>
        </w:rPr>
        <w:t>develop</w:t>
      </w:r>
      <w:r w:rsidRPr="00CA696D">
        <w:rPr>
          <w:rStyle w:val="Emphasis"/>
          <w:rFonts w:asciiTheme="majorHAnsi" w:hAnsiTheme="majorHAnsi" w:cstheme="majorHAnsi"/>
        </w:rPr>
        <w:t xml:space="preserve">ment of </w:t>
      </w:r>
      <w:r w:rsidRPr="00CA696D">
        <w:rPr>
          <w:rStyle w:val="Emphasis"/>
          <w:rFonts w:asciiTheme="majorHAnsi" w:hAnsiTheme="majorHAnsi" w:cstheme="majorHAnsi"/>
          <w:highlight w:val="green"/>
        </w:rPr>
        <w:t xml:space="preserve">a class analysis </w:t>
      </w:r>
      <w:r w:rsidRPr="00CA696D">
        <w:rPr>
          <w:rStyle w:val="Emphasis"/>
          <w:rFonts w:asciiTheme="majorHAnsi" w:hAnsiTheme="majorHAnsi" w:cstheme="majorHAnsi"/>
        </w:rPr>
        <w:t xml:space="preserve">and political line in the USA that is </w:t>
      </w:r>
      <w:r w:rsidRPr="00CA696D">
        <w:rPr>
          <w:rStyle w:val="Emphasis"/>
          <w:rFonts w:asciiTheme="majorHAnsi" w:hAnsiTheme="majorHAnsi" w:cstheme="majorHAnsi"/>
          <w:highlight w:val="green"/>
        </w:rPr>
        <w:t>based in</w:t>
      </w:r>
      <w:r w:rsidRPr="00CA696D">
        <w:rPr>
          <w:rStyle w:val="Emphasis"/>
          <w:rFonts w:asciiTheme="majorHAnsi" w:hAnsiTheme="majorHAnsi" w:cstheme="majorHAnsi"/>
        </w:rPr>
        <w:t xml:space="preserve"> painstaking </w:t>
      </w:r>
      <w:r w:rsidRPr="00CA696D">
        <w:rPr>
          <w:rStyle w:val="Emphasis"/>
          <w:rFonts w:asciiTheme="majorHAnsi" w:hAnsiTheme="majorHAnsi" w:cstheme="majorHAnsi"/>
          <w:highlight w:val="green"/>
        </w:rPr>
        <w:lastRenderedPageBreak/>
        <w:t xml:space="preserve">investigation </w:t>
      </w:r>
      <w:r w:rsidRPr="00CA696D">
        <w:rPr>
          <w:rStyle w:val="Emphasis"/>
          <w:rFonts w:asciiTheme="majorHAnsi" w:hAnsiTheme="majorHAnsi" w:cstheme="majorHAnsi"/>
        </w:rPr>
        <w:t xml:space="preserve">and rooted in the aspirations and struggles of the most oppressed, </w:t>
      </w:r>
      <w:r w:rsidRPr="00CA696D">
        <w:rPr>
          <w:rFonts w:asciiTheme="majorHAnsi" w:hAnsiTheme="majorHAnsi" w:cstheme="majorHAnsi"/>
          <w:sz w:val="16"/>
        </w:rPr>
        <w:t xml:space="preserve">along with a record of seeking to develop international solidarity and prison work. This, I believe, is the best hope for New </w:t>
      </w:r>
      <w:proofErr w:type="spellStart"/>
      <w:r w:rsidRPr="00CA696D">
        <w:rPr>
          <w:rFonts w:asciiTheme="majorHAnsi" w:hAnsiTheme="majorHAnsi" w:cstheme="majorHAnsi"/>
          <w:sz w:val="16"/>
        </w:rPr>
        <w:t>Afrikan</w:t>
      </w:r>
      <w:proofErr w:type="spellEnd"/>
      <w:r w:rsidRPr="00CA696D">
        <w:rPr>
          <w:rFonts w:asciiTheme="majorHAnsi" w:hAnsiTheme="majorHAnsi" w:cstheme="majorHAnsi"/>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CA696D">
        <w:rPr>
          <w:rStyle w:val="Emphasis"/>
          <w:rFonts w:asciiTheme="majorHAnsi" w:hAnsiTheme="majorHAnsi" w:cstheme="majorHAnsi"/>
        </w:rPr>
        <w:t xml:space="preserve"> Time is up for spinning our wheels; </w:t>
      </w:r>
      <w:r w:rsidRPr="00CA696D">
        <w:rPr>
          <w:rStyle w:val="Emphasis"/>
          <w:rFonts w:asciiTheme="majorHAnsi" w:hAnsiTheme="majorHAnsi" w:cstheme="majorHAnsi"/>
          <w:highlight w:val="green"/>
        </w:rPr>
        <w:t xml:space="preserve">we must </w:t>
      </w:r>
      <w:r w:rsidRPr="00CA696D">
        <w:rPr>
          <w:rStyle w:val="Emphasis"/>
          <w:rFonts w:asciiTheme="majorHAnsi" w:hAnsiTheme="majorHAnsi" w:cstheme="majorHAnsi"/>
        </w:rPr>
        <w:t xml:space="preserve">get together, </w:t>
      </w:r>
      <w:r w:rsidRPr="00CA696D">
        <w:rPr>
          <w:rStyle w:val="Emphasis"/>
          <w:rFonts w:asciiTheme="majorHAnsi" w:hAnsiTheme="majorHAnsi" w:cstheme="majorHAnsi"/>
          <w:highlight w:val="green"/>
        </w:rPr>
        <w:t xml:space="preserve">unite </w:t>
      </w:r>
      <w:r w:rsidRPr="00CA696D">
        <w:rPr>
          <w:rStyle w:val="Emphasis"/>
          <w:rFonts w:asciiTheme="majorHAnsi" w:hAnsiTheme="majorHAnsi" w:cstheme="majorHAnsi"/>
        </w:rPr>
        <w:t xml:space="preserve">on a principled and unshakeable basis, </w:t>
      </w:r>
      <w:r w:rsidRPr="00CA696D">
        <w:rPr>
          <w:rStyle w:val="Emphasis"/>
          <w:rFonts w:asciiTheme="majorHAnsi" w:hAnsiTheme="majorHAnsi" w:cstheme="majorHAnsi"/>
          <w:highlight w:val="green"/>
        </w:rPr>
        <w:t xml:space="preserve">and </w:t>
      </w:r>
      <w:r w:rsidRPr="00CA696D">
        <w:rPr>
          <w:rStyle w:val="Emphasis"/>
          <w:rFonts w:asciiTheme="majorHAnsi" w:hAnsiTheme="majorHAnsi" w:cstheme="majorHAnsi"/>
        </w:rPr>
        <w:t xml:space="preserve">mount a formidable </w:t>
      </w:r>
      <w:r w:rsidRPr="00CA696D">
        <w:rPr>
          <w:rStyle w:val="Emphasis"/>
          <w:rFonts w:asciiTheme="majorHAnsi" w:hAnsiTheme="majorHAnsi" w:cstheme="majorHAnsi"/>
          <w:highlight w:val="green"/>
        </w:rPr>
        <w:t>resist</w:t>
      </w:r>
      <w:r w:rsidRPr="00CA696D">
        <w:rPr>
          <w:rStyle w:val="Emphasis"/>
          <w:rFonts w:asciiTheme="majorHAnsi" w:hAnsiTheme="majorHAnsi" w:cstheme="majorHAnsi"/>
        </w:rPr>
        <w:t xml:space="preserve">ance against decades and centuries-old oppression based in </w:t>
      </w:r>
      <w:r w:rsidRPr="00CA696D">
        <w:rPr>
          <w:rStyle w:val="Emphasis"/>
          <w:rFonts w:asciiTheme="majorHAnsi" w:hAnsiTheme="majorHAnsi" w:cstheme="majorHAnsi"/>
          <w:highlight w:val="green"/>
        </w:rPr>
        <w:t>capital</w:t>
      </w:r>
      <w:r w:rsidRPr="00CA696D">
        <w:rPr>
          <w:rStyle w:val="Emphasis"/>
          <w:rFonts w:asciiTheme="majorHAnsi" w:hAnsiTheme="majorHAnsi" w:cstheme="majorHAnsi"/>
        </w:rPr>
        <w:t xml:space="preserve">ism and white supremacy. </w:t>
      </w:r>
      <w:r w:rsidRPr="00CA696D">
        <w:rPr>
          <w:rFonts w:asciiTheme="majorHAnsi" w:hAnsiTheme="majorHAnsi" w:cstheme="majorHAnsi"/>
          <w:sz w:val="16"/>
        </w:rPr>
        <w:t>I also encourage support and donation to the Hampton Institute as an invaluable resource in promoting revolutionary ideology and practice in the finest Marxist tradition.</w:t>
      </w:r>
    </w:p>
    <w:p w14:paraId="78703402" w14:textId="77777777" w:rsidR="00CA696D" w:rsidRPr="00CA696D" w:rsidRDefault="00CA696D" w:rsidP="00CA696D">
      <w:pPr>
        <w:pStyle w:val="Heading3"/>
        <w:rPr>
          <w:rFonts w:asciiTheme="majorHAnsi" w:hAnsiTheme="majorHAnsi" w:cstheme="majorHAnsi"/>
        </w:rPr>
      </w:pPr>
      <w:r w:rsidRPr="00CA696D">
        <w:rPr>
          <w:rFonts w:asciiTheme="majorHAnsi" w:hAnsiTheme="majorHAnsi" w:cstheme="majorHAnsi"/>
        </w:rPr>
        <w:lastRenderedPageBreak/>
        <w:t>Part 4 is the Cold War</w:t>
      </w:r>
    </w:p>
    <w:p w14:paraId="038837D4"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Central Planning solves everything – </w:t>
      </w:r>
    </w:p>
    <w:p w14:paraId="1BD26050"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1] Red Innovation –</w:t>
      </w:r>
    </w:p>
    <w:p w14:paraId="70C59B8D" w14:textId="77777777" w:rsidR="00CA696D" w:rsidRPr="00CA696D" w:rsidRDefault="00CA696D" w:rsidP="00CA696D">
      <w:pPr>
        <w:rPr>
          <w:rFonts w:asciiTheme="majorHAnsi" w:hAnsiTheme="majorHAnsi" w:cstheme="majorHAnsi"/>
          <w:b/>
          <w:bCs/>
          <w:sz w:val="26"/>
        </w:rPr>
      </w:pPr>
      <w:r w:rsidRPr="00CA696D">
        <w:rPr>
          <w:rStyle w:val="Style13ptBold"/>
          <w:rFonts w:asciiTheme="majorHAnsi" w:hAnsiTheme="majorHAnsi" w:cstheme="majorHAnsi"/>
        </w:rPr>
        <w:t xml:space="preserve">Nieto &amp; Mateo 20 </w:t>
      </w:r>
      <w:r w:rsidRPr="00CA696D">
        <w:rPr>
          <w:rFonts w:asciiTheme="majorHAnsi" w:hAnsiTheme="majorHAnsi" w:cstheme="majorHAnsi"/>
        </w:rPr>
        <w:t xml:space="preserve">[Maxi Nieto is a PhD is sociology from the University of Elche and writer for </w:t>
      </w:r>
      <w:proofErr w:type="spellStart"/>
      <w:r w:rsidRPr="00CA696D">
        <w:rPr>
          <w:rFonts w:asciiTheme="majorHAnsi" w:hAnsiTheme="majorHAnsi" w:cstheme="majorHAnsi"/>
        </w:rPr>
        <w:t>Ciber</w:t>
      </w:r>
      <w:proofErr w:type="spellEnd"/>
      <w:r w:rsidRPr="00CA696D">
        <w:rPr>
          <w:rFonts w:asciiTheme="majorHAnsi" w:hAnsiTheme="majorHAnsi" w:cstheme="majorHAnsi"/>
        </w:rPr>
        <w:t xml:space="preserve"> </w:t>
      </w:r>
      <w:proofErr w:type="spellStart"/>
      <w:r w:rsidRPr="00CA696D">
        <w:rPr>
          <w:rFonts w:asciiTheme="majorHAnsi" w:hAnsiTheme="majorHAnsi" w:cstheme="majorHAnsi"/>
        </w:rPr>
        <w:t>Comunismo</w:t>
      </w:r>
      <w:proofErr w:type="spellEnd"/>
      <w:r w:rsidRPr="00CA696D">
        <w:rPr>
          <w:rFonts w:asciiTheme="majorHAnsi" w:hAnsiTheme="majorHAnsi" w:cstheme="majorHAnsi"/>
        </w:rPr>
        <w:t xml:space="preserve"> and Juan Pablo Mateo is a visiting scholar in the department of Economics at The New School, </w:t>
      </w:r>
      <w:proofErr w:type="gramStart"/>
      <w:r w:rsidRPr="00CA696D">
        <w:rPr>
          <w:rFonts w:asciiTheme="majorHAnsi" w:hAnsiTheme="majorHAnsi" w:cstheme="majorHAnsi"/>
        </w:rPr>
        <w:t>New York</w:t>
      </w:r>
      <w:proofErr w:type="gramEnd"/>
      <w:r w:rsidRPr="00CA696D">
        <w:rPr>
          <w:rFonts w:asciiTheme="majorHAnsi" w:hAnsiTheme="majorHAnsi" w:cstheme="majorHAnsi"/>
        </w:rPr>
        <w:t xml:space="preserve"> and economics professor at the University of Valladolid (Spain). January 2020, “Dynamic Efficiency in a Planned Economy: Innovation and Entrepreneurship Without Markets”, Science &amp; Society, </w:t>
      </w:r>
      <w:hyperlink r:id="rId20" w:history="1">
        <w:r w:rsidRPr="00CA696D">
          <w:rPr>
            <w:rStyle w:val="Hyperlink"/>
            <w:rFonts w:asciiTheme="majorHAnsi" w:hAnsiTheme="majorHAnsi" w:cstheme="majorHAnsi"/>
          </w:rPr>
          <w:t>https://www.researchgate.net/publication/338327276_Dynamic_Efficiency_in_a_Planned_Economy_Innovation_and_Entrepreneurship_Without_Markets //</w:t>
        </w:r>
        <w:proofErr w:type="spellStart"/>
      </w:hyperlink>
      <w:r w:rsidRPr="00CA696D">
        <w:rPr>
          <w:rFonts w:asciiTheme="majorHAnsi" w:hAnsiTheme="majorHAnsi" w:cstheme="majorHAnsi"/>
        </w:rPr>
        <w:t>gbs</w:t>
      </w:r>
      <w:proofErr w:type="spellEnd"/>
      <w:r w:rsidRPr="00CA696D">
        <w:rPr>
          <w:rFonts w:asciiTheme="majorHAnsi" w:hAnsiTheme="majorHAnsi" w:cstheme="majorHAnsi"/>
        </w:rPr>
        <w:t xml:space="preserve"> </w:t>
      </w:r>
      <w:proofErr w:type="spellStart"/>
      <w:r w:rsidRPr="00CA696D">
        <w:rPr>
          <w:rFonts w:asciiTheme="majorHAnsi" w:hAnsiTheme="majorHAnsi" w:cstheme="majorHAnsi"/>
        </w:rPr>
        <w:t>jacobs</w:t>
      </w:r>
      <w:proofErr w:type="spellEnd"/>
      <w:r w:rsidRPr="00CA696D">
        <w:rPr>
          <w:rFonts w:asciiTheme="majorHAnsi" w:hAnsiTheme="majorHAnsi" w:cstheme="majorHAnsi"/>
        </w:rPr>
        <w:t xml:space="preserve"> &amp; </w:t>
      </w:r>
      <w:proofErr w:type="spellStart"/>
      <w:r w:rsidRPr="00CA696D">
        <w:rPr>
          <w:rFonts w:asciiTheme="majorHAnsi" w:hAnsiTheme="majorHAnsi" w:cstheme="majorHAnsi"/>
        </w:rPr>
        <w:t>majeed</w:t>
      </w:r>
      <w:proofErr w:type="spellEnd"/>
      <w:r w:rsidRPr="00CA696D">
        <w:rPr>
          <w:rFonts w:asciiTheme="majorHAnsi" w:hAnsiTheme="majorHAnsi" w:cstheme="majorHAnsi"/>
        </w:rPr>
        <w:t xml:space="preserve">] </w:t>
      </w:r>
    </w:p>
    <w:p w14:paraId="67ED5CCB" w14:textId="77777777" w:rsidR="00CA696D" w:rsidRPr="00CA696D" w:rsidRDefault="00CA696D" w:rsidP="00CA696D">
      <w:pPr>
        <w:rPr>
          <w:rFonts w:asciiTheme="majorHAnsi" w:hAnsiTheme="majorHAnsi" w:cstheme="majorHAnsi"/>
          <w:sz w:val="16"/>
        </w:rPr>
      </w:pPr>
      <w:r w:rsidRPr="00CA696D">
        <w:rPr>
          <w:rFonts w:asciiTheme="majorHAnsi" w:hAnsiTheme="majorHAnsi" w:cstheme="majorHAnsi"/>
          <w:sz w:val="16"/>
        </w:rPr>
        <w:t xml:space="preserve">4.1. Innovation and social property. Innovation occurs </w:t>
      </w:r>
      <w:proofErr w:type="gramStart"/>
      <w:r w:rsidRPr="00CA696D">
        <w:rPr>
          <w:rFonts w:asciiTheme="majorHAnsi" w:hAnsiTheme="majorHAnsi" w:cstheme="majorHAnsi"/>
          <w:sz w:val="16"/>
        </w:rPr>
        <w:t>as a result of</w:t>
      </w:r>
      <w:proofErr w:type="gramEnd"/>
      <w:r w:rsidRPr="00CA696D">
        <w:rPr>
          <w:rFonts w:asciiTheme="majorHAnsi" w:hAnsiTheme="majorHAnsi" w:cstheme="majorHAnsi"/>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CA696D">
        <w:rPr>
          <w:rFonts w:asciiTheme="majorHAnsi" w:hAnsiTheme="majorHAnsi" w:cstheme="majorHAnsi"/>
          <w:sz w:val="16"/>
        </w:rPr>
        <w:t>in</w:t>
      </w:r>
      <w:proofErr w:type="gramEnd"/>
      <w:r w:rsidRPr="00CA696D">
        <w:rPr>
          <w:rFonts w:asciiTheme="majorHAnsi" w:hAnsiTheme="majorHAnsi" w:cstheme="majorHAnsi"/>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CA696D">
        <w:rPr>
          <w:rFonts w:asciiTheme="majorHAnsi" w:hAnsiTheme="majorHAnsi" w:cstheme="majorHAnsi"/>
          <w:sz w:val="16"/>
        </w:rPr>
        <w:t>Kirzner</w:t>
      </w:r>
      <w:proofErr w:type="spellEnd"/>
      <w:r w:rsidRPr="00CA696D">
        <w:rPr>
          <w:rFonts w:asciiTheme="majorHAnsi" w:hAnsiTheme="majorHAnsi" w:cstheme="majorHAnsi"/>
          <w:sz w:val="16"/>
        </w:rPr>
        <w:t>). In fact, the entrepreneurial function develops within specific institutional frameworks and organized structures, both at the micro and macro levels.</w:t>
      </w:r>
      <w:r w:rsidRPr="00CA696D">
        <w:rPr>
          <w:rStyle w:val="Emphasis"/>
          <w:rFonts w:asciiTheme="majorHAnsi" w:hAnsiTheme="majorHAnsi" w:cstheme="majorHAnsi"/>
        </w:rPr>
        <w:t xml:space="preserve"> In this sense, </w:t>
      </w:r>
      <w:r w:rsidRPr="00CA696D">
        <w:rPr>
          <w:rStyle w:val="Emphasis"/>
          <w:rFonts w:asciiTheme="majorHAnsi" w:hAnsiTheme="majorHAnsi" w:cstheme="majorHAnsi"/>
          <w:highlight w:val="green"/>
        </w:rPr>
        <w:t xml:space="preserve">a socialist economy has </w:t>
      </w:r>
      <w:r w:rsidRPr="00CA696D">
        <w:rPr>
          <w:rStyle w:val="Emphasis"/>
          <w:rFonts w:asciiTheme="majorHAnsi" w:hAnsiTheme="majorHAnsi" w:cstheme="majorHAnsi"/>
        </w:rPr>
        <w:t xml:space="preserve">significant </w:t>
      </w:r>
      <w:r w:rsidRPr="00CA696D">
        <w:rPr>
          <w:rStyle w:val="Emphasis"/>
          <w:rFonts w:asciiTheme="majorHAnsi" w:hAnsiTheme="majorHAnsi" w:cstheme="majorHAnsi"/>
          <w:highlight w:val="green"/>
        </w:rPr>
        <w:t>advantages for</w:t>
      </w:r>
      <w:r w:rsidRPr="00CA696D">
        <w:rPr>
          <w:rStyle w:val="Emphasis"/>
          <w:rFonts w:asciiTheme="majorHAnsi" w:hAnsiTheme="majorHAnsi" w:cstheme="majorHAnsi"/>
        </w:rPr>
        <w:t xml:space="preserve"> developing technological and business </w:t>
      </w:r>
      <w:r w:rsidRPr="00CA696D">
        <w:rPr>
          <w:rStyle w:val="Emphasis"/>
          <w:rFonts w:asciiTheme="majorHAnsi" w:hAnsiTheme="majorHAnsi" w:cstheme="majorHAnsi"/>
          <w:highlight w:val="green"/>
        </w:rPr>
        <w:t>innovation</w:t>
      </w:r>
      <w:r w:rsidRPr="00CA696D">
        <w:rPr>
          <w:rStyle w:val="Emphasis"/>
          <w:rFonts w:asciiTheme="majorHAnsi" w:hAnsiTheme="majorHAnsi" w:cstheme="majorHAnsi"/>
        </w:rPr>
        <w:t xml:space="preserve">, as opposed to a capitalist economy: </w:t>
      </w:r>
      <w:proofErr w:type="spellStart"/>
      <w:r w:rsidRPr="00CA696D">
        <w:rPr>
          <w:rStyle w:val="Emphasis"/>
          <w:rFonts w:asciiTheme="majorHAnsi" w:hAnsiTheme="majorHAnsi" w:cstheme="majorHAnsi"/>
        </w:rPr>
        <w:t>i</w:t>
      </w:r>
      <w:proofErr w:type="spellEnd"/>
      <w:r w:rsidRPr="00CA696D">
        <w:rPr>
          <w:rStyle w:val="Emphasis"/>
          <w:rFonts w:asciiTheme="majorHAnsi" w:hAnsiTheme="majorHAnsi" w:cstheme="majorHAnsi"/>
        </w:rPr>
        <w:t>) socialism allows for greater and</w:t>
      </w:r>
      <w:r w:rsidRPr="00CA696D">
        <w:rPr>
          <w:rStyle w:val="Emphasis"/>
          <w:rFonts w:asciiTheme="majorHAnsi" w:hAnsiTheme="majorHAnsi" w:cstheme="majorHAnsi"/>
          <w:highlight w:val="green"/>
        </w:rPr>
        <w:t xml:space="preserve"> more efficient</w:t>
      </w:r>
      <w:r w:rsidRPr="00CA696D">
        <w:rPr>
          <w:rStyle w:val="Emphasis"/>
          <w:rFonts w:asciiTheme="majorHAnsi" w:hAnsiTheme="majorHAnsi" w:cstheme="majorHAnsi"/>
        </w:rPr>
        <w:t xml:space="preserve"> allocation of resources to </w:t>
      </w:r>
      <w:r w:rsidRPr="00CA696D">
        <w:rPr>
          <w:rStyle w:val="Emphasis"/>
          <w:rFonts w:asciiTheme="majorHAnsi" w:hAnsiTheme="majorHAnsi" w:cstheme="majorHAnsi"/>
          <w:highlight w:val="green"/>
        </w:rPr>
        <w:t>R&amp;D</w:t>
      </w:r>
      <w:r w:rsidRPr="00CA696D">
        <w:rPr>
          <w:rStyle w:val="Emphasis"/>
          <w:rFonts w:asciiTheme="majorHAnsi" w:hAnsiTheme="majorHAnsi" w:cstheme="majorHAnsi"/>
        </w:rPr>
        <w:t xml:space="preserve">&amp;I activities, </w:t>
      </w:r>
      <w:r w:rsidRPr="00CA696D">
        <w:rPr>
          <w:rStyle w:val="Emphasis"/>
          <w:rFonts w:asciiTheme="majorHAnsi" w:hAnsiTheme="majorHAnsi" w:cstheme="majorHAnsi"/>
          <w:highlight w:val="green"/>
        </w:rPr>
        <w:t>thanks to centralized control</w:t>
      </w:r>
      <w:r w:rsidRPr="00CA696D">
        <w:rPr>
          <w:rStyle w:val="Emphasis"/>
          <w:rFonts w:asciiTheme="majorHAnsi" w:hAnsiTheme="majorHAnsi" w:cstheme="majorHAnsi"/>
        </w:rPr>
        <w:t xml:space="preserve"> of the surplus </w:t>
      </w:r>
      <w:r w:rsidRPr="00CA696D">
        <w:rPr>
          <w:rStyle w:val="Emphasis"/>
          <w:rFonts w:asciiTheme="majorHAnsi" w:hAnsiTheme="majorHAnsi" w:cstheme="majorHAnsi"/>
          <w:highlight w:val="green"/>
        </w:rPr>
        <w:t xml:space="preserve">and </w:t>
      </w:r>
      <w:r w:rsidRPr="00CA696D">
        <w:rPr>
          <w:rStyle w:val="Emphasis"/>
          <w:rFonts w:asciiTheme="majorHAnsi" w:hAnsiTheme="majorHAnsi" w:cstheme="majorHAnsi"/>
        </w:rPr>
        <w:t xml:space="preserve">the </w:t>
      </w:r>
      <w:r w:rsidRPr="00CA696D">
        <w:rPr>
          <w:rStyle w:val="Emphasis"/>
          <w:rFonts w:asciiTheme="majorHAnsi" w:hAnsiTheme="majorHAnsi" w:cstheme="majorHAnsi"/>
          <w:highlight w:val="green"/>
        </w:rPr>
        <w:t xml:space="preserve">absence of </w:t>
      </w:r>
      <w:r w:rsidRPr="00CA696D">
        <w:rPr>
          <w:rStyle w:val="Emphasis"/>
          <w:rFonts w:asciiTheme="majorHAnsi" w:hAnsiTheme="majorHAnsi" w:cstheme="majorHAnsi"/>
        </w:rPr>
        <w:t xml:space="preserve">sumptuous </w:t>
      </w:r>
      <w:r w:rsidRPr="00CA696D">
        <w:rPr>
          <w:rStyle w:val="Emphasis"/>
          <w:rFonts w:asciiTheme="majorHAnsi" w:hAnsiTheme="majorHAnsi" w:cstheme="majorHAnsi"/>
          <w:highlight w:val="green"/>
        </w:rPr>
        <w:t>consumption</w:t>
      </w:r>
      <w:r w:rsidRPr="00CA696D">
        <w:rPr>
          <w:rStyle w:val="Emphasis"/>
          <w:rFonts w:asciiTheme="majorHAnsi" w:hAnsiTheme="majorHAnsi" w:cstheme="majorHAnsi"/>
        </w:rPr>
        <w:t xml:space="preserve"> and a rentier population; ii) there are </w:t>
      </w:r>
      <w:r w:rsidRPr="00CA696D">
        <w:rPr>
          <w:rStyle w:val="Emphasis"/>
          <w:rFonts w:asciiTheme="majorHAnsi" w:hAnsiTheme="majorHAnsi" w:cstheme="majorHAnsi"/>
          <w:highlight w:val="green"/>
        </w:rPr>
        <w:t>no obstacles</w:t>
      </w:r>
      <w:r w:rsidRPr="00CA696D">
        <w:rPr>
          <w:rStyle w:val="Emphasis"/>
          <w:rFonts w:asciiTheme="majorHAnsi" w:hAnsiTheme="majorHAnsi" w:cstheme="majorHAnsi"/>
        </w:rPr>
        <w:t xml:space="preserve"> (property rights) </w:t>
      </w:r>
      <w:r w:rsidRPr="00CA696D">
        <w:rPr>
          <w:rStyle w:val="Emphasis"/>
          <w:rFonts w:asciiTheme="majorHAnsi" w:hAnsiTheme="majorHAnsi" w:cstheme="majorHAnsi"/>
          <w:highlight w:val="green"/>
        </w:rPr>
        <w:t>to</w:t>
      </w:r>
      <w:r w:rsidRPr="00CA696D">
        <w:rPr>
          <w:rStyle w:val="Emphasis"/>
          <w:rFonts w:asciiTheme="majorHAnsi" w:hAnsiTheme="majorHAnsi" w:cstheme="majorHAnsi"/>
        </w:rPr>
        <w:t xml:space="preserve"> the free </w:t>
      </w:r>
      <w:r w:rsidRPr="00CA696D">
        <w:rPr>
          <w:rStyle w:val="Emphasis"/>
          <w:rFonts w:asciiTheme="majorHAnsi" w:hAnsiTheme="majorHAnsi" w:cstheme="majorHAnsi"/>
          <w:highlight w:val="green"/>
        </w:rPr>
        <w:t xml:space="preserve">dissemination of new products </w:t>
      </w:r>
      <w:r w:rsidRPr="00CA696D">
        <w:rPr>
          <w:rStyle w:val="Emphasis"/>
          <w:rFonts w:asciiTheme="majorHAnsi" w:hAnsiTheme="majorHAnsi" w:cstheme="majorHAnsi"/>
        </w:rPr>
        <w:t xml:space="preserve">and techniques; iii) the </w:t>
      </w:r>
      <w:r w:rsidRPr="00CA696D">
        <w:rPr>
          <w:rStyle w:val="Emphasis"/>
          <w:rFonts w:asciiTheme="majorHAnsi" w:hAnsiTheme="majorHAnsi" w:cstheme="majorHAnsi"/>
          <w:highlight w:val="green"/>
        </w:rPr>
        <w:t xml:space="preserve">equal distribution </w:t>
      </w:r>
      <w:r w:rsidRPr="00CA696D">
        <w:rPr>
          <w:rStyle w:val="Emphasis"/>
          <w:rFonts w:asciiTheme="majorHAnsi" w:hAnsiTheme="majorHAnsi" w:cstheme="majorHAnsi"/>
        </w:rPr>
        <w:t xml:space="preserve">of resources </w:t>
      </w:r>
      <w:r w:rsidRPr="00CA696D">
        <w:rPr>
          <w:rFonts w:asciiTheme="majorHAnsi" w:hAnsiTheme="majorHAnsi" w:cstheme="majorHAnsi"/>
          <w:sz w:val="16"/>
        </w:rPr>
        <w:t>(which guarantees that no basic needs go unmet) allows for discovery</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 xml:space="preserve">and </w:t>
      </w:r>
      <w:r w:rsidRPr="00CA696D">
        <w:rPr>
          <w:rStyle w:val="Emphasis"/>
          <w:rFonts w:asciiTheme="majorHAnsi" w:hAnsiTheme="majorHAnsi" w:cstheme="majorHAnsi"/>
        </w:rPr>
        <w:t xml:space="preserve">fuller </w:t>
      </w:r>
      <w:r w:rsidRPr="00CA696D">
        <w:rPr>
          <w:rStyle w:val="Emphasis"/>
          <w:rFonts w:asciiTheme="majorHAnsi" w:hAnsiTheme="majorHAnsi" w:cstheme="majorHAnsi"/>
          <w:highlight w:val="green"/>
        </w:rPr>
        <w:t>develop</w:t>
      </w:r>
      <w:r w:rsidRPr="00CA696D">
        <w:rPr>
          <w:rStyle w:val="Emphasis"/>
          <w:rFonts w:asciiTheme="majorHAnsi" w:hAnsiTheme="majorHAnsi" w:cstheme="majorHAnsi"/>
        </w:rPr>
        <w:t xml:space="preserve">ment of </w:t>
      </w:r>
      <w:r w:rsidRPr="00CA696D">
        <w:rPr>
          <w:rStyle w:val="Emphasis"/>
          <w:rFonts w:asciiTheme="majorHAnsi" w:hAnsiTheme="majorHAnsi" w:cstheme="majorHAnsi"/>
          <w:highlight w:val="green"/>
        </w:rPr>
        <w:t>talent</w:t>
      </w:r>
      <w:r w:rsidRPr="00CA696D">
        <w:rPr>
          <w:rStyle w:val="Emphasis"/>
          <w:rFonts w:asciiTheme="majorHAnsi" w:hAnsiTheme="majorHAnsi" w:cstheme="majorHAnsi"/>
        </w:rPr>
        <w:t xml:space="preserve">, </w:t>
      </w:r>
      <w:r w:rsidRPr="00CA696D">
        <w:rPr>
          <w:rFonts w:asciiTheme="majorHAnsi" w:hAnsiTheme="majorHAnsi" w:cstheme="majorHAnsi"/>
          <w:sz w:val="16"/>
        </w:rPr>
        <w:t>which likewise occurs when work is undertaken through tasks that are more balanced for the majority and less routine; iv) in allocating investment, more information is available</w:t>
      </w:r>
      <w:r w:rsidRPr="00CA696D">
        <w:rPr>
          <w:rStyle w:val="Emphasis"/>
          <w:rFonts w:asciiTheme="majorHAnsi" w:hAnsiTheme="majorHAnsi" w:cstheme="majorHAnsi"/>
        </w:rPr>
        <w:t xml:space="preserve"> and the </w:t>
      </w:r>
      <w:r w:rsidRPr="00CA696D">
        <w:rPr>
          <w:rStyle w:val="Emphasis"/>
          <w:rFonts w:asciiTheme="majorHAnsi" w:hAnsiTheme="majorHAnsi" w:cstheme="majorHAnsi"/>
          <w:highlight w:val="green"/>
        </w:rPr>
        <w:t>criteria</w:t>
      </w:r>
      <w:r w:rsidRPr="00CA696D">
        <w:rPr>
          <w:rStyle w:val="Emphasis"/>
          <w:rFonts w:asciiTheme="majorHAnsi" w:hAnsiTheme="majorHAnsi" w:cstheme="majorHAnsi"/>
        </w:rPr>
        <w:t xml:space="preserve"> are </w:t>
      </w:r>
      <w:r w:rsidRPr="00CA696D">
        <w:rPr>
          <w:rStyle w:val="Emphasis"/>
          <w:rFonts w:asciiTheme="majorHAnsi" w:hAnsiTheme="majorHAnsi" w:cstheme="majorHAnsi"/>
          <w:highlight w:val="green"/>
        </w:rPr>
        <w:t>more varied than</w:t>
      </w:r>
      <w:r w:rsidRPr="00CA696D">
        <w:rPr>
          <w:rStyle w:val="Emphasis"/>
          <w:rFonts w:asciiTheme="majorHAnsi" w:hAnsiTheme="majorHAnsi" w:cstheme="majorHAnsi"/>
        </w:rPr>
        <w:t xml:space="preserve"> mere expectation of </w:t>
      </w:r>
      <w:r w:rsidRPr="00CA696D">
        <w:rPr>
          <w:rStyle w:val="Emphasis"/>
          <w:rFonts w:asciiTheme="majorHAnsi" w:hAnsiTheme="majorHAnsi" w:cstheme="majorHAnsi"/>
          <w:highlight w:val="green"/>
        </w:rPr>
        <w:t>profit</w:t>
      </w:r>
      <w:r w:rsidRPr="00CA696D">
        <w:rPr>
          <w:rStyle w:val="Emphasis"/>
          <w:rFonts w:asciiTheme="majorHAnsi" w:hAnsiTheme="majorHAnsi" w:cstheme="majorHAnsi"/>
        </w:rPr>
        <w:t xml:space="preserve">; v) </w:t>
      </w:r>
      <w:r w:rsidRPr="00CA696D">
        <w:rPr>
          <w:rStyle w:val="Emphasis"/>
          <w:rFonts w:asciiTheme="majorHAnsi" w:hAnsiTheme="majorHAnsi" w:cstheme="majorHAnsi"/>
          <w:highlight w:val="green"/>
        </w:rPr>
        <w:t>social</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ownership is more</w:t>
      </w:r>
      <w:r w:rsidRPr="00CA696D">
        <w:rPr>
          <w:rStyle w:val="Emphasis"/>
          <w:rFonts w:asciiTheme="majorHAnsi" w:hAnsiTheme="majorHAnsi" w:cstheme="majorHAnsi"/>
        </w:rPr>
        <w:t xml:space="preserve"> inclusive and </w:t>
      </w:r>
      <w:r w:rsidRPr="00CA696D">
        <w:rPr>
          <w:rStyle w:val="Emphasis"/>
          <w:rFonts w:asciiTheme="majorHAnsi" w:hAnsiTheme="majorHAnsi" w:cstheme="majorHAnsi"/>
          <w:highlight w:val="green"/>
        </w:rPr>
        <w:t>participatory</w:t>
      </w:r>
      <w:r w:rsidRPr="00CA696D">
        <w:rPr>
          <w:rStyle w:val="Emphasis"/>
          <w:rFonts w:asciiTheme="majorHAnsi" w:hAnsiTheme="majorHAnsi" w:cstheme="majorHAnsi"/>
        </w:rPr>
        <w:t xml:space="preserve"> than capitalist enterprise </w:t>
      </w:r>
      <w:r w:rsidRPr="00CA696D">
        <w:rPr>
          <w:rStyle w:val="Emphasis"/>
          <w:rFonts w:asciiTheme="majorHAnsi" w:hAnsiTheme="majorHAnsi" w:cstheme="majorHAnsi"/>
          <w:highlight w:val="green"/>
        </w:rPr>
        <w:t>in</w:t>
      </w:r>
      <w:r w:rsidRPr="00CA696D">
        <w:rPr>
          <w:rStyle w:val="Emphasis"/>
          <w:rFonts w:asciiTheme="majorHAnsi" w:hAnsiTheme="majorHAnsi" w:cstheme="majorHAnsi"/>
        </w:rPr>
        <w:t xml:space="preserve"> terms of generating and </w:t>
      </w:r>
      <w:r w:rsidRPr="00CA696D">
        <w:rPr>
          <w:rStyle w:val="Emphasis"/>
          <w:rFonts w:asciiTheme="majorHAnsi" w:hAnsiTheme="majorHAnsi" w:cstheme="majorHAnsi"/>
          <w:highlight w:val="green"/>
        </w:rPr>
        <w:t>mobilizing knowledge</w:t>
      </w:r>
      <w:r w:rsidRPr="00CA696D">
        <w:rPr>
          <w:rStyle w:val="Emphasis"/>
          <w:rFonts w:asciiTheme="majorHAnsi" w:hAnsiTheme="majorHAnsi" w:cstheme="majorHAnsi"/>
        </w:rPr>
        <w:t xml:space="preserve"> </w:t>
      </w:r>
      <w:r w:rsidRPr="00CA696D">
        <w:rPr>
          <w:rFonts w:asciiTheme="majorHAnsi" w:hAnsiTheme="majorHAnsi" w:cstheme="majorHAnsi"/>
          <w:sz w:val="16"/>
        </w:rPr>
        <w:t>(tacit or not) and encouraging innovation;</w:t>
      </w:r>
      <w:r w:rsidRPr="00CA696D">
        <w:rPr>
          <w:rStyle w:val="Emphasis"/>
          <w:rFonts w:asciiTheme="majorHAnsi" w:hAnsiTheme="majorHAnsi" w:cstheme="majorHAnsi"/>
        </w:rPr>
        <w:t xml:space="preserve"> vi) socialism does </w:t>
      </w:r>
      <w:r w:rsidRPr="00CA696D">
        <w:rPr>
          <w:rStyle w:val="Emphasis"/>
          <w:rFonts w:asciiTheme="majorHAnsi" w:hAnsiTheme="majorHAnsi" w:cstheme="majorHAnsi"/>
          <w:highlight w:val="green"/>
        </w:rPr>
        <w:t>no</w:t>
      </w:r>
      <w:r w:rsidRPr="00CA696D">
        <w:rPr>
          <w:rStyle w:val="Emphasis"/>
          <w:rFonts w:asciiTheme="majorHAnsi" w:hAnsiTheme="majorHAnsi" w:cstheme="majorHAnsi"/>
        </w:rPr>
        <w:t xml:space="preserve">t impose </w:t>
      </w:r>
      <w:r w:rsidRPr="00CA696D">
        <w:rPr>
          <w:rStyle w:val="Emphasis"/>
          <w:rFonts w:asciiTheme="majorHAnsi" w:hAnsiTheme="majorHAnsi" w:cstheme="majorHAnsi"/>
          <w:highlight w:val="green"/>
        </w:rPr>
        <w:t>short-term innovation cycles</w:t>
      </w:r>
      <w:r w:rsidRPr="00CA696D">
        <w:rPr>
          <w:rStyle w:val="Emphasis"/>
          <w:rFonts w:asciiTheme="majorHAnsi" w:hAnsiTheme="majorHAnsi" w:cstheme="majorHAnsi"/>
        </w:rPr>
        <w:t xml:space="preserve"> looking </w:t>
      </w:r>
      <w:r w:rsidRPr="00CA696D">
        <w:rPr>
          <w:rStyle w:val="Emphasis"/>
          <w:rFonts w:asciiTheme="majorHAnsi" w:hAnsiTheme="majorHAnsi" w:cstheme="majorHAnsi"/>
          <w:highlight w:val="green"/>
        </w:rPr>
        <w:t>to</w:t>
      </w:r>
      <w:r w:rsidRPr="00CA696D">
        <w:rPr>
          <w:rStyle w:val="Emphasis"/>
          <w:rFonts w:asciiTheme="majorHAnsi" w:hAnsiTheme="majorHAnsi" w:cstheme="majorHAnsi"/>
        </w:rPr>
        <w:t xml:space="preserve"> generate products that can </w:t>
      </w:r>
      <w:r w:rsidRPr="00CA696D">
        <w:rPr>
          <w:rStyle w:val="Emphasis"/>
          <w:rFonts w:asciiTheme="majorHAnsi" w:hAnsiTheme="majorHAnsi" w:cstheme="majorHAnsi"/>
          <w:highlight w:val="green"/>
        </w:rPr>
        <w:t>be commercialized</w:t>
      </w:r>
      <w:r w:rsidRPr="00CA696D">
        <w:rPr>
          <w:rStyle w:val="Emphasis"/>
          <w:rFonts w:asciiTheme="majorHAnsi" w:hAnsiTheme="majorHAnsi" w:cstheme="majorHAnsi"/>
        </w:rPr>
        <w:t xml:space="preserve"> in, </w:t>
      </w:r>
      <w:r w:rsidRPr="00CA696D">
        <w:rPr>
          <w:rFonts w:asciiTheme="majorHAnsi" w:hAnsiTheme="majorHAnsi" w:cstheme="majorHAnsi"/>
          <w:sz w:val="16"/>
        </w:rPr>
        <w:t>say, four to six months, as is typical in capitalist economies. Under these favorable general conditions, the development of innovation in a socialist economy would unfold in three fundamental areas:</w:t>
      </w:r>
      <w:r w:rsidRPr="00CA696D">
        <w:rPr>
          <w:rStyle w:val="Emphasis"/>
          <w:rFonts w:asciiTheme="majorHAnsi" w:hAnsiTheme="majorHAnsi" w:cstheme="majorHAnsi"/>
        </w:rPr>
        <w:t xml:space="preserve"> </w:t>
      </w:r>
      <w:proofErr w:type="spellStart"/>
      <w:r w:rsidRPr="00CA696D">
        <w:rPr>
          <w:rStyle w:val="Emphasis"/>
          <w:rFonts w:asciiTheme="majorHAnsi" w:hAnsiTheme="majorHAnsi" w:cstheme="majorHAnsi"/>
        </w:rPr>
        <w:t>i</w:t>
      </w:r>
      <w:proofErr w:type="spellEnd"/>
      <w:r w:rsidRPr="00CA696D">
        <w:rPr>
          <w:rStyle w:val="Emphasis"/>
          <w:rFonts w:asciiTheme="majorHAnsi" w:hAnsiTheme="majorHAnsi" w:cstheme="majorHAnsi"/>
        </w:rPr>
        <w:t xml:space="preserve">) Strategic planning: this traces the main lines of scientific, technological, and innovation research. </w:t>
      </w:r>
      <w:r w:rsidRPr="00CA696D">
        <w:rPr>
          <w:rFonts w:asciiTheme="majorHAnsi" w:hAnsiTheme="majorHAnsi" w:cstheme="majorHAnsi"/>
          <w:sz w:val="16"/>
        </w:rPr>
        <w:t>Here would enter programs for the development</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of new tech</w:t>
      </w:r>
      <w:r w:rsidRPr="00CA696D">
        <w:rPr>
          <w:rStyle w:val="Emphasis"/>
          <w:rFonts w:asciiTheme="majorHAnsi" w:hAnsiTheme="majorHAnsi" w:cstheme="majorHAnsi"/>
        </w:rPr>
        <w:t>nologies</w:t>
      </w:r>
      <w:r w:rsidRPr="00CA696D">
        <w:rPr>
          <w:rStyle w:val="Emphasis"/>
          <w:rFonts w:asciiTheme="majorHAnsi" w:hAnsiTheme="majorHAnsi" w:cstheme="majorHAnsi"/>
          <w:highlight w:val="green"/>
        </w:rPr>
        <w:t xml:space="preserve"> and infrastructure</w:t>
      </w:r>
      <w:r w:rsidRPr="00CA696D">
        <w:rPr>
          <w:rStyle w:val="Emphasis"/>
          <w:rFonts w:asciiTheme="majorHAnsi" w:hAnsiTheme="majorHAnsi" w:cstheme="majorHAnsi"/>
        </w:rPr>
        <w:t xml:space="preserve">s, as well as visionary projects that </w:t>
      </w:r>
      <w:r w:rsidRPr="00CA696D">
        <w:rPr>
          <w:rStyle w:val="Emphasis"/>
          <w:rFonts w:asciiTheme="majorHAnsi" w:hAnsiTheme="majorHAnsi" w:cstheme="majorHAnsi"/>
          <w:highlight w:val="green"/>
        </w:rPr>
        <w:t>explore</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eventualities</w:t>
      </w:r>
      <w:r w:rsidRPr="00CA696D">
        <w:rPr>
          <w:rStyle w:val="Emphasis"/>
          <w:rFonts w:asciiTheme="majorHAnsi" w:hAnsiTheme="majorHAnsi" w:cstheme="majorHAnsi"/>
        </w:rPr>
        <w:t xml:space="preserve"> and future scenarios. </w:t>
      </w:r>
      <w:r w:rsidRPr="00CA696D">
        <w:rPr>
          <w:rFonts w:asciiTheme="majorHAnsi" w:hAnsiTheme="majorHAnsi" w:cstheme="majorHAnsi"/>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CA696D">
        <w:rPr>
          <w:rFonts w:asciiTheme="majorHAnsi" w:hAnsiTheme="majorHAnsi" w:cstheme="majorHAnsi"/>
          <w:sz w:val="16"/>
        </w:rPr>
        <w:t>in order to</w:t>
      </w:r>
      <w:proofErr w:type="gramEnd"/>
      <w:r w:rsidRPr="00CA696D">
        <w:rPr>
          <w:rFonts w:asciiTheme="majorHAnsi" w:hAnsiTheme="majorHAnsi" w:cstheme="majorHAnsi"/>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CA696D">
        <w:rPr>
          <w:rStyle w:val="Emphasis"/>
          <w:rFonts w:asciiTheme="majorHAnsi" w:hAnsiTheme="majorHAnsi" w:cstheme="majorHAnsi"/>
        </w:rPr>
        <w:t xml:space="preserve">material </w:t>
      </w:r>
      <w:r w:rsidRPr="00CA696D">
        <w:rPr>
          <w:rStyle w:val="Emphasis"/>
          <w:rFonts w:asciiTheme="majorHAnsi" w:hAnsiTheme="majorHAnsi" w:cstheme="majorHAnsi"/>
          <w:highlight w:val="green"/>
        </w:rPr>
        <w:t>incentives</w:t>
      </w:r>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would</w:t>
      </w:r>
      <w:r w:rsidRPr="00CA696D">
        <w:rPr>
          <w:rStyle w:val="Emphasis"/>
          <w:rFonts w:asciiTheme="majorHAnsi" w:hAnsiTheme="majorHAnsi" w:cstheme="majorHAnsi"/>
        </w:rPr>
        <w:t xml:space="preserve"> exist that </w:t>
      </w:r>
      <w:r w:rsidRPr="00CA696D">
        <w:rPr>
          <w:rStyle w:val="Emphasis"/>
          <w:rFonts w:asciiTheme="majorHAnsi" w:hAnsiTheme="majorHAnsi" w:cstheme="majorHAnsi"/>
          <w:highlight w:val="green"/>
        </w:rPr>
        <w:t>reward the degree to which</w:t>
      </w:r>
      <w:r w:rsidRPr="00CA696D">
        <w:rPr>
          <w:rStyle w:val="Emphasis"/>
          <w:rFonts w:asciiTheme="majorHAnsi" w:hAnsiTheme="majorHAnsi" w:cstheme="majorHAnsi"/>
        </w:rPr>
        <w:t xml:space="preserve"> the freely programmed </w:t>
      </w:r>
      <w:r w:rsidRPr="00CA696D">
        <w:rPr>
          <w:rStyle w:val="Emphasis"/>
          <w:rFonts w:asciiTheme="majorHAnsi" w:hAnsiTheme="majorHAnsi" w:cstheme="majorHAnsi"/>
          <w:highlight w:val="green"/>
        </w:rPr>
        <w:t>objectives are achieved</w:t>
      </w:r>
      <w:r w:rsidRPr="00CA696D">
        <w:rPr>
          <w:rStyle w:val="Emphasis"/>
          <w:rFonts w:asciiTheme="majorHAnsi" w:hAnsiTheme="majorHAnsi" w:cstheme="majorHAnsi"/>
        </w:rPr>
        <w:t xml:space="preserve">, </w:t>
      </w:r>
      <w:r w:rsidRPr="00CA696D">
        <w:rPr>
          <w:rFonts w:asciiTheme="majorHAnsi" w:hAnsiTheme="majorHAnsi" w:cstheme="majorHAnsi"/>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w:t>
      </w:r>
      <w:r w:rsidRPr="00CA696D">
        <w:rPr>
          <w:rFonts w:asciiTheme="majorHAnsi" w:hAnsiTheme="majorHAnsi" w:cstheme="majorHAnsi"/>
          <w:sz w:val="16"/>
        </w:rPr>
        <w:lastRenderedPageBreak/>
        <w:t>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CA696D">
        <w:rPr>
          <w:rStyle w:val="Emphasis"/>
          <w:rFonts w:asciiTheme="majorHAnsi" w:hAnsiTheme="majorHAnsi" w:cstheme="majorHAnsi"/>
        </w:rPr>
        <w:t xml:space="preserve"> Principal </w:t>
      </w:r>
      <w:r w:rsidRPr="00CA696D">
        <w:rPr>
          <w:rStyle w:val="Emphasis"/>
          <w:rFonts w:asciiTheme="majorHAnsi" w:hAnsiTheme="majorHAnsi" w:cstheme="majorHAnsi"/>
          <w:highlight w:val="green"/>
        </w:rPr>
        <w:t xml:space="preserve">differences </w:t>
      </w:r>
      <w:r w:rsidRPr="00CA696D">
        <w:rPr>
          <w:rStyle w:val="Emphasis"/>
          <w:rFonts w:asciiTheme="majorHAnsi" w:hAnsiTheme="majorHAnsi" w:cstheme="majorHAnsi"/>
        </w:rPr>
        <w:t xml:space="preserve">would </w:t>
      </w:r>
      <w:r w:rsidRPr="00CA696D">
        <w:rPr>
          <w:rStyle w:val="Emphasis"/>
          <w:rFonts w:asciiTheme="majorHAnsi" w:hAnsiTheme="majorHAnsi" w:cstheme="majorHAnsi"/>
          <w:highlight w:val="green"/>
        </w:rPr>
        <w:t xml:space="preserve">lie in </w:t>
      </w:r>
      <w:r w:rsidRPr="00CA696D">
        <w:rPr>
          <w:rStyle w:val="Emphasis"/>
          <w:rFonts w:asciiTheme="majorHAnsi" w:hAnsiTheme="majorHAnsi" w:cstheme="majorHAnsi"/>
        </w:rPr>
        <w:t xml:space="preserve">the form of interaction among them (in the absence of mercantile links), their </w:t>
      </w:r>
      <w:r w:rsidRPr="00CA696D">
        <w:rPr>
          <w:rStyle w:val="Emphasis"/>
          <w:rFonts w:asciiTheme="majorHAnsi" w:hAnsiTheme="majorHAnsi" w:cstheme="majorHAnsi"/>
          <w:highlight w:val="green"/>
        </w:rPr>
        <w:t>decision-making capacity</w:t>
      </w:r>
      <w:r w:rsidRPr="00CA696D">
        <w:rPr>
          <w:rStyle w:val="Emphasis"/>
          <w:rFonts w:asciiTheme="majorHAnsi" w:hAnsiTheme="majorHAnsi" w:cstheme="majorHAnsi"/>
        </w:rPr>
        <w:t xml:space="preserve"> (since no private property rights adhere), </w:t>
      </w:r>
      <w:r w:rsidRPr="00CA696D">
        <w:rPr>
          <w:rStyle w:val="Emphasis"/>
          <w:rFonts w:asciiTheme="majorHAnsi" w:hAnsiTheme="majorHAnsi" w:cstheme="majorHAnsi"/>
          <w:highlight w:val="green"/>
        </w:rPr>
        <w:t>and</w:t>
      </w:r>
      <w:r w:rsidRPr="00CA696D">
        <w:rPr>
          <w:rStyle w:val="Emphasis"/>
          <w:rFonts w:asciiTheme="majorHAnsi" w:hAnsiTheme="majorHAnsi" w:cstheme="majorHAnsi"/>
        </w:rPr>
        <w:t xml:space="preserve"> the types of </w:t>
      </w:r>
      <w:r w:rsidRPr="00CA696D">
        <w:rPr>
          <w:rStyle w:val="Emphasis"/>
          <w:rFonts w:asciiTheme="majorHAnsi" w:hAnsiTheme="majorHAnsi" w:cstheme="majorHAnsi"/>
          <w:highlight w:val="green"/>
        </w:rPr>
        <w:t>rules in force</w:t>
      </w:r>
      <w:r w:rsidRPr="00CA696D">
        <w:rPr>
          <w:rStyle w:val="Emphasis"/>
          <w:rFonts w:asciiTheme="majorHAnsi" w:hAnsiTheme="majorHAnsi" w:cstheme="majorHAnsi"/>
        </w:rPr>
        <w:t xml:space="preserve"> </w:t>
      </w:r>
      <w:r w:rsidRPr="00CA696D">
        <w:rPr>
          <w:rFonts w:asciiTheme="majorHAnsi" w:hAnsiTheme="majorHAnsi" w:cstheme="majorHAnsi"/>
          <w:sz w:val="16"/>
        </w:rPr>
        <w:t>(including the incentive system). Among the main actors would be the following:</w:t>
      </w:r>
    </w:p>
    <w:p w14:paraId="180DB93B" w14:textId="77777777" w:rsidR="00CA696D" w:rsidRPr="00CA696D" w:rsidRDefault="00CA696D" w:rsidP="00CA696D">
      <w:pPr>
        <w:pStyle w:val="Heading4"/>
        <w:rPr>
          <w:rFonts w:asciiTheme="majorHAnsi" w:hAnsiTheme="majorHAnsi" w:cstheme="majorHAnsi"/>
        </w:rPr>
      </w:pPr>
      <w:r w:rsidRPr="00CA696D">
        <w:rPr>
          <w:rFonts w:asciiTheme="majorHAnsi" w:hAnsiTheme="majorHAnsi" w:cstheme="majorHAnsi"/>
        </w:rPr>
        <w:t xml:space="preserve">2] Ecological Leninism – </w:t>
      </w:r>
    </w:p>
    <w:p w14:paraId="6187CBF9" w14:textId="77777777" w:rsidR="00CA696D" w:rsidRPr="00CA696D" w:rsidRDefault="00CA696D" w:rsidP="00CA696D">
      <w:pPr>
        <w:rPr>
          <w:rFonts w:asciiTheme="majorHAnsi" w:hAnsiTheme="majorHAnsi" w:cstheme="majorHAnsi"/>
          <w:b/>
          <w:bCs/>
          <w:sz w:val="26"/>
        </w:rPr>
      </w:pPr>
      <w:proofErr w:type="spellStart"/>
      <w:r w:rsidRPr="00CA696D">
        <w:rPr>
          <w:rStyle w:val="Style13ptBold"/>
          <w:rFonts w:asciiTheme="majorHAnsi" w:hAnsiTheme="majorHAnsi" w:cstheme="majorHAnsi"/>
        </w:rPr>
        <w:t>Malm</w:t>
      </w:r>
      <w:proofErr w:type="spellEnd"/>
      <w:r w:rsidRPr="00CA696D">
        <w:rPr>
          <w:rStyle w:val="Style13ptBold"/>
          <w:rFonts w:asciiTheme="majorHAnsi" w:hAnsiTheme="majorHAnsi" w:cstheme="majorHAnsi"/>
        </w:rPr>
        <w:t xml:space="preserve"> 20 </w:t>
      </w:r>
      <w:r w:rsidRPr="00CA696D">
        <w:rPr>
          <w:rFonts w:asciiTheme="majorHAnsi" w:hAnsiTheme="majorHAnsi" w:cstheme="majorHAnsi"/>
        </w:rPr>
        <w:t xml:space="preserve">[Andreas </w:t>
      </w:r>
      <w:proofErr w:type="spellStart"/>
      <w:r w:rsidRPr="00CA696D">
        <w:rPr>
          <w:rFonts w:asciiTheme="majorHAnsi" w:hAnsiTheme="majorHAnsi" w:cstheme="majorHAnsi"/>
        </w:rPr>
        <w:t>Malm</w:t>
      </w:r>
      <w:proofErr w:type="spellEnd"/>
      <w:r w:rsidRPr="00CA696D">
        <w:rPr>
          <w:rFonts w:asciiTheme="majorHAnsi" w:hAnsiTheme="majorHAnsi" w:cstheme="majorHAnsi"/>
        </w:rPr>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31A8EA7F" w14:textId="098B1883" w:rsidR="00CA696D" w:rsidRPr="00CA696D" w:rsidRDefault="00CA696D" w:rsidP="00CA696D">
      <w:pPr>
        <w:rPr>
          <w:rFonts w:asciiTheme="majorHAnsi" w:hAnsiTheme="majorHAnsi" w:cstheme="majorHAnsi"/>
          <w:sz w:val="14"/>
        </w:rPr>
      </w:pPr>
      <w:r w:rsidRPr="00CA696D">
        <w:rPr>
          <w:rFonts w:asciiTheme="majorHAnsi" w:hAnsiTheme="majorHAnsi" w:cstheme="majorHAnsi"/>
          <w:sz w:val="14"/>
        </w:rPr>
        <w:t xml:space="preserve">The impending catastrophe and how to combat it </w:t>
      </w:r>
      <w:proofErr w:type="gramStart"/>
      <w:r w:rsidRPr="00CA696D">
        <w:rPr>
          <w:rFonts w:asciiTheme="majorHAnsi" w:hAnsiTheme="majorHAnsi" w:cstheme="majorHAnsi"/>
          <w:sz w:val="14"/>
        </w:rPr>
        <w:t>In</w:t>
      </w:r>
      <w:proofErr w:type="gramEnd"/>
      <w:r w:rsidRPr="00CA696D">
        <w:rPr>
          <w:rFonts w:asciiTheme="majorHAnsi" w:hAnsiTheme="majorHAnsi" w:cstheme="majorHAnsi"/>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CA696D">
        <w:rPr>
          <w:rFonts w:asciiTheme="majorHAnsi" w:hAnsiTheme="majorHAnsi" w:cstheme="majorHAnsi"/>
          <w:sz w:val="14"/>
        </w:rPr>
        <w:t>Urcatastrophe</w:t>
      </w:r>
      <w:proofErr w:type="spellEnd"/>
      <w:r w:rsidRPr="00CA696D">
        <w:rPr>
          <w:rFonts w:asciiTheme="majorHAnsi" w:hAnsiTheme="majorHAnsi" w:cstheme="majorHAnsi"/>
          <w:sz w:val="14"/>
        </w:rPr>
        <w:t xml:space="preserve"> of the century, had </w:t>
      </w:r>
      <w:proofErr w:type="spellStart"/>
      <w:r w:rsidRPr="00CA696D">
        <w:rPr>
          <w:rFonts w:asciiTheme="majorHAnsi" w:hAnsiTheme="majorHAnsi" w:cstheme="majorHAnsi"/>
          <w:sz w:val="14"/>
        </w:rPr>
        <w:t>haemorrhaged</w:t>
      </w:r>
      <w:proofErr w:type="spellEnd"/>
      <w:r w:rsidRPr="00CA696D">
        <w:rPr>
          <w:rFonts w:asciiTheme="majorHAnsi" w:hAnsiTheme="majorHAnsi" w:cstheme="majorHAnsi"/>
          <w:sz w:val="14"/>
        </w:rPr>
        <w:t xml:space="preserve"> Russia and the other belligerent countries and, so it seemed, put </w:t>
      </w:r>
      <w:proofErr w:type="spellStart"/>
      <w:r w:rsidRPr="00CA696D">
        <w:rPr>
          <w:rFonts w:asciiTheme="majorHAnsi" w:hAnsiTheme="majorHAnsi" w:cstheme="majorHAnsi"/>
          <w:sz w:val="14"/>
        </w:rPr>
        <w:t>civilisation</w:t>
      </w:r>
      <w:proofErr w:type="spellEnd"/>
      <w:r w:rsidRPr="00CA696D">
        <w:rPr>
          <w:rFonts w:asciiTheme="majorHAnsi" w:hAnsiTheme="majorHAnsi" w:cstheme="majorHAnsi"/>
          <w:sz w:val="14"/>
        </w:rPr>
        <w:t xml:space="preserve"> itself on the deathbed. ‘The war has created such an immense crisis, has so strained the material and moral forces of the people, has dealt such blows at the entire modern social </w:t>
      </w:r>
      <w:proofErr w:type="spellStart"/>
      <w:r w:rsidRPr="00CA696D">
        <w:rPr>
          <w:rFonts w:asciiTheme="majorHAnsi" w:hAnsiTheme="majorHAnsi" w:cstheme="majorHAnsi"/>
          <w:sz w:val="14"/>
        </w:rPr>
        <w:t>organisation</w:t>
      </w:r>
      <w:proofErr w:type="spellEnd"/>
      <w:r w:rsidRPr="00CA696D">
        <w:rPr>
          <w:rFonts w:asciiTheme="majorHAnsi" w:hAnsiTheme="majorHAnsi" w:cstheme="majorHAnsi"/>
          <w:sz w:val="14"/>
        </w:rPr>
        <w:t xml:space="preserve">, that humanity must now choose between perishing’ or transitioning to ‘a superior mode of production’. Russia stood before the </w:t>
      </w:r>
      <w:proofErr w:type="spellStart"/>
      <w:r w:rsidRPr="00CA696D">
        <w:rPr>
          <w:rFonts w:asciiTheme="majorHAnsi" w:hAnsiTheme="majorHAnsi" w:cstheme="majorHAnsi"/>
          <w:sz w:val="14"/>
        </w:rPr>
        <w:t>spectre</w:t>
      </w:r>
      <w:proofErr w:type="spellEnd"/>
      <w:r w:rsidRPr="00CA696D">
        <w:rPr>
          <w:rFonts w:asciiTheme="majorHAnsi" w:hAnsiTheme="majorHAnsi" w:cstheme="majorHAnsi"/>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CA696D">
        <w:rPr>
          <w:rFonts w:asciiTheme="majorHAnsi" w:hAnsiTheme="majorHAnsi" w:cstheme="majorHAnsi"/>
          <w:sz w:val="14"/>
        </w:rPr>
        <w:t>doubled</w:t>
      </w:r>
      <w:proofErr w:type="gramEnd"/>
      <w:r w:rsidRPr="00CA696D">
        <w:rPr>
          <w:rFonts w:asciiTheme="majorHAnsi" w:hAnsiTheme="majorHAnsi" w:cstheme="majorHAnsi"/>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w:t>
      </w:r>
      <w:proofErr w:type="gramStart"/>
      <w:r w:rsidRPr="00CA696D">
        <w:rPr>
          <w:rFonts w:asciiTheme="majorHAnsi" w:hAnsiTheme="majorHAnsi" w:cstheme="majorHAnsi"/>
          <w:sz w:val="14"/>
        </w:rPr>
        <w:t>applied</w:t>
      </w:r>
      <w:proofErr w:type="gramEnd"/>
      <w:r w:rsidRPr="00CA696D">
        <w:rPr>
          <w:rFonts w:asciiTheme="majorHAnsi" w:hAnsiTheme="majorHAnsi" w:cstheme="majorHAnsi"/>
          <w:sz w:val="14"/>
        </w:rPr>
        <w:t xml:space="preserve">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CA696D">
        <w:rPr>
          <w:rStyle w:val="Emphasis"/>
          <w:rFonts w:asciiTheme="majorHAnsi" w:hAnsiTheme="majorHAnsi" w:cstheme="majorHAnsi"/>
        </w:rPr>
        <w:t xml:space="preserve"> Second was to get the grain supplies under control, </w:t>
      </w:r>
      <w:r w:rsidRPr="00CA696D">
        <w:rPr>
          <w:rStyle w:val="Emphasis"/>
          <w:rFonts w:asciiTheme="majorHAnsi" w:hAnsiTheme="majorHAnsi" w:cstheme="majorHAnsi"/>
          <w:highlight w:val="green"/>
        </w:rPr>
        <w:t>seize stocks from</w:t>
      </w:r>
      <w:r w:rsidRPr="00CA696D">
        <w:rPr>
          <w:rStyle w:val="Emphasis"/>
          <w:rFonts w:asciiTheme="majorHAnsi" w:hAnsiTheme="majorHAnsi" w:cstheme="majorHAnsi"/>
        </w:rPr>
        <w:t xml:space="preserve"> rich </w:t>
      </w:r>
      <w:r w:rsidRPr="00CA696D">
        <w:rPr>
          <w:rStyle w:val="Emphasis"/>
          <w:rFonts w:asciiTheme="majorHAnsi" w:hAnsiTheme="majorHAnsi" w:cstheme="majorHAnsi"/>
          <w:highlight w:val="green"/>
        </w:rPr>
        <w:t>landowners</w:t>
      </w:r>
      <w:r w:rsidRPr="00CA696D">
        <w:rPr>
          <w:rStyle w:val="Emphasis"/>
          <w:rFonts w:asciiTheme="majorHAnsi" w:hAnsiTheme="majorHAnsi" w:cstheme="majorHAnsi"/>
        </w:rPr>
        <w:t xml:space="preserve">, </w:t>
      </w:r>
      <w:proofErr w:type="spellStart"/>
      <w:r w:rsidRPr="00CA696D">
        <w:rPr>
          <w:rStyle w:val="Emphasis"/>
          <w:rFonts w:asciiTheme="majorHAnsi" w:hAnsiTheme="majorHAnsi" w:cstheme="majorHAnsi"/>
          <w:highlight w:val="green"/>
        </w:rPr>
        <w:t>nationalise</w:t>
      </w:r>
      <w:proofErr w:type="spellEnd"/>
      <w:r w:rsidRPr="00CA696D">
        <w:rPr>
          <w:rStyle w:val="Emphasis"/>
          <w:rFonts w:asciiTheme="majorHAnsi" w:hAnsiTheme="majorHAnsi" w:cstheme="majorHAnsi"/>
          <w:highlight w:val="green"/>
        </w:rPr>
        <w:t xml:space="preserve"> banks</w:t>
      </w:r>
      <w:r w:rsidRPr="00CA696D">
        <w:rPr>
          <w:rStyle w:val="Emphasis"/>
          <w:rFonts w:asciiTheme="majorHAnsi" w:hAnsiTheme="majorHAnsi" w:cstheme="majorHAnsi"/>
        </w:rPr>
        <w:t xml:space="preserve"> and cartels, </w:t>
      </w:r>
      <w:r w:rsidRPr="00CA696D">
        <w:rPr>
          <w:rStyle w:val="Emphasis"/>
          <w:rFonts w:asciiTheme="majorHAnsi" w:hAnsiTheme="majorHAnsi" w:cstheme="majorHAnsi"/>
          <w:highlight w:val="green"/>
        </w:rPr>
        <w:t>end private property</w:t>
      </w:r>
      <w:r w:rsidRPr="00CA696D">
        <w:rPr>
          <w:rStyle w:val="Emphasis"/>
          <w:rFonts w:asciiTheme="majorHAnsi" w:hAnsiTheme="majorHAnsi" w:cstheme="majorHAnsi"/>
        </w:rPr>
        <w:t xml:space="preserve"> in the key means of production – a revolution, </w:t>
      </w:r>
      <w:r w:rsidRPr="00CA696D">
        <w:rPr>
          <w:rFonts w:asciiTheme="majorHAnsi" w:hAnsiTheme="majorHAnsi" w:cstheme="majorHAnsi"/>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CA696D">
        <w:rPr>
          <w:rFonts w:asciiTheme="majorHAnsi" w:hAnsiTheme="majorHAnsi" w:cstheme="majorHAnsi"/>
          <w:sz w:val="14"/>
        </w:rPr>
        <w:t>measures’</w:t>
      </w:r>
      <w:proofErr w:type="gramEnd"/>
      <w:r w:rsidRPr="00CA696D">
        <w:rPr>
          <w:rFonts w:asciiTheme="majorHAnsi" w:hAnsiTheme="majorHAnsi" w:cstheme="majorHAnsi"/>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CA696D">
        <w:rPr>
          <w:rFonts w:asciiTheme="majorHAnsi" w:hAnsiTheme="majorHAnsi" w:cstheme="majorHAnsi"/>
          <w:sz w:val="14"/>
        </w:rPr>
        <w:t>radicalised</w:t>
      </w:r>
      <w:proofErr w:type="spellEnd"/>
      <w:r w:rsidRPr="00CA696D">
        <w:rPr>
          <w:rFonts w:asciiTheme="majorHAnsi" w:hAnsiTheme="majorHAnsi" w:cstheme="majorHAnsi"/>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CA696D">
        <w:rPr>
          <w:rFonts w:asciiTheme="majorHAnsi" w:hAnsiTheme="majorHAnsi" w:cstheme="majorHAnsi"/>
          <w:sz w:val="14"/>
        </w:rPr>
        <w:t>So</w:t>
      </w:r>
      <w:proofErr w:type="gramEnd"/>
      <w:r w:rsidRPr="00CA696D">
        <w:rPr>
          <w:rFonts w:asciiTheme="majorHAnsi" w:hAnsiTheme="majorHAnsi" w:cstheme="majorHAnsi"/>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CA696D">
        <w:rPr>
          <w:rStyle w:val="Emphasis"/>
          <w:rFonts w:asciiTheme="majorHAnsi" w:hAnsiTheme="majorHAnsi" w:cstheme="majorHAnsi"/>
        </w:rPr>
        <w:t xml:space="preserve">today, we are launching a comprehensive </w:t>
      </w:r>
      <w:r w:rsidRPr="00CA696D">
        <w:rPr>
          <w:rStyle w:val="Emphasis"/>
          <w:rFonts w:asciiTheme="majorHAnsi" w:hAnsiTheme="majorHAnsi" w:cstheme="majorHAnsi"/>
          <w:highlight w:val="green"/>
        </w:rPr>
        <w:t xml:space="preserve">audit </w:t>
      </w:r>
      <w:r w:rsidRPr="00CA696D">
        <w:rPr>
          <w:rStyle w:val="Emphasis"/>
          <w:rFonts w:asciiTheme="majorHAnsi" w:hAnsiTheme="majorHAnsi" w:cstheme="majorHAnsi"/>
        </w:rPr>
        <w:t xml:space="preserve">of all </w:t>
      </w:r>
      <w:r w:rsidRPr="00CA696D">
        <w:rPr>
          <w:rStyle w:val="Emphasis"/>
          <w:rFonts w:asciiTheme="majorHAnsi" w:hAnsiTheme="majorHAnsi" w:cstheme="majorHAnsi"/>
          <w:highlight w:val="green"/>
        </w:rPr>
        <w:t>supply chains</w:t>
      </w:r>
      <w:r w:rsidRPr="00CA696D">
        <w:rPr>
          <w:rStyle w:val="Emphasis"/>
          <w:rFonts w:asciiTheme="majorHAnsi" w:hAnsiTheme="majorHAnsi" w:cstheme="majorHAnsi"/>
        </w:rPr>
        <w:t xml:space="preserve"> and import flows running into our country. </w:t>
      </w:r>
      <w:r w:rsidRPr="00CA696D">
        <w:rPr>
          <w:rFonts w:asciiTheme="majorHAnsi" w:hAnsiTheme="majorHAnsi" w:cstheme="majorHAnsi"/>
          <w:sz w:val="14"/>
        </w:rPr>
        <w:t xml:space="preserve">With our amazing capacity for surveillance and data collection, we’ll shift from citizens to companies, open their books, conduct thorough </w:t>
      </w:r>
      <w:proofErr w:type="spellStart"/>
      <w:r w:rsidRPr="00CA696D">
        <w:rPr>
          <w:rFonts w:asciiTheme="majorHAnsi" w:hAnsiTheme="majorHAnsi" w:cstheme="majorHAnsi"/>
          <w:sz w:val="14"/>
        </w:rPr>
        <w:t>inputoutput</w:t>
      </w:r>
      <w:proofErr w:type="spellEnd"/>
      <w:r w:rsidRPr="00CA696D">
        <w:rPr>
          <w:rFonts w:asciiTheme="majorHAnsi" w:hAnsiTheme="majorHAnsi" w:cstheme="majorHAnsi"/>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CA696D">
        <w:rPr>
          <w:rStyle w:val="Emphasis"/>
          <w:rFonts w:asciiTheme="majorHAnsi" w:hAnsiTheme="majorHAnsi" w:cstheme="majorHAnsi"/>
        </w:rPr>
        <w:t xml:space="preserve"> but as a running </w:t>
      </w:r>
      <w:r w:rsidRPr="00CA696D">
        <w:rPr>
          <w:rStyle w:val="Emphasis"/>
          <w:rFonts w:asciiTheme="majorHAnsi" w:hAnsiTheme="majorHAnsi" w:cstheme="majorHAnsi"/>
          <w:highlight w:val="green"/>
        </w:rPr>
        <w:t xml:space="preserve">investment in </w:t>
      </w:r>
      <w:r w:rsidRPr="00CA696D">
        <w:rPr>
          <w:rStyle w:val="Emphasis"/>
          <w:rFonts w:asciiTheme="majorHAnsi" w:hAnsiTheme="majorHAnsi" w:cstheme="majorHAnsi"/>
        </w:rPr>
        <w:t xml:space="preserve">the </w:t>
      </w:r>
      <w:r w:rsidRPr="00CA696D">
        <w:rPr>
          <w:rStyle w:val="Emphasis"/>
          <w:rFonts w:asciiTheme="majorHAnsi" w:hAnsiTheme="majorHAnsi" w:cstheme="majorHAnsi"/>
          <w:highlight w:val="green"/>
        </w:rPr>
        <w:t xml:space="preserve">habitability </w:t>
      </w:r>
      <w:r w:rsidRPr="00CA696D">
        <w:rPr>
          <w:rStyle w:val="Emphasis"/>
          <w:rFonts w:asciiTheme="majorHAnsi" w:hAnsiTheme="majorHAnsi" w:cstheme="majorHAnsi"/>
        </w:rPr>
        <w:t xml:space="preserve">of this planet, an establishment </w:t>
      </w:r>
      <w:r w:rsidRPr="00CA696D">
        <w:rPr>
          <w:rStyle w:val="Emphasis"/>
          <w:rFonts w:asciiTheme="majorHAnsi" w:hAnsiTheme="majorHAnsi" w:cstheme="majorHAnsi"/>
          <w:highlight w:val="green"/>
        </w:rPr>
        <w:t>and</w:t>
      </w:r>
      <w:r w:rsidRPr="00CA696D">
        <w:rPr>
          <w:rStyle w:val="Emphasis"/>
          <w:rFonts w:asciiTheme="majorHAnsi" w:hAnsiTheme="majorHAnsi" w:cstheme="majorHAnsi"/>
        </w:rPr>
        <w:t xml:space="preserve"> maintenance of </w:t>
      </w:r>
      <w:r w:rsidRPr="00CA696D">
        <w:rPr>
          <w:rStyle w:val="Emphasis"/>
          <w:rFonts w:asciiTheme="majorHAnsi" w:hAnsiTheme="majorHAnsi" w:cstheme="majorHAnsi"/>
          <w:highlight w:val="green"/>
        </w:rPr>
        <w:t>sanctuaries</w:t>
      </w:r>
      <w:r w:rsidRPr="00CA696D">
        <w:rPr>
          <w:rStyle w:val="Emphasis"/>
          <w:rFonts w:asciiTheme="majorHAnsi" w:hAnsiTheme="majorHAnsi" w:cstheme="majorHAnsi"/>
        </w:rPr>
        <w:t xml:space="preserve"> on which our health depends. </w:t>
      </w:r>
      <w:r w:rsidRPr="00CA696D">
        <w:rPr>
          <w:rFonts w:asciiTheme="majorHAnsi" w:hAnsiTheme="majorHAnsi" w:cstheme="majorHAnsi"/>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CA696D">
        <w:rPr>
          <w:rFonts w:asciiTheme="majorHAnsi" w:hAnsiTheme="majorHAnsi" w:cstheme="majorHAnsi"/>
          <w:sz w:val="14"/>
        </w:rPr>
        <w:t>no</w:t>
      </w:r>
      <w:proofErr w:type="gramEnd"/>
      <w:r w:rsidRPr="00CA696D">
        <w:rPr>
          <w:rFonts w:asciiTheme="majorHAnsi" w:hAnsiTheme="majorHAnsi" w:cstheme="majorHAnsi"/>
          <w:sz w:val="14"/>
        </w:rPr>
        <w:t xml:space="preserve"> or less </w:t>
      </w:r>
      <w:r w:rsidRPr="00CA696D">
        <w:rPr>
          <w:rFonts w:asciiTheme="majorHAnsi" w:hAnsiTheme="majorHAnsi" w:cstheme="majorHAnsi"/>
          <w:sz w:val="14"/>
        </w:rPr>
        <w:lastRenderedPageBreak/>
        <w:t xml:space="preserve">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CA696D">
        <w:rPr>
          <w:rFonts w:asciiTheme="majorHAnsi" w:hAnsiTheme="majorHAnsi" w:cstheme="majorHAnsi"/>
          <w:sz w:val="14"/>
        </w:rPr>
        <w:t>costefficient</w:t>
      </w:r>
      <w:proofErr w:type="spellEnd"/>
      <w:r w:rsidRPr="00CA696D">
        <w:rPr>
          <w:rFonts w:asciiTheme="majorHAnsi" w:hAnsiTheme="majorHAnsi" w:cstheme="majorHAnsi"/>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CA696D">
        <w:rPr>
          <w:rFonts w:asciiTheme="majorHAnsi" w:hAnsiTheme="majorHAnsi" w:cstheme="majorHAnsi"/>
          <w:sz w:val="14"/>
        </w:rPr>
        <w:t>proclaim:</w:t>
      </w:r>
      <w:proofErr w:type="gramEnd"/>
      <w:r w:rsidRPr="00CA696D">
        <w:rPr>
          <w:rFonts w:asciiTheme="majorHAnsi" w:hAnsiTheme="majorHAnsi" w:cstheme="majorHAnsi"/>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CA696D">
        <w:rPr>
          <w:rFonts w:asciiTheme="majorHAnsi" w:hAnsiTheme="majorHAnsi" w:cstheme="majorHAnsi"/>
          <w:sz w:val="14"/>
        </w:rPr>
        <w:t>So</w:t>
      </w:r>
      <w:proofErr w:type="gramEnd"/>
      <w:r w:rsidRPr="00CA696D">
        <w:rPr>
          <w:rFonts w:asciiTheme="majorHAnsi" w:hAnsiTheme="majorHAnsi" w:cstheme="majorHAnsi"/>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CA696D">
        <w:rPr>
          <w:rStyle w:val="Emphasis"/>
          <w:rFonts w:asciiTheme="majorHAnsi" w:hAnsiTheme="majorHAnsi" w:cstheme="majorHAnsi"/>
        </w:rPr>
        <w:t xml:space="preserve">Mandatory global veganism would probably be the endpoint most salutary for all. </w:t>
      </w:r>
      <w:r w:rsidRPr="00CA696D">
        <w:rPr>
          <w:rFonts w:asciiTheme="majorHAnsi" w:hAnsiTheme="majorHAnsi" w:cstheme="majorHAnsi"/>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CA696D">
        <w:rPr>
          <w:rFonts w:asciiTheme="majorHAnsi" w:hAnsiTheme="majorHAnsi" w:cstheme="majorHAnsi"/>
          <w:sz w:val="14"/>
        </w:rPr>
        <w:t>programme</w:t>
      </w:r>
      <w:proofErr w:type="spellEnd"/>
      <w:r w:rsidRPr="00CA696D">
        <w:rPr>
          <w:rFonts w:asciiTheme="majorHAnsi" w:hAnsiTheme="majorHAnsi" w:cstheme="majorHAnsi"/>
          <w:sz w:val="14"/>
        </w:rPr>
        <w:t xml:space="preserve"> of this kind. ‘We need (for a certain transitional period) a state. This is what distinguishes us from the anarchists’, with Lenin – or with Wallace: ‘In the face of the potential catastrophe, </w:t>
      </w:r>
      <w:r w:rsidRPr="00CA696D">
        <w:rPr>
          <w:rStyle w:val="Emphasis"/>
          <w:rFonts w:asciiTheme="majorHAnsi" w:hAnsiTheme="majorHAnsi" w:cstheme="majorHAnsi"/>
        </w:rPr>
        <w:t xml:space="preserve">it would indeed seem most prudent to begin placing </w:t>
      </w:r>
      <w:r w:rsidRPr="00CA696D">
        <w:rPr>
          <w:rStyle w:val="Emphasis"/>
          <w:rFonts w:asciiTheme="majorHAnsi" w:hAnsiTheme="majorHAnsi" w:cstheme="majorHAnsi"/>
          <w:highlight w:val="green"/>
        </w:rPr>
        <w:t>draconian restraints on</w:t>
      </w:r>
      <w:r w:rsidRPr="00CA696D">
        <w:rPr>
          <w:rStyle w:val="Emphasis"/>
          <w:rFonts w:asciiTheme="majorHAnsi" w:hAnsiTheme="majorHAnsi" w:cstheme="majorHAnsi"/>
        </w:rPr>
        <w:t xml:space="preserve"> existing plantation and animal </w:t>
      </w:r>
      <w:r w:rsidRPr="00CA696D">
        <w:rPr>
          <w:rStyle w:val="Emphasis"/>
          <w:rFonts w:asciiTheme="majorHAnsi" w:hAnsiTheme="majorHAnsi" w:cstheme="majorHAnsi"/>
          <w:highlight w:val="green"/>
        </w:rPr>
        <w:t>monocultures</w:t>
      </w:r>
      <w:r w:rsidRPr="00CA696D">
        <w:rPr>
          <w:rStyle w:val="Emphasis"/>
          <w:rFonts w:asciiTheme="majorHAnsi" w:hAnsiTheme="majorHAnsi" w:cstheme="majorHAnsi"/>
        </w:rPr>
        <w:t xml:space="preserve">, the driving forces behind present pandemic emergence.’ Note the word ‘draconian’. </w:t>
      </w:r>
      <w:r w:rsidRPr="00CA696D">
        <w:rPr>
          <w:rFonts w:asciiTheme="majorHAnsi" w:hAnsiTheme="majorHAnsi" w:cstheme="majorHAnsi"/>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CA696D">
        <w:rPr>
          <w:rFonts w:asciiTheme="majorHAnsi" w:hAnsiTheme="majorHAnsi" w:cstheme="majorHAnsi"/>
          <w:sz w:val="14"/>
          <w:szCs w:val="14"/>
        </w:rPr>
        <w:t>realised</w:t>
      </w:r>
      <w:proofErr w:type="spellEnd"/>
      <w:r w:rsidRPr="00CA696D">
        <w:rPr>
          <w:rFonts w:asciiTheme="majorHAnsi" w:hAnsiTheme="majorHAnsi" w:cstheme="majorHAnsi"/>
          <w:sz w:val="14"/>
          <w:szCs w:val="14"/>
        </w:rPr>
        <w:t xml:space="preserve"> when enforcement finally became a little harsh, after all the laxities and prevarication of the early factory legislation. One doesn’t curb capitalist exploitation by carrots. Tropical</w:t>
      </w:r>
      <w:r w:rsidRPr="00CA696D">
        <w:rPr>
          <w:rStyle w:val="Emphasis"/>
          <w:rFonts w:asciiTheme="majorHAnsi" w:hAnsiTheme="majorHAnsi" w:cstheme="majorHAnsi"/>
        </w:rPr>
        <w:t xml:space="preserve"> </w:t>
      </w:r>
      <w:r w:rsidRPr="00CA696D">
        <w:rPr>
          <w:rFonts w:asciiTheme="majorHAnsi" w:hAnsiTheme="majorHAnsi" w:cstheme="majorHAnsi"/>
          <w:sz w:val="14"/>
        </w:rPr>
        <w:t xml:space="preserve">forests have a recent counterpart to the ten hours’ day: the tenure of Lula. Between 2004 and 2012, deforestation in the Brazilian Amazon underwent its most rapid reduction in modern times, </w:t>
      </w:r>
      <w:proofErr w:type="gramStart"/>
      <w:r w:rsidRPr="00CA696D">
        <w:rPr>
          <w:rFonts w:asciiTheme="majorHAnsi" w:hAnsiTheme="majorHAnsi" w:cstheme="majorHAnsi"/>
          <w:sz w:val="14"/>
        </w:rPr>
        <w:t>all the more</w:t>
      </w:r>
      <w:proofErr w:type="gramEnd"/>
      <w:r w:rsidRPr="00CA696D">
        <w:rPr>
          <w:rFonts w:asciiTheme="majorHAnsi" w:hAnsiTheme="majorHAnsi" w:cstheme="majorHAnsi"/>
          <w:sz w:val="14"/>
        </w:rPr>
        <w:t xml:space="preserve"> remarkable for running against the trends in the rest of Latin America and Southeast Asia. By what means did the Lula governments accomplish this? By turning some degree of hard power on land-hungry capital:</w:t>
      </w:r>
      <w:r w:rsidRPr="00CA696D">
        <w:rPr>
          <w:rStyle w:val="Emphasis"/>
          <w:rFonts w:asciiTheme="majorHAnsi" w:hAnsiTheme="majorHAnsi" w:cstheme="majorHAnsi"/>
        </w:rPr>
        <w:t xml:space="preserve"> expanding protected areas, </w:t>
      </w:r>
      <w:r w:rsidRPr="00CA696D">
        <w:rPr>
          <w:rStyle w:val="Emphasis"/>
          <w:rFonts w:asciiTheme="majorHAnsi" w:hAnsiTheme="majorHAnsi" w:cstheme="majorHAnsi"/>
          <w:highlight w:val="green"/>
        </w:rPr>
        <w:t>registering land</w:t>
      </w:r>
      <w:r w:rsidRPr="00CA696D">
        <w:rPr>
          <w:rStyle w:val="Emphasis"/>
          <w:rFonts w:asciiTheme="majorHAnsi" w:hAnsiTheme="majorHAnsi" w:cstheme="majorHAnsi"/>
        </w:rPr>
        <w:t xml:space="preserve"> properties, </w:t>
      </w:r>
      <w:r w:rsidRPr="00CA696D">
        <w:rPr>
          <w:rStyle w:val="Emphasis"/>
          <w:rFonts w:asciiTheme="majorHAnsi" w:hAnsiTheme="majorHAnsi" w:cstheme="majorHAnsi"/>
          <w:highlight w:val="green"/>
        </w:rPr>
        <w:t>monitoring</w:t>
      </w:r>
      <w:r w:rsidRPr="00CA696D">
        <w:rPr>
          <w:rStyle w:val="Emphasis"/>
          <w:rFonts w:asciiTheme="majorHAnsi" w:hAnsiTheme="majorHAnsi" w:cstheme="majorHAnsi"/>
        </w:rPr>
        <w:t xml:space="preserve"> rainforests </w:t>
      </w:r>
      <w:r w:rsidRPr="00CA696D">
        <w:rPr>
          <w:rStyle w:val="Emphasis"/>
          <w:rFonts w:asciiTheme="majorHAnsi" w:hAnsiTheme="majorHAnsi" w:cstheme="majorHAnsi"/>
          <w:highlight w:val="green"/>
        </w:rPr>
        <w:t>via satellites,</w:t>
      </w:r>
      <w:r w:rsidRPr="00CA696D">
        <w:rPr>
          <w:rStyle w:val="Emphasis"/>
          <w:rFonts w:asciiTheme="majorHAnsi" w:hAnsiTheme="majorHAnsi" w:cstheme="majorHAnsi"/>
        </w:rPr>
        <w:t xml:space="preserve"> enforcing the forest code and </w:t>
      </w:r>
      <w:proofErr w:type="gramStart"/>
      <w:r w:rsidRPr="00CA696D">
        <w:rPr>
          <w:rStyle w:val="Emphasis"/>
          <w:rFonts w:asciiTheme="majorHAnsi" w:hAnsiTheme="majorHAnsi" w:cstheme="majorHAnsi"/>
        </w:rPr>
        <w:t xml:space="preserve">actually </w:t>
      </w:r>
      <w:r w:rsidRPr="00CA696D">
        <w:rPr>
          <w:rStyle w:val="Emphasis"/>
          <w:rFonts w:asciiTheme="majorHAnsi" w:hAnsiTheme="majorHAnsi" w:cstheme="majorHAnsi"/>
          <w:highlight w:val="green"/>
        </w:rPr>
        <w:t>punishing</w:t>
      </w:r>
      <w:proofErr w:type="gramEnd"/>
      <w:r w:rsidRPr="00CA696D">
        <w:rPr>
          <w:rStyle w:val="Emphasis"/>
          <w:rFonts w:asciiTheme="majorHAnsi" w:hAnsiTheme="majorHAnsi" w:cstheme="majorHAnsi"/>
          <w:highlight w:val="green"/>
        </w:rPr>
        <w:t xml:space="preserve"> those responsible</w:t>
      </w:r>
      <w:r w:rsidRPr="00CA696D">
        <w:rPr>
          <w:rStyle w:val="Emphasis"/>
          <w:rFonts w:asciiTheme="majorHAnsi" w:hAnsiTheme="majorHAnsi" w:cstheme="majorHAnsi"/>
        </w:rPr>
        <w:t xml:space="preserve"> for illegal logging. </w:t>
      </w:r>
      <w:r w:rsidRPr="00CA696D">
        <w:rPr>
          <w:rFonts w:asciiTheme="majorHAnsi" w:hAnsiTheme="majorHAnsi" w:cstheme="majorHAnsi"/>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CA696D">
        <w:rPr>
          <w:rFonts w:asciiTheme="majorHAnsi" w:hAnsiTheme="majorHAnsi" w:cstheme="majorHAnsi"/>
          <w:sz w:val="8"/>
          <w:szCs w:val="8"/>
        </w:rPr>
        <w:t>Huanong</w:t>
      </w:r>
      <w:proofErr w:type="spellEnd"/>
      <w:r w:rsidRPr="00CA696D">
        <w:rPr>
          <w:rFonts w:asciiTheme="majorHAnsi" w:hAnsiTheme="majorHAnsi" w:cstheme="majorHAnsi"/>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CA696D">
        <w:rPr>
          <w:rFonts w:asciiTheme="majorHAnsi" w:hAnsiTheme="majorHAnsi" w:cstheme="majorHAnsi"/>
          <w:sz w:val="8"/>
          <w:szCs w:val="8"/>
        </w:rPr>
        <w:t>Science</w:t>
      </w:r>
      <w:proofErr w:type="gramEnd"/>
      <w:r w:rsidRPr="00CA696D">
        <w:rPr>
          <w:rFonts w:asciiTheme="majorHAnsi" w:hAnsiTheme="majorHAnsi" w:cstheme="majorHAnsi"/>
          <w:sz w:val="8"/>
          <w:szCs w:val="8"/>
        </w:rPr>
        <w:t xml:space="preserve"> urged a permanent ban on consumption as well as possession, backed up by stiff penalties; </w:t>
      </w:r>
      <w:proofErr w:type="spellStart"/>
      <w:r w:rsidRPr="00CA696D">
        <w:rPr>
          <w:rFonts w:asciiTheme="majorHAnsi" w:hAnsiTheme="majorHAnsi" w:cstheme="majorHAnsi"/>
          <w:sz w:val="8"/>
          <w:szCs w:val="8"/>
        </w:rPr>
        <w:t>Jingjing</w:t>
      </w:r>
      <w:proofErr w:type="spellEnd"/>
      <w:r w:rsidRPr="00CA696D">
        <w:rPr>
          <w:rFonts w:asciiTheme="majorHAnsi" w:hAnsiTheme="majorHAnsi" w:cstheme="majorHAnsi"/>
          <w:sz w:val="8"/>
          <w:szCs w:val="8"/>
        </w:rPr>
        <w:t xml:space="preserve"> Yuan and colleagues went a step further and called for ‘sentence to life prison’ for anyone eating wild. Processing, transporting, marketing wild animals should be similarly sanctioned, the state maintaining a list of species </w:t>
      </w:r>
      <w:proofErr w:type="spellStart"/>
      <w:r w:rsidRPr="00CA696D">
        <w:rPr>
          <w:rFonts w:asciiTheme="majorHAnsi" w:hAnsiTheme="majorHAnsi" w:cstheme="majorHAnsi"/>
          <w:sz w:val="8"/>
          <w:szCs w:val="8"/>
        </w:rPr>
        <w:t>authorised</w:t>
      </w:r>
      <w:proofErr w:type="spellEnd"/>
      <w:r w:rsidRPr="00CA696D">
        <w:rPr>
          <w:rFonts w:asciiTheme="majorHAnsi" w:hAnsiTheme="majorHAnsi" w:cstheme="majorHAnsi"/>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CA696D">
        <w:rPr>
          <w:rFonts w:asciiTheme="majorHAnsi" w:hAnsiTheme="majorHAnsi" w:cstheme="majorHAnsi"/>
          <w:sz w:val="8"/>
          <w:szCs w:val="8"/>
        </w:rPr>
        <w:t>labour</w:t>
      </w:r>
      <w:proofErr w:type="spellEnd"/>
      <w:r w:rsidRPr="00CA696D">
        <w:rPr>
          <w:rFonts w:asciiTheme="majorHAnsi" w:hAnsiTheme="majorHAnsi" w:cstheme="majorHAnsi"/>
          <w:sz w:val="8"/>
          <w:szCs w:val="8"/>
        </w:rPr>
        <w:t xml:space="preserve"> in factories and slave </w:t>
      </w:r>
      <w:proofErr w:type="spellStart"/>
      <w:r w:rsidRPr="00CA696D">
        <w:rPr>
          <w:rFonts w:asciiTheme="majorHAnsi" w:hAnsiTheme="majorHAnsi" w:cstheme="majorHAnsi"/>
          <w:sz w:val="8"/>
          <w:szCs w:val="8"/>
        </w:rPr>
        <w:t>labour</w:t>
      </w:r>
      <w:proofErr w:type="spellEnd"/>
      <w:r w:rsidRPr="00CA696D">
        <w:rPr>
          <w:rFonts w:asciiTheme="majorHAnsi" w:hAnsiTheme="majorHAnsi" w:cstheme="majorHAnsi"/>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CA696D">
        <w:rPr>
          <w:rFonts w:asciiTheme="majorHAnsi" w:hAnsiTheme="majorHAnsi" w:cstheme="majorHAnsi"/>
          <w:sz w:val="8"/>
          <w:szCs w:val="8"/>
        </w:rPr>
        <w:t>success</w:t>
      </w:r>
      <w:proofErr w:type="gramEnd"/>
      <w:r w:rsidRPr="00CA696D">
        <w:rPr>
          <w:rFonts w:asciiTheme="majorHAnsi" w:hAnsiTheme="majorHAnsi" w:cstheme="majorHAnsi"/>
          <w:sz w:val="8"/>
          <w:szCs w:val="8"/>
        </w:rPr>
        <w:t xml:space="preserve"> stories </w:t>
      </w:r>
      <w:proofErr w:type="spellStart"/>
      <w:r w:rsidRPr="00CA696D">
        <w:rPr>
          <w:rFonts w:asciiTheme="majorHAnsi" w:hAnsiTheme="majorHAnsi" w:cstheme="majorHAnsi"/>
          <w:sz w:val="8"/>
          <w:szCs w:val="8"/>
        </w:rPr>
        <w:t>Felbab</w:t>
      </w:r>
      <w:proofErr w:type="spellEnd"/>
      <w:r w:rsidRPr="00CA696D">
        <w:rPr>
          <w:rFonts w:asciiTheme="majorHAnsi" w:hAnsiTheme="majorHAnsi" w:cstheme="majorHAnsi"/>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CA696D">
        <w:rPr>
          <w:rFonts w:asciiTheme="majorHAnsi" w:hAnsiTheme="majorHAnsi" w:cstheme="majorHAnsi"/>
          <w:sz w:val="8"/>
          <w:szCs w:val="8"/>
        </w:rPr>
        <w:t>Interestingly enough, the</w:t>
      </w:r>
      <w:proofErr w:type="gramEnd"/>
      <w:r w:rsidRPr="00CA696D">
        <w:rPr>
          <w:rFonts w:asciiTheme="majorHAnsi" w:hAnsiTheme="majorHAnsi" w:cstheme="majorHAnsi"/>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CA696D">
        <w:rPr>
          <w:rFonts w:asciiTheme="majorHAnsi" w:hAnsiTheme="majorHAnsi" w:cstheme="majorHAnsi"/>
          <w:sz w:val="8"/>
          <w:szCs w:val="8"/>
        </w:rPr>
        <w:t>Rhinohorn</w:t>
      </w:r>
      <w:proofErr w:type="spellEnd"/>
      <w:r w:rsidRPr="00CA696D">
        <w:rPr>
          <w:rFonts w:asciiTheme="majorHAnsi" w:hAnsiTheme="majorHAnsi" w:cstheme="majorHAnsi"/>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CA696D">
        <w:rPr>
          <w:rFonts w:asciiTheme="majorHAnsi" w:hAnsiTheme="majorHAnsi" w:cstheme="majorHAnsi"/>
          <w:sz w:val="8"/>
          <w:szCs w:val="8"/>
        </w:rPr>
        <w:t>Steglitz</w:t>
      </w:r>
      <w:proofErr w:type="spellEnd"/>
      <w:r w:rsidRPr="00CA696D">
        <w:rPr>
          <w:rFonts w:asciiTheme="majorHAnsi" w:hAnsiTheme="majorHAnsi" w:cstheme="majorHAnsi"/>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CA696D">
        <w:rPr>
          <w:rFonts w:asciiTheme="majorHAnsi" w:hAnsiTheme="majorHAnsi" w:cstheme="majorHAnsi"/>
          <w:sz w:val="8"/>
          <w:szCs w:val="8"/>
        </w:rPr>
        <w:t>have to</w:t>
      </w:r>
      <w:proofErr w:type="gramEnd"/>
      <w:r w:rsidRPr="00CA696D">
        <w:rPr>
          <w:rFonts w:asciiTheme="majorHAnsi" w:hAnsiTheme="majorHAnsi" w:cstheme="majorHAnsi"/>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CA696D">
        <w:rPr>
          <w:rFonts w:asciiTheme="majorHAnsi" w:hAnsiTheme="majorHAnsi" w:cstheme="majorHAnsi"/>
          <w:sz w:val="8"/>
          <w:szCs w:val="8"/>
        </w:rPr>
        <w:t>en</w:t>
      </w:r>
      <w:proofErr w:type="spellEnd"/>
      <w:r w:rsidRPr="00CA696D">
        <w:rPr>
          <w:rFonts w:asciiTheme="majorHAnsi" w:hAnsiTheme="majorHAnsi" w:cstheme="majorHAnsi"/>
          <w:sz w:val="8"/>
          <w:szCs w:val="8"/>
        </w:rPr>
        <w:t xml:space="preserve"> bloc. The main alternative to such an approach is to </w:t>
      </w:r>
      <w:proofErr w:type="spellStart"/>
      <w:r w:rsidRPr="00CA696D">
        <w:rPr>
          <w:rFonts w:asciiTheme="majorHAnsi" w:hAnsiTheme="majorHAnsi" w:cstheme="majorHAnsi"/>
          <w:sz w:val="8"/>
          <w:szCs w:val="8"/>
        </w:rPr>
        <w:t>legalise</w:t>
      </w:r>
      <w:proofErr w:type="spellEnd"/>
      <w:r w:rsidRPr="00CA696D">
        <w:rPr>
          <w:rFonts w:asciiTheme="majorHAnsi" w:hAnsiTheme="majorHAnsi" w:cstheme="majorHAnsi"/>
          <w:sz w:val="8"/>
          <w:szCs w:val="8"/>
        </w:rPr>
        <w:t xml:space="preserve"> the wildlife trade and encourage the ordered establishment of farms (the </w:t>
      </w:r>
      <w:proofErr w:type="spellStart"/>
      <w:r w:rsidRPr="00CA696D">
        <w:rPr>
          <w:rFonts w:asciiTheme="majorHAnsi" w:hAnsiTheme="majorHAnsi" w:cstheme="majorHAnsi"/>
          <w:sz w:val="8"/>
          <w:szCs w:val="8"/>
        </w:rPr>
        <w:t>Huanong</w:t>
      </w:r>
      <w:proofErr w:type="spellEnd"/>
      <w:r w:rsidRPr="00CA696D">
        <w:rPr>
          <w:rFonts w:asciiTheme="majorHAnsi" w:hAnsiTheme="majorHAnsi" w:cstheme="majorHAnsi"/>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CA696D">
        <w:rPr>
          <w:rFonts w:asciiTheme="majorHAnsi" w:hAnsiTheme="majorHAnsi" w:cstheme="majorHAnsi"/>
          <w:sz w:val="8"/>
          <w:szCs w:val="8"/>
        </w:rPr>
        <w:t>as long as</w:t>
      </w:r>
      <w:proofErr w:type="gramEnd"/>
      <w:r w:rsidRPr="00CA696D">
        <w:rPr>
          <w:rFonts w:asciiTheme="majorHAnsi" w:hAnsiTheme="majorHAnsi" w:cstheme="majorHAnsi"/>
          <w:sz w:val="8"/>
          <w:szCs w:val="8"/>
        </w:rPr>
        <w:t xml:space="preserve"> the suck is there. Demand itself will have to be </w:t>
      </w:r>
      <w:proofErr w:type="spellStart"/>
      <w:r w:rsidRPr="00CA696D">
        <w:rPr>
          <w:rFonts w:asciiTheme="majorHAnsi" w:hAnsiTheme="majorHAnsi" w:cstheme="majorHAnsi"/>
          <w:sz w:val="8"/>
          <w:szCs w:val="8"/>
        </w:rPr>
        <w:t>neutralised</w:t>
      </w:r>
      <w:proofErr w:type="spellEnd"/>
      <w:r w:rsidRPr="00CA696D">
        <w:rPr>
          <w:rFonts w:asciiTheme="majorHAnsi" w:hAnsiTheme="majorHAnsi" w:cstheme="majorHAnsi"/>
          <w:sz w:val="8"/>
          <w:szCs w:val="8"/>
        </w:rPr>
        <w:t xml:space="preserve">. Insofar as ostentation – the open display of status before peers and subalterns </w:t>
      </w:r>
      <w:r w:rsidRPr="00CA696D">
        <w:rPr>
          <w:rFonts w:asciiTheme="majorHAnsi" w:hAnsiTheme="majorHAnsi" w:cstheme="majorHAnsi"/>
          <w:sz w:val="14"/>
        </w:rPr>
        <w:t>–</w:t>
      </w:r>
      <w:r w:rsidRPr="00CA696D">
        <w:rPr>
          <w:rStyle w:val="Emphasis"/>
          <w:rFonts w:asciiTheme="majorHAnsi" w:hAnsiTheme="majorHAnsi" w:cstheme="majorHAnsi"/>
        </w:rPr>
        <w:t xml:space="preserve"> is the purpose of wildlife consumption, </w:t>
      </w:r>
      <w:proofErr w:type="spellStart"/>
      <w:r w:rsidRPr="00CA696D">
        <w:rPr>
          <w:rStyle w:val="Emphasis"/>
          <w:rFonts w:asciiTheme="majorHAnsi" w:hAnsiTheme="majorHAnsi" w:cstheme="majorHAnsi"/>
          <w:highlight w:val="green"/>
        </w:rPr>
        <w:t>criminalisation</w:t>
      </w:r>
      <w:proofErr w:type="spellEnd"/>
      <w:r w:rsidRPr="00CA696D">
        <w:rPr>
          <w:rStyle w:val="Emphasis"/>
          <w:rFonts w:asciiTheme="majorHAnsi" w:hAnsiTheme="majorHAnsi" w:cstheme="majorHAnsi"/>
          <w:highlight w:val="green"/>
        </w:rPr>
        <w:t xml:space="preserve"> and actual </w:t>
      </w:r>
      <w:r w:rsidRPr="00CA696D">
        <w:rPr>
          <w:rStyle w:val="Emphasis"/>
          <w:rFonts w:asciiTheme="majorHAnsi" w:hAnsiTheme="majorHAnsi" w:cstheme="majorHAnsi"/>
        </w:rPr>
        <w:t xml:space="preserve">law </w:t>
      </w:r>
      <w:r w:rsidRPr="00CA696D">
        <w:rPr>
          <w:rStyle w:val="Emphasis"/>
          <w:rFonts w:asciiTheme="majorHAnsi" w:hAnsiTheme="majorHAnsi" w:cstheme="majorHAnsi"/>
          <w:highlight w:val="green"/>
        </w:rPr>
        <w:t>enforcement</w:t>
      </w:r>
      <w:r w:rsidRPr="00CA696D">
        <w:rPr>
          <w:rStyle w:val="Emphasis"/>
          <w:rFonts w:asciiTheme="majorHAnsi" w:hAnsiTheme="majorHAnsi" w:cstheme="majorHAnsi"/>
        </w:rPr>
        <w:t xml:space="preserve"> should hit where it hurts. </w:t>
      </w:r>
      <w:r w:rsidRPr="00CA696D">
        <w:rPr>
          <w:rFonts w:asciiTheme="majorHAnsi" w:hAnsiTheme="majorHAnsi" w:cstheme="majorHAnsi"/>
          <w:sz w:val="8"/>
          <w:szCs w:val="8"/>
        </w:rPr>
        <w:t xml:space="preserve">Under the ground, public swagger is harder. This doesn’t mean, as </w:t>
      </w:r>
      <w:proofErr w:type="spellStart"/>
      <w:r w:rsidRPr="00CA696D">
        <w:rPr>
          <w:rFonts w:asciiTheme="majorHAnsi" w:hAnsiTheme="majorHAnsi" w:cstheme="majorHAnsi"/>
          <w:sz w:val="8"/>
          <w:szCs w:val="8"/>
        </w:rPr>
        <w:t>Felbab</w:t>
      </w:r>
      <w:proofErr w:type="spellEnd"/>
      <w:r w:rsidRPr="00CA696D">
        <w:rPr>
          <w:rFonts w:asciiTheme="majorHAnsi" w:hAnsiTheme="majorHAnsi" w:cstheme="majorHAnsi"/>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CA696D">
        <w:rPr>
          <w:rFonts w:asciiTheme="majorHAnsi" w:hAnsiTheme="majorHAnsi" w:cstheme="majorHAnsi"/>
          <w:sz w:val="8"/>
          <w:szCs w:val="8"/>
        </w:rPr>
        <w:t>reprioritisation</w:t>
      </w:r>
      <w:proofErr w:type="spellEnd"/>
      <w:r w:rsidRPr="00CA696D">
        <w:rPr>
          <w:rFonts w:asciiTheme="majorHAnsi" w:hAnsiTheme="majorHAnsi" w:cstheme="majorHAnsi"/>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CA696D">
        <w:rPr>
          <w:rFonts w:asciiTheme="majorHAnsi" w:hAnsiTheme="majorHAnsi" w:cstheme="majorHAnsi"/>
          <w:sz w:val="8"/>
          <w:szCs w:val="8"/>
        </w:rPr>
        <w:t>cereals</w:t>
      </w:r>
      <w:proofErr w:type="gramEnd"/>
      <w:r w:rsidRPr="00CA696D">
        <w:rPr>
          <w:rFonts w:asciiTheme="majorHAnsi" w:hAnsiTheme="majorHAnsi" w:cstheme="majorHAnsi"/>
          <w:sz w:val="8"/>
          <w:szCs w:val="8"/>
        </w:rPr>
        <w:t xml:space="preserve"> and tubers’ – breaking, in other words, the association of meat with the good life. That break begins in the richest countries. If anyone has a duty to lead and assist a global turn to </w:t>
      </w:r>
      <w:proofErr w:type="spellStart"/>
      <w:r w:rsidRPr="00CA696D">
        <w:rPr>
          <w:rFonts w:asciiTheme="majorHAnsi" w:hAnsiTheme="majorHAnsi" w:cstheme="majorHAnsi"/>
          <w:sz w:val="8"/>
          <w:szCs w:val="8"/>
        </w:rPr>
        <w:t>plantbased</w:t>
      </w:r>
      <w:proofErr w:type="spellEnd"/>
      <w:r w:rsidRPr="00CA696D">
        <w:rPr>
          <w:rFonts w:asciiTheme="majorHAnsi" w:hAnsiTheme="majorHAnsi" w:cstheme="majorHAnsi"/>
          <w:sz w:val="8"/>
          <w:szCs w:val="8"/>
        </w:rPr>
        <w:t xml:space="preserve"> protein, it is them. </w:t>
      </w:r>
      <w:proofErr w:type="gramStart"/>
      <w:r w:rsidRPr="00CA696D">
        <w:rPr>
          <w:rFonts w:asciiTheme="majorHAnsi" w:hAnsiTheme="majorHAnsi" w:cstheme="majorHAnsi"/>
          <w:sz w:val="8"/>
          <w:szCs w:val="8"/>
        </w:rPr>
        <w:t>Needless to say, such</w:t>
      </w:r>
      <w:proofErr w:type="gramEnd"/>
      <w:r w:rsidRPr="00CA696D">
        <w:rPr>
          <w:rFonts w:asciiTheme="majorHAnsi" w:hAnsiTheme="majorHAnsi" w:cstheme="majorHAnsi"/>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CA696D">
        <w:rPr>
          <w:rFonts w:asciiTheme="majorHAnsi" w:hAnsiTheme="majorHAnsi" w:cstheme="majorHAnsi"/>
          <w:sz w:val="8"/>
          <w:szCs w:val="8"/>
        </w:rPr>
        <w:t>so</w:t>
      </w:r>
      <w:proofErr w:type="gramEnd"/>
      <w:r w:rsidRPr="00CA696D">
        <w:rPr>
          <w:rFonts w:asciiTheme="majorHAnsi" w:hAnsiTheme="majorHAnsi" w:cstheme="majorHAnsi"/>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CA696D">
        <w:rPr>
          <w:rFonts w:asciiTheme="majorHAnsi" w:hAnsiTheme="majorHAnsi" w:cstheme="majorHAnsi"/>
          <w:sz w:val="8"/>
          <w:szCs w:val="8"/>
        </w:rPr>
        <w:t>Frontières</w:t>
      </w:r>
      <w:proofErr w:type="spellEnd"/>
      <w:r w:rsidRPr="00CA696D">
        <w:rPr>
          <w:rFonts w:asciiTheme="majorHAnsi" w:hAnsiTheme="majorHAnsi" w:cstheme="majorHAnsi"/>
          <w:sz w:val="8"/>
          <w:szCs w:val="8"/>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CA696D">
        <w:rPr>
          <w:rFonts w:asciiTheme="majorHAnsi" w:hAnsiTheme="majorHAnsi" w:cstheme="majorHAnsi"/>
          <w:sz w:val="8"/>
          <w:szCs w:val="8"/>
        </w:rPr>
        <w:t>programme</w:t>
      </w:r>
      <w:proofErr w:type="spellEnd"/>
      <w:r w:rsidRPr="00CA696D">
        <w:rPr>
          <w:rFonts w:asciiTheme="majorHAnsi" w:hAnsiTheme="majorHAnsi" w:cstheme="majorHAnsi"/>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CA696D">
        <w:rPr>
          <w:rFonts w:asciiTheme="majorHAnsi" w:hAnsiTheme="majorHAnsi" w:cstheme="majorHAnsi"/>
          <w:sz w:val="8"/>
          <w:szCs w:val="8"/>
        </w:rPr>
        <w:t>around.‘</w:t>
      </w:r>
      <w:proofErr w:type="gramEnd"/>
      <w:r w:rsidRPr="00CA696D">
        <w:rPr>
          <w:rFonts w:asciiTheme="majorHAnsi" w:hAnsiTheme="majorHAnsi" w:cstheme="majorHAnsi"/>
          <w:sz w:val="8"/>
          <w:szCs w:val="8"/>
        </w:rPr>
        <w:t>If</w:t>
      </w:r>
      <w:proofErr w:type="spellEnd"/>
      <w:r w:rsidRPr="00CA696D">
        <w:rPr>
          <w:rFonts w:asciiTheme="majorHAnsi" w:hAnsiTheme="majorHAnsi" w:cstheme="majorHAnsi"/>
          <w:sz w:val="8"/>
          <w:szCs w:val="8"/>
        </w:rPr>
        <w:t xml:space="preserve"> anything real is to be done, bureaucracy must be abandoned for democracy, and in a truly revolutionary way, i.e. war must be declared on the oil barons and shareholders’: Lenin. His casus belli </w:t>
      </w:r>
      <w:proofErr w:type="gramStart"/>
      <w:r w:rsidRPr="00CA696D">
        <w:rPr>
          <w:rFonts w:asciiTheme="majorHAnsi" w:hAnsiTheme="majorHAnsi" w:cstheme="majorHAnsi"/>
          <w:sz w:val="8"/>
          <w:szCs w:val="8"/>
        </w:rPr>
        <w:t>was</w:t>
      </w:r>
      <w:proofErr w:type="gramEnd"/>
      <w:r w:rsidRPr="00CA696D">
        <w:rPr>
          <w:rFonts w:asciiTheme="majorHAnsi" w:hAnsiTheme="majorHAnsi" w:cstheme="majorHAnsi"/>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CA696D">
        <w:rPr>
          <w:rStyle w:val="Emphasis"/>
          <w:rFonts w:asciiTheme="majorHAnsi" w:hAnsiTheme="majorHAnsi" w:cstheme="majorHAnsi"/>
        </w:rPr>
        <w:t xml:space="preserve">This begins with a </w:t>
      </w:r>
      <w:proofErr w:type="spellStart"/>
      <w:r w:rsidRPr="00CA696D">
        <w:rPr>
          <w:rStyle w:val="Emphasis"/>
          <w:rFonts w:asciiTheme="majorHAnsi" w:hAnsiTheme="majorHAnsi" w:cstheme="majorHAnsi"/>
          <w:highlight w:val="green"/>
        </w:rPr>
        <w:t>nationalisation</w:t>
      </w:r>
      <w:proofErr w:type="spellEnd"/>
      <w:r w:rsidRPr="00CA696D">
        <w:rPr>
          <w:rStyle w:val="Emphasis"/>
          <w:rFonts w:asciiTheme="majorHAnsi" w:hAnsiTheme="majorHAnsi" w:cstheme="majorHAnsi"/>
          <w:highlight w:val="green"/>
        </w:rPr>
        <w:t xml:space="preserve"> of all </w:t>
      </w:r>
      <w:r w:rsidRPr="00CA696D">
        <w:rPr>
          <w:rStyle w:val="Emphasis"/>
          <w:rFonts w:asciiTheme="majorHAnsi" w:hAnsiTheme="majorHAnsi" w:cstheme="majorHAnsi"/>
        </w:rPr>
        <w:t xml:space="preserve">private </w:t>
      </w:r>
      <w:r w:rsidRPr="00CA696D">
        <w:rPr>
          <w:rStyle w:val="Emphasis"/>
          <w:rFonts w:asciiTheme="majorHAnsi" w:hAnsiTheme="majorHAnsi" w:cstheme="majorHAnsi"/>
          <w:highlight w:val="green"/>
        </w:rPr>
        <w:t>companies</w:t>
      </w:r>
      <w:r w:rsidRPr="00CA696D">
        <w:rPr>
          <w:rStyle w:val="Emphasis"/>
          <w:rFonts w:asciiTheme="majorHAnsi" w:hAnsiTheme="majorHAnsi" w:cstheme="majorHAnsi"/>
        </w:rPr>
        <w:t xml:space="preserve"> extracting and processing and distributing fossil fuels. </w:t>
      </w:r>
      <w:r w:rsidRPr="00CA696D">
        <w:rPr>
          <w:rFonts w:asciiTheme="majorHAnsi" w:hAnsiTheme="majorHAnsi" w:cstheme="majorHAnsi"/>
          <w:sz w:val="14"/>
        </w:rPr>
        <w:t xml:space="preserve">Corporations on the loose like ExxonMobil, BP, Shell, RWE, Lundin </w:t>
      </w:r>
      <w:proofErr w:type="gramStart"/>
      <w:r w:rsidRPr="00CA696D">
        <w:rPr>
          <w:rFonts w:asciiTheme="majorHAnsi" w:hAnsiTheme="majorHAnsi" w:cstheme="majorHAnsi"/>
          <w:sz w:val="14"/>
        </w:rPr>
        <w:t>Energy</w:t>
      </w:r>
      <w:proofErr w:type="gramEnd"/>
      <w:r w:rsidRPr="00CA696D">
        <w:rPr>
          <w:rFonts w:asciiTheme="majorHAnsi" w:hAnsiTheme="majorHAnsi" w:cstheme="majorHAnsi"/>
          <w:sz w:val="14"/>
        </w:rPr>
        <w:t xml:space="preserve"> and the rest of the pack will have to be reined in, and the safest way to do that is to put them under public ownership, either through acquisition or –</w:t>
      </w:r>
      <w:r w:rsidRPr="00CA696D">
        <w:rPr>
          <w:rStyle w:val="Emphasis"/>
          <w:rFonts w:asciiTheme="majorHAnsi" w:hAnsiTheme="majorHAnsi" w:cstheme="majorHAnsi"/>
        </w:rPr>
        <w:t xml:space="preserve"> more defensibly – </w:t>
      </w:r>
      <w:r w:rsidRPr="00CA696D">
        <w:rPr>
          <w:rStyle w:val="Emphasis"/>
          <w:rFonts w:asciiTheme="majorHAnsi" w:hAnsiTheme="majorHAnsi" w:cstheme="majorHAnsi"/>
          <w:highlight w:val="green"/>
        </w:rPr>
        <w:t>confiscation without recompense</w:t>
      </w:r>
      <w:r w:rsidRPr="00CA696D">
        <w:rPr>
          <w:rStyle w:val="Emphasis"/>
          <w:rFonts w:asciiTheme="majorHAnsi" w:hAnsiTheme="majorHAnsi" w:cstheme="majorHAnsi"/>
        </w:rPr>
        <w:t xml:space="preserve">. </w:t>
      </w:r>
      <w:r w:rsidRPr="00CA696D">
        <w:rPr>
          <w:rFonts w:asciiTheme="majorHAnsi" w:hAnsiTheme="majorHAnsi" w:cstheme="majorHAnsi"/>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CA696D">
        <w:rPr>
          <w:rFonts w:asciiTheme="majorHAnsi" w:hAnsiTheme="majorHAnsi" w:cstheme="majorHAnsi"/>
          <w:sz w:val="14"/>
        </w:rPr>
        <w:t>the</w:t>
      </w:r>
      <w:proofErr w:type="gramEnd"/>
      <w:r w:rsidRPr="00CA696D">
        <w:rPr>
          <w:rFonts w:asciiTheme="majorHAnsi" w:hAnsiTheme="majorHAnsi" w:cstheme="majorHAnsi"/>
          <w:sz w:val="14"/>
        </w:rPr>
        <w:t xml:space="preserve"> lot of the technology on the </w:t>
      </w:r>
      <w:r w:rsidRPr="00CA696D">
        <w:rPr>
          <w:rFonts w:asciiTheme="majorHAnsi" w:hAnsiTheme="majorHAnsi" w:cstheme="majorHAnsi"/>
          <w:sz w:val="14"/>
        </w:rPr>
        <w:lastRenderedPageBreak/>
        <w:t xml:space="preserve">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CA696D">
        <w:rPr>
          <w:rFonts w:asciiTheme="majorHAnsi" w:hAnsiTheme="majorHAnsi" w:cstheme="majorHAnsi"/>
          <w:sz w:val="14"/>
        </w:rPr>
        <w:t>Climeworks</w:t>
      </w:r>
      <w:proofErr w:type="spellEnd"/>
      <w:r w:rsidRPr="00CA696D">
        <w:rPr>
          <w:rFonts w:asciiTheme="majorHAnsi" w:hAnsiTheme="majorHAnsi" w:cstheme="majorHAnsi"/>
          <w:sz w:val="14"/>
        </w:rPr>
        <w:t xml:space="preserve">, might be the most valuable capitalist company on earth these days – valuable as in doing humanity what could eventually be a life-saving service. With machines that look like large fans in boxes, </w:t>
      </w:r>
      <w:proofErr w:type="spellStart"/>
      <w:r w:rsidRPr="00CA696D">
        <w:rPr>
          <w:rFonts w:asciiTheme="majorHAnsi" w:hAnsiTheme="majorHAnsi" w:cstheme="majorHAnsi"/>
          <w:sz w:val="14"/>
        </w:rPr>
        <w:t>Climeworks</w:t>
      </w:r>
      <w:proofErr w:type="spellEnd"/>
      <w:r w:rsidRPr="00CA696D">
        <w:rPr>
          <w:rFonts w:asciiTheme="majorHAnsi" w:hAnsiTheme="majorHAnsi" w:cstheme="majorHAnsi"/>
          <w:sz w:val="14"/>
        </w:rPr>
        <w:t xml:space="preserve"> sucks air – it could be any air, anywhere. The air is led into a filter that captures CO </w:t>
      </w:r>
      <w:proofErr w:type="gramStart"/>
      <w:r w:rsidRPr="00CA696D">
        <w:rPr>
          <w:rFonts w:asciiTheme="majorHAnsi" w:hAnsiTheme="majorHAnsi" w:cstheme="majorHAnsi"/>
          <w:sz w:val="14"/>
        </w:rPr>
        <w:t>2 .</w:t>
      </w:r>
      <w:proofErr w:type="gramEnd"/>
      <w:r w:rsidRPr="00CA696D">
        <w:rPr>
          <w:rFonts w:asciiTheme="majorHAnsi" w:hAnsiTheme="majorHAnsi" w:cstheme="majorHAnsi"/>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CA696D">
        <w:rPr>
          <w:rFonts w:asciiTheme="majorHAnsi" w:hAnsiTheme="majorHAnsi" w:cstheme="majorHAnsi"/>
          <w:sz w:val="14"/>
        </w:rPr>
        <w:t>has to</w:t>
      </w:r>
      <w:proofErr w:type="gramEnd"/>
      <w:r w:rsidRPr="00CA696D">
        <w:rPr>
          <w:rFonts w:asciiTheme="majorHAnsi" w:hAnsiTheme="majorHAnsi" w:cstheme="majorHAnsi"/>
          <w:sz w:val="14"/>
        </w:rPr>
        <w:t xml:space="preserve"> be scrubbed and flushed out for people to breathe. What </w:t>
      </w:r>
      <w:proofErr w:type="spellStart"/>
      <w:r w:rsidRPr="00CA696D">
        <w:rPr>
          <w:rFonts w:asciiTheme="majorHAnsi" w:hAnsiTheme="majorHAnsi" w:cstheme="majorHAnsi"/>
          <w:sz w:val="14"/>
        </w:rPr>
        <w:t>Climeworks</w:t>
      </w:r>
      <w:proofErr w:type="spellEnd"/>
      <w:r w:rsidRPr="00CA696D">
        <w:rPr>
          <w:rFonts w:asciiTheme="majorHAnsi" w:hAnsiTheme="majorHAnsi" w:cstheme="majorHAnsi"/>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CA696D">
        <w:rPr>
          <w:rStyle w:val="Emphasis"/>
          <w:rFonts w:asciiTheme="majorHAnsi" w:hAnsiTheme="majorHAnsi" w:cstheme="majorHAnsi"/>
        </w:rPr>
        <w:t xml:space="preserve"> BE</w:t>
      </w:r>
      <w:r w:rsidRPr="00CA696D">
        <w:rPr>
          <w:rStyle w:val="Emphasis"/>
          <w:rFonts w:asciiTheme="majorHAnsi" w:hAnsiTheme="majorHAnsi" w:cstheme="majorHAnsi"/>
          <w:highlight w:val="green"/>
        </w:rPr>
        <w:t xml:space="preserve">CCS </w:t>
      </w:r>
      <w:r w:rsidRPr="00CA696D">
        <w:rPr>
          <w:rStyle w:val="Emphasis"/>
          <w:rFonts w:asciiTheme="majorHAnsi" w:hAnsiTheme="majorHAnsi" w:cstheme="majorHAnsi"/>
        </w:rPr>
        <w:t xml:space="preserve">would </w:t>
      </w:r>
      <w:r w:rsidRPr="00CA696D">
        <w:rPr>
          <w:rStyle w:val="Emphasis"/>
          <w:rFonts w:asciiTheme="majorHAnsi" w:hAnsiTheme="majorHAnsi" w:cstheme="majorHAnsi"/>
          <w:highlight w:val="green"/>
        </w:rPr>
        <w:t>devour</w:t>
      </w:r>
      <w:r w:rsidRPr="00CA696D">
        <w:rPr>
          <w:rStyle w:val="Emphasis"/>
          <w:rFonts w:asciiTheme="majorHAnsi" w:hAnsiTheme="majorHAnsi" w:cstheme="majorHAnsi"/>
        </w:rPr>
        <w:t xml:space="preserve"> such </w:t>
      </w:r>
      <w:r w:rsidRPr="00CA696D">
        <w:rPr>
          <w:rStyle w:val="Emphasis"/>
          <w:rFonts w:asciiTheme="majorHAnsi" w:hAnsiTheme="majorHAnsi" w:cstheme="majorHAnsi"/>
          <w:highlight w:val="green"/>
        </w:rPr>
        <w:t>monstrous amounts of land</w:t>
      </w:r>
      <w:r w:rsidRPr="00CA696D">
        <w:rPr>
          <w:rStyle w:val="Emphasis"/>
          <w:rFonts w:asciiTheme="majorHAnsi" w:hAnsiTheme="majorHAnsi" w:cstheme="majorHAnsi"/>
        </w:rPr>
        <w:t xml:space="preserve"> – </w:t>
      </w:r>
      <w:r w:rsidRPr="00CA696D">
        <w:rPr>
          <w:rFonts w:asciiTheme="majorHAnsi" w:hAnsiTheme="majorHAnsi" w:cstheme="majorHAnsi"/>
          <w:sz w:val="14"/>
        </w:rPr>
        <w:t xml:space="preserve">somewhere like the equivalent of all current cropland to stay below 2°C – </w:t>
      </w:r>
      <w:proofErr w:type="gramStart"/>
      <w:r w:rsidRPr="00CA696D">
        <w:rPr>
          <w:rFonts w:asciiTheme="majorHAnsi" w:hAnsiTheme="majorHAnsi" w:cstheme="majorHAnsi"/>
          <w:sz w:val="14"/>
        </w:rPr>
        <w:t>that tropical forests</w:t>
      </w:r>
      <w:proofErr w:type="gramEnd"/>
      <w:r w:rsidRPr="00CA696D">
        <w:rPr>
          <w:rFonts w:asciiTheme="majorHAnsi" w:hAnsiTheme="majorHAnsi" w:cstheme="majorHAnsi"/>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CA696D">
        <w:rPr>
          <w:rFonts w:asciiTheme="majorHAnsi" w:hAnsiTheme="majorHAnsi" w:cstheme="majorHAnsi"/>
          <w:sz w:val="14"/>
        </w:rPr>
        <w:t>mineralised</w:t>
      </w:r>
      <w:proofErr w:type="spellEnd"/>
      <w:r w:rsidRPr="00CA696D">
        <w:rPr>
          <w:rFonts w:asciiTheme="majorHAnsi" w:hAnsiTheme="majorHAnsi" w:cstheme="majorHAnsi"/>
          <w:sz w:val="14"/>
        </w:rPr>
        <w:t xml:space="preserve">. It can be buried under the ground in solid form; indeed, since 2017, </w:t>
      </w:r>
      <w:proofErr w:type="spellStart"/>
      <w:r w:rsidRPr="00CA696D">
        <w:rPr>
          <w:rFonts w:asciiTheme="majorHAnsi" w:hAnsiTheme="majorHAnsi" w:cstheme="majorHAnsi"/>
          <w:sz w:val="14"/>
        </w:rPr>
        <w:t>Climeworks</w:t>
      </w:r>
      <w:proofErr w:type="spellEnd"/>
      <w:r w:rsidRPr="00CA696D">
        <w:rPr>
          <w:rFonts w:asciiTheme="majorHAnsi" w:hAnsiTheme="majorHAnsi" w:cstheme="majorHAnsi"/>
          <w:sz w:val="14"/>
        </w:rPr>
        <w:t xml:space="preserve"> is doing just this in Iceland. As with other novel technologies – solar panels spring to mind – prices will nosedive with mass production. </w:t>
      </w:r>
      <w:r w:rsidRPr="00CA696D">
        <w:rPr>
          <w:rStyle w:val="Emphasis"/>
          <w:rFonts w:asciiTheme="majorHAnsi" w:hAnsiTheme="majorHAnsi" w:cstheme="majorHAnsi"/>
        </w:rPr>
        <w:t xml:space="preserve">A </w:t>
      </w:r>
      <w:r w:rsidRPr="00CA696D">
        <w:rPr>
          <w:rStyle w:val="Emphasis"/>
          <w:rFonts w:asciiTheme="majorHAnsi" w:hAnsiTheme="majorHAnsi" w:cstheme="majorHAnsi"/>
          <w:highlight w:val="green"/>
        </w:rPr>
        <w:t>capitalist solution</w:t>
      </w:r>
      <w:r w:rsidRPr="00CA696D">
        <w:rPr>
          <w:rStyle w:val="Emphasis"/>
          <w:rFonts w:asciiTheme="majorHAnsi" w:hAnsiTheme="majorHAnsi" w:cstheme="majorHAnsi"/>
        </w:rPr>
        <w:t xml:space="preserve"> to a problem made by </w:t>
      </w:r>
      <w:proofErr w:type="gramStart"/>
      <w:r w:rsidRPr="00CA696D">
        <w:rPr>
          <w:rStyle w:val="Emphasis"/>
          <w:rFonts w:asciiTheme="majorHAnsi" w:hAnsiTheme="majorHAnsi" w:cstheme="majorHAnsi"/>
        </w:rPr>
        <w:t>capitalism?</w:t>
      </w:r>
      <w:proofErr w:type="gramEnd"/>
      <w:r w:rsidRPr="00CA696D">
        <w:rPr>
          <w:rStyle w:val="Emphasis"/>
          <w:rFonts w:asciiTheme="majorHAnsi" w:hAnsiTheme="majorHAnsi" w:cstheme="majorHAnsi"/>
        </w:rPr>
        <w:t xml:space="preserve"> If only. A capitalist company </w:t>
      </w:r>
      <w:proofErr w:type="gramStart"/>
      <w:r w:rsidRPr="00CA696D">
        <w:rPr>
          <w:rStyle w:val="Emphasis"/>
          <w:rFonts w:asciiTheme="majorHAnsi" w:hAnsiTheme="majorHAnsi" w:cstheme="majorHAnsi"/>
          <w:highlight w:val="green"/>
        </w:rPr>
        <w:t>has</w:t>
      </w:r>
      <w:r w:rsidRPr="00CA696D">
        <w:rPr>
          <w:rStyle w:val="Emphasis"/>
          <w:rFonts w:asciiTheme="majorHAnsi" w:hAnsiTheme="majorHAnsi" w:cstheme="majorHAnsi"/>
        </w:rPr>
        <w:t xml:space="preserve"> to</w:t>
      </w:r>
      <w:proofErr w:type="gramEnd"/>
      <w:r w:rsidRPr="00CA696D">
        <w:rPr>
          <w:rStyle w:val="Emphasis"/>
          <w:rFonts w:asciiTheme="majorHAnsi" w:hAnsiTheme="majorHAnsi" w:cstheme="majorHAnsi"/>
        </w:rPr>
        <w:t xml:space="preserve"> have a </w:t>
      </w:r>
      <w:r w:rsidRPr="00CA696D">
        <w:rPr>
          <w:rStyle w:val="Emphasis"/>
          <w:rFonts w:asciiTheme="majorHAnsi" w:hAnsiTheme="majorHAnsi" w:cstheme="majorHAnsi"/>
          <w:highlight w:val="green"/>
        </w:rPr>
        <w:t>commodity to sell</w:t>
      </w:r>
      <w:r w:rsidRPr="00CA696D">
        <w:rPr>
          <w:rStyle w:val="Emphasis"/>
          <w:rFonts w:asciiTheme="majorHAnsi" w:hAnsiTheme="majorHAnsi" w:cstheme="majorHAnsi"/>
        </w:rPr>
        <w:t xml:space="preserve">. </w:t>
      </w:r>
      <w:proofErr w:type="gramStart"/>
      <w:r w:rsidRPr="00CA696D">
        <w:rPr>
          <w:rStyle w:val="Emphasis"/>
          <w:rFonts w:asciiTheme="majorHAnsi" w:hAnsiTheme="majorHAnsi" w:cstheme="majorHAnsi"/>
        </w:rPr>
        <w:t>With the exception of</w:t>
      </w:r>
      <w:proofErr w:type="gramEnd"/>
      <w:r w:rsidRPr="00CA696D">
        <w:rPr>
          <w:rStyle w:val="Emphasis"/>
          <w:rFonts w:asciiTheme="majorHAnsi" w:hAnsiTheme="majorHAnsi" w:cstheme="majorHAnsi"/>
        </w:rPr>
        <w:t xml:space="preserve"> the pilot plant in Iceland, </w:t>
      </w:r>
      <w:proofErr w:type="spellStart"/>
      <w:r w:rsidRPr="00CA696D">
        <w:rPr>
          <w:rStyle w:val="Emphasis"/>
          <w:rFonts w:asciiTheme="majorHAnsi" w:hAnsiTheme="majorHAnsi" w:cstheme="majorHAnsi"/>
        </w:rPr>
        <w:t>Climeworks</w:t>
      </w:r>
      <w:proofErr w:type="spellEnd"/>
      <w:r w:rsidRPr="00CA696D">
        <w:rPr>
          <w:rStyle w:val="Emphasis"/>
          <w:rFonts w:asciiTheme="majorHAnsi" w:hAnsiTheme="majorHAnsi" w:cstheme="majorHAnsi"/>
        </w:rPr>
        <w:t xml:space="preserve"> and the other start-ups are turning their concentrated CO 2 into goods with exchange-value. It can be gas sold </w:t>
      </w:r>
      <w:r w:rsidRPr="00CA696D">
        <w:rPr>
          <w:rStyle w:val="Emphasis"/>
          <w:rFonts w:asciiTheme="majorHAnsi" w:hAnsiTheme="majorHAnsi" w:cstheme="majorHAnsi"/>
          <w:highlight w:val="green"/>
        </w:rPr>
        <w:t>to greenhous</w:t>
      </w:r>
      <w:r w:rsidRPr="00CA696D">
        <w:rPr>
          <w:rStyle w:val="Emphasis"/>
          <w:rFonts w:asciiTheme="majorHAnsi" w:hAnsiTheme="majorHAnsi" w:cstheme="majorHAnsi"/>
        </w:rPr>
        <w:t xml:space="preserve">es </w:t>
      </w:r>
      <w:r w:rsidRPr="00CA696D">
        <w:rPr>
          <w:rStyle w:val="Emphasis"/>
          <w:rFonts w:asciiTheme="majorHAnsi" w:hAnsiTheme="majorHAnsi" w:cstheme="majorHAnsi"/>
          <w:highlight w:val="green"/>
        </w:rPr>
        <w:t>or</w:t>
      </w:r>
      <w:r w:rsidRPr="00CA696D">
        <w:rPr>
          <w:rStyle w:val="Emphasis"/>
          <w:rFonts w:asciiTheme="majorHAnsi" w:hAnsiTheme="majorHAnsi" w:cstheme="majorHAnsi"/>
        </w:rPr>
        <w:t xml:space="preserve"> soft drink producers (Coca-Cola in the case of </w:t>
      </w:r>
      <w:proofErr w:type="spellStart"/>
      <w:r w:rsidRPr="00CA696D">
        <w:rPr>
          <w:rStyle w:val="Emphasis"/>
          <w:rFonts w:asciiTheme="majorHAnsi" w:hAnsiTheme="majorHAnsi" w:cstheme="majorHAnsi"/>
        </w:rPr>
        <w:t>Climeworks</w:t>
      </w:r>
      <w:proofErr w:type="spellEnd"/>
      <w:r w:rsidRPr="00CA696D">
        <w:rPr>
          <w:rStyle w:val="Emphasis"/>
          <w:rFonts w:asciiTheme="majorHAnsi" w:hAnsiTheme="majorHAnsi" w:cstheme="majorHAnsi"/>
        </w:rPr>
        <w:t xml:space="preserve"> in Zürich); it could </w:t>
      </w:r>
      <w:r w:rsidRPr="00CA696D">
        <w:rPr>
          <w:rStyle w:val="Emphasis"/>
          <w:rFonts w:asciiTheme="majorHAnsi" w:hAnsiTheme="majorHAnsi" w:cstheme="majorHAnsi"/>
          <w:highlight w:val="green"/>
        </w:rPr>
        <w:t>go into</w:t>
      </w:r>
      <w:r w:rsidRPr="00CA696D">
        <w:rPr>
          <w:rStyle w:val="Emphasis"/>
          <w:rFonts w:asciiTheme="majorHAnsi" w:hAnsiTheme="majorHAnsi" w:cstheme="majorHAnsi"/>
        </w:rPr>
        <w:t xml:space="preserve"> microalgae or </w:t>
      </w:r>
      <w:r w:rsidRPr="00CA696D">
        <w:rPr>
          <w:rStyle w:val="Emphasis"/>
          <w:rFonts w:asciiTheme="majorHAnsi" w:hAnsiTheme="majorHAnsi" w:cstheme="majorHAnsi"/>
          <w:highlight w:val="green"/>
        </w:rPr>
        <w:t>liquid fuel</w:t>
      </w:r>
      <w:r w:rsidRPr="00CA696D">
        <w:rPr>
          <w:rStyle w:val="Emphasis"/>
          <w:rFonts w:asciiTheme="majorHAnsi" w:hAnsiTheme="majorHAnsi" w:cstheme="majorHAnsi"/>
        </w:rPr>
        <w:t xml:space="preserve">, possibly even for airplanes. Such commodities bury no CO </w:t>
      </w:r>
      <w:proofErr w:type="gramStart"/>
      <w:r w:rsidRPr="00CA696D">
        <w:rPr>
          <w:rStyle w:val="Emphasis"/>
          <w:rFonts w:asciiTheme="majorHAnsi" w:hAnsiTheme="majorHAnsi" w:cstheme="majorHAnsi"/>
        </w:rPr>
        <w:t>2 .</w:t>
      </w:r>
      <w:proofErr w:type="gramEnd"/>
      <w:r w:rsidRPr="00CA696D">
        <w:rPr>
          <w:rStyle w:val="Emphasis"/>
          <w:rFonts w:asciiTheme="majorHAnsi" w:hAnsiTheme="majorHAnsi" w:cstheme="majorHAnsi"/>
        </w:rPr>
        <w:t xml:space="preserve"> </w:t>
      </w:r>
      <w:r w:rsidRPr="00CA696D">
        <w:rPr>
          <w:rStyle w:val="Emphasis"/>
          <w:rFonts w:asciiTheme="majorHAnsi" w:hAnsiTheme="majorHAnsi" w:cstheme="majorHAnsi"/>
          <w:highlight w:val="green"/>
        </w:rPr>
        <w:t xml:space="preserve">They capture </w:t>
      </w:r>
      <w:r w:rsidRPr="00CA696D">
        <w:rPr>
          <w:rStyle w:val="Emphasis"/>
          <w:rFonts w:asciiTheme="majorHAnsi" w:hAnsiTheme="majorHAnsi" w:cstheme="majorHAnsi"/>
        </w:rPr>
        <w:t xml:space="preserve">it </w:t>
      </w:r>
      <w:r w:rsidRPr="00CA696D">
        <w:rPr>
          <w:rStyle w:val="Emphasis"/>
          <w:rFonts w:asciiTheme="majorHAnsi" w:hAnsiTheme="majorHAnsi" w:cstheme="majorHAnsi"/>
          <w:highlight w:val="green"/>
        </w:rPr>
        <w:t>and</w:t>
      </w:r>
      <w:r w:rsidRPr="00CA696D">
        <w:rPr>
          <w:rStyle w:val="Emphasis"/>
          <w:rFonts w:asciiTheme="majorHAnsi" w:hAnsiTheme="majorHAnsi" w:cstheme="majorHAnsi"/>
        </w:rPr>
        <w:t xml:space="preserve"> pass it on for </w:t>
      </w:r>
      <w:r w:rsidRPr="00CA696D">
        <w:rPr>
          <w:rStyle w:val="Emphasis"/>
          <w:rFonts w:asciiTheme="majorHAnsi" w:hAnsiTheme="majorHAnsi" w:cstheme="majorHAnsi"/>
          <w:highlight w:val="green"/>
        </w:rPr>
        <w:t>release elsewhere</w:t>
      </w:r>
      <w:r w:rsidRPr="00CA696D">
        <w:rPr>
          <w:rStyle w:val="Emphasis"/>
          <w:rFonts w:asciiTheme="majorHAnsi" w:hAnsiTheme="majorHAnsi" w:cstheme="majorHAnsi"/>
        </w:rPr>
        <w:t xml:space="preserve">, so that a profit can be made </w:t>
      </w:r>
      <w:r w:rsidRPr="00CA696D">
        <w:rPr>
          <w:rFonts w:asciiTheme="majorHAnsi" w:hAnsiTheme="majorHAnsi" w:cstheme="majorHAnsi"/>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CA696D">
        <w:rPr>
          <w:rFonts w:asciiTheme="majorHAnsi" w:hAnsiTheme="majorHAnsi" w:cstheme="majorHAnsi"/>
          <w:sz w:val="14"/>
        </w:rPr>
        <w:t>commodity, because</w:t>
      </w:r>
      <w:proofErr w:type="gramEnd"/>
      <w:r w:rsidRPr="00CA696D">
        <w:rPr>
          <w:rFonts w:asciiTheme="majorHAnsi" w:hAnsiTheme="majorHAnsi" w:cstheme="majorHAnsi"/>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CA696D">
        <w:rPr>
          <w:rFonts w:asciiTheme="majorHAnsi" w:hAnsiTheme="majorHAnsi" w:cstheme="majorHAnsi"/>
          <w:sz w:val="14"/>
        </w:rPr>
        <w:t>2 ,</w:t>
      </w:r>
      <w:proofErr w:type="gramEnd"/>
      <w:r w:rsidRPr="00CA696D">
        <w:rPr>
          <w:rFonts w:asciiTheme="majorHAnsi" w:hAnsiTheme="majorHAnsi" w:cstheme="majorHAnsi"/>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CA696D">
        <w:rPr>
          <w:rFonts w:asciiTheme="majorHAnsi" w:hAnsiTheme="majorHAnsi" w:cstheme="majorHAnsi"/>
          <w:sz w:val="14"/>
        </w:rPr>
        <w:t>Climeworks</w:t>
      </w:r>
      <w:proofErr w:type="spellEnd"/>
      <w:r w:rsidRPr="00CA696D">
        <w:rPr>
          <w:rFonts w:asciiTheme="majorHAnsi" w:hAnsiTheme="majorHAnsi" w:cstheme="majorHAnsi"/>
          <w:sz w:val="14"/>
        </w:rPr>
        <w:t xml:space="preserve"> model turns out to have some unknown disadvantage, if something else comes to the fore as the superior tech, if there will ever be any negative emissions not growing from land, the same conundrum will </w:t>
      </w:r>
      <w:proofErr w:type="gramStart"/>
      <w:r w:rsidRPr="00CA696D">
        <w:rPr>
          <w:rFonts w:asciiTheme="majorHAnsi" w:hAnsiTheme="majorHAnsi" w:cstheme="majorHAnsi"/>
          <w:sz w:val="14"/>
        </w:rPr>
        <w:t>reappear:</w:t>
      </w:r>
      <w:proofErr w:type="gramEnd"/>
      <w:r w:rsidRPr="00CA696D">
        <w:rPr>
          <w:rFonts w:asciiTheme="majorHAnsi" w:hAnsiTheme="majorHAnsi" w:cstheme="majorHAnsi"/>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CA696D">
        <w:rPr>
          <w:rFonts w:asciiTheme="majorHAnsi" w:hAnsiTheme="majorHAnsi" w:cstheme="majorHAnsi"/>
          <w:sz w:val="14"/>
        </w:rPr>
        <w:t>2 ,</w:t>
      </w:r>
      <w:proofErr w:type="gramEnd"/>
      <w:r w:rsidRPr="00CA696D">
        <w:rPr>
          <w:rFonts w:asciiTheme="majorHAnsi" w:hAnsiTheme="majorHAnsi" w:cstheme="majorHAnsi"/>
          <w:sz w:val="14"/>
        </w:rPr>
        <w:t xml:space="preserve"> empty holes in the ground for burial vaults, </w:t>
      </w:r>
      <w:proofErr w:type="spellStart"/>
      <w:r w:rsidRPr="00CA696D">
        <w:rPr>
          <w:rFonts w:asciiTheme="majorHAnsi" w:hAnsiTheme="majorHAnsi" w:cstheme="majorHAnsi"/>
          <w:sz w:val="14"/>
        </w:rPr>
        <w:t>organisations</w:t>
      </w:r>
      <w:proofErr w:type="spellEnd"/>
      <w:r w:rsidRPr="00CA696D">
        <w:rPr>
          <w:rFonts w:asciiTheme="majorHAnsi" w:hAnsiTheme="majorHAnsi" w:cstheme="majorHAnsi"/>
          <w:sz w:val="14"/>
        </w:rPr>
        <w:t xml:space="preserve"> of supranational size … Who has all these things in ample possession? The oil barons and shareholders, of course. </w:t>
      </w:r>
      <w:proofErr w:type="spellStart"/>
      <w:r w:rsidRPr="00CA696D">
        <w:rPr>
          <w:rFonts w:asciiTheme="majorHAnsi" w:hAnsiTheme="majorHAnsi" w:cstheme="majorHAnsi"/>
          <w:sz w:val="14"/>
        </w:rPr>
        <w:t>Nationalise</w:t>
      </w:r>
      <w:proofErr w:type="spellEnd"/>
      <w:r w:rsidRPr="00CA696D">
        <w:rPr>
          <w:rFonts w:asciiTheme="majorHAnsi" w:hAnsiTheme="majorHAnsi" w:cstheme="majorHAnsi"/>
          <w:sz w:val="14"/>
        </w:rPr>
        <w:t xml:space="preserve"> them, Buck proposes – </w:t>
      </w:r>
      <w:r w:rsidRPr="00CA696D">
        <w:rPr>
          <w:rStyle w:val="Emphasis"/>
          <w:rFonts w:asciiTheme="majorHAnsi" w:hAnsiTheme="majorHAnsi" w:cstheme="majorHAnsi"/>
          <w:highlight w:val="green"/>
        </w:rPr>
        <w:t>not just</w:t>
      </w:r>
      <w:r w:rsidRPr="00CA696D">
        <w:rPr>
          <w:rStyle w:val="Emphasis"/>
          <w:rFonts w:asciiTheme="majorHAnsi" w:hAnsiTheme="majorHAnsi" w:cstheme="majorHAnsi"/>
        </w:rPr>
        <w:t xml:space="preserve"> for ‘</w:t>
      </w:r>
      <w:r w:rsidRPr="00CA696D">
        <w:rPr>
          <w:rStyle w:val="Emphasis"/>
          <w:rFonts w:asciiTheme="majorHAnsi" w:hAnsiTheme="majorHAnsi" w:cstheme="majorHAnsi"/>
          <w:highlight w:val="green"/>
        </w:rPr>
        <w:t>getting rid of</w:t>
      </w:r>
      <w:r w:rsidRPr="00CA696D">
        <w:rPr>
          <w:rStyle w:val="Emphasis"/>
          <w:rFonts w:asciiTheme="majorHAnsi" w:hAnsiTheme="majorHAnsi" w:cstheme="majorHAnsi"/>
        </w:rPr>
        <w:t xml:space="preserve"> these </w:t>
      </w:r>
      <w:r w:rsidRPr="00CA696D">
        <w:rPr>
          <w:rStyle w:val="Emphasis"/>
          <w:rFonts w:asciiTheme="majorHAnsi" w:hAnsiTheme="majorHAnsi" w:cstheme="majorHAnsi"/>
          <w:highlight w:val="green"/>
        </w:rPr>
        <w:t>corporations</w:t>
      </w:r>
      <w:r w:rsidRPr="00CA696D">
        <w:rPr>
          <w:rStyle w:val="Emphasis"/>
          <w:rFonts w:asciiTheme="majorHAnsi" w:hAnsiTheme="majorHAnsi" w:cstheme="majorHAnsi"/>
        </w:rPr>
        <w:t xml:space="preserve">, as we might like to, </w:t>
      </w:r>
      <w:r w:rsidRPr="00CA696D">
        <w:rPr>
          <w:rStyle w:val="Emphasis"/>
          <w:rFonts w:asciiTheme="majorHAnsi" w:hAnsiTheme="majorHAnsi" w:cstheme="majorHAnsi"/>
          <w:highlight w:val="green"/>
        </w:rPr>
        <w:t>but transforming them into</w:t>
      </w:r>
      <w:r w:rsidRPr="00CA696D">
        <w:rPr>
          <w:rStyle w:val="Emphasis"/>
          <w:rFonts w:asciiTheme="majorHAnsi" w:hAnsiTheme="majorHAnsi" w:cstheme="majorHAnsi"/>
        </w:rPr>
        <w:t xml:space="preserve"> companies that deliver a carbon removal service’. Make them </w:t>
      </w:r>
      <w:r w:rsidRPr="00CA696D">
        <w:rPr>
          <w:rStyle w:val="Emphasis"/>
          <w:rFonts w:asciiTheme="majorHAnsi" w:hAnsiTheme="majorHAnsi" w:cstheme="majorHAnsi"/>
          <w:highlight w:val="green"/>
        </w:rPr>
        <w:t xml:space="preserve">public utilities for </w:t>
      </w:r>
      <w:proofErr w:type="spellStart"/>
      <w:r w:rsidRPr="00CA696D">
        <w:rPr>
          <w:rStyle w:val="Emphasis"/>
          <w:rFonts w:asciiTheme="majorHAnsi" w:hAnsiTheme="majorHAnsi" w:cstheme="majorHAnsi"/>
          <w:highlight w:val="green"/>
        </w:rPr>
        <w:t>restabilising</w:t>
      </w:r>
      <w:proofErr w:type="spellEnd"/>
      <w:r w:rsidRPr="00CA696D">
        <w:rPr>
          <w:rStyle w:val="Emphasis"/>
          <w:rFonts w:asciiTheme="majorHAnsi" w:hAnsiTheme="majorHAnsi" w:cstheme="majorHAnsi"/>
          <w:highlight w:val="green"/>
        </w:rPr>
        <w:t xml:space="preserve"> climate</w:t>
      </w:r>
      <w:r w:rsidRPr="00CA696D">
        <w:rPr>
          <w:rStyle w:val="Emphasis"/>
          <w:rFonts w:asciiTheme="majorHAnsi" w:hAnsiTheme="majorHAnsi" w:cstheme="majorHAnsi"/>
        </w:rPr>
        <w:t xml:space="preserve">. </w:t>
      </w:r>
    </w:p>
    <w:p w14:paraId="3A970BBC" w14:textId="77777777" w:rsidR="00CA696D" w:rsidRPr="00CA696D" w:rsidRDefault="00CA696D" w:rsidP="00CA696D">
      <w:pPr>
        <w:pStyle w:val="Heading3"/>
        <w:rPr>
          <w:rFonts w:asciiTheme="majorHAnsi" w:hAnsiTheme="majorHAnsi" w:cstheme="majorHAnsi"/>
        </w:rPr>
      </w:pPr>
      <w:r w:rsidRPr="00CA696D">
        <w:rPr>
          <w:rFonts w:asciiTheme="majorHAnsi" w:hAnsiTheme="majorHAnsi" w:cstheme="majorHAnsi"/>
        </w:rPr>
        <w:lastRenderedPageBreak/>
        <w:t>Part 5 is Preempts</w:t>
      </w:r>
    </w:p>
    <w:p w14:paraId="4FAA110D" w14:textId="77777777" w:rsidR="00CA696D" w:rsidRPr="00CA696D" w:rsidRDefault="00CA696D" w:rsidP="00CA696D">
      <w:pPr>
        <w:pStyle w:val="Heading4"/>
        <w:rPr>
          <w:rFonts w:asciiTheme="majorHAnsi" w:hAnsiTheme="majorHAnsi" w:cstheme="majorHAnsi"/>
          <w:bCs w:val="0"/>
        </w:rPr>
      </w:pPr>
      <w:r w:rsidRPr="00CA696D">
        <w:rPr>
          <w:rFonts w:asciiTheme="majorHAnsi" w:hAnsiTheme="majorHAnsi" w:cstheme="majorHAnsi"/>
        </w:rPr>
        <w:t xml:space="preserve">Impact Framing – Revolutionary Suicide is the risk we must take to abolish Racial Capitalism – there is no damnation worse than the current system. </w:t>
      </w:r>
    </w:p>
    <w:p w14:paraId="4A5CECD3" w14:textId="77777777" w:rsidR="00CA696D" w:rsidRPr="00CA696D" w:rsidRDefault="00CA696D" w:rsidP="00CA696D">
      <w:pPr>
        <w:rPr>
          <w:rFonts w:asciiTheme="majorHAnsi" w:eastAsiaTheme="majorEastAsia" w:hAnsiTheme="majorHAnsi" w:cstheme="majorHAnsi"/>
          <w:iCs/>
          <w:sz w:val="26"/>
        </w:rPr>
      </w:pPr>
      <w:r w:rsidRPr="00CA696D">
        <w:rPr>
          <w:rStyle w:val="Style13ptBold"/>
          <w:rFonts w:asciiTheme="majorHAnsi" w:hAnsiTheme="majorHAnsi" w:cstheme="majorHAnsi"/>
        </w:rPr>
        <w:t>Pinkard 13</w:t>
      </w:r>
      <w:r w:rsidRPr="00CA696D">
        <w:rPr>
          <w:rStyle w:val="Style13ptBold"/>
          <w:rFonts w:asciiTheme="majorHAnsi" w:eastAsiaTheme="majorEastAsia" w:hAnsiTheme="majorHAnsi" w:cstheme="majorHAnsi"/>
        </w:rPr>
        <w:t xml:space="preserve"> </w:t>
      </w:r>
      <w:r w:rsidRPr="00CA696D">
        <w:rPr>
          <w:rFonts w:asciiTheme="majorHAnsi" w:hAnsiTheme="majorHAnsi" w:cstheme="majorHAnsi"/>
        </w:rPr>
        <w:t xml:space="preserve">[2013, </w:t>
      </w:r>
      <w:proofErr w:type="spellStart"/>
      <w:r w:rsidRPr="00CA696D">
        <w:rPr>
          <w:rFonts w:asciiTheme="majorHAnsi" w:hAnsiTheme="majorHAnsi" w:cstheme="majorHAnsi"/>
        </w:rPr>
        <w:t>Lynice</w:t>
      </w:r>
      <w:proofErr w:type="spellEnd"/>
      <w:r w:rsidRPr="00CA696D">
        <w:rPr>
          <w:rFonts w:asciiTheme="majorHAnsi" w:hAnsiTheme="majorHAnsi" w:cstheme="majorHAnsi"/>
        </w:rPr>
        <w:t xml:space="preserve"> Pinkard, “Revolutionary Suicide: Risking Everything to Transform Society and Live Fully”, Tikkun 2013 Volume 28, Number 4: 31-41, http://tikkun.dukejournals.org/content/28/4/31.full]</w:t>
      </w:r>
    </w:p>
    <w:p w14:paraId="69F630F8" w14:textId="77777777" w:rsidR="00CA696D" w:rsidRPr="00CA696D" w:rsidRDefault="00CA696D" w:rsidP="00CA696D">
      <w:pPr>
        <w:rPr>
          <w:rFonts w:asciiTheme="majorHAnsi" w:hAnsiTheme="majorHAnsi" w:cstheme="majorHAnsi"/>
          <w:sz w:val="16"/>
        </w:rPr>
      </w:pPr>
      <w:r w:rsidRPr="00CA696D">
        <w:rPr>
          <w:rFonts w:asciiTheme="majorHAnsi" w:hAnsiTheme="majorHAnsi" w:cstheme="majorHAnsi"/>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CA696D">
        <w:rPr>
          <w:rStyle w:val="Emphasis"/>
          <w:rFonts w:asciiTheme="majorHAnsi" w:hAnsiTheme="majorHAnsi" w:cstheme="majorHAnsi"/>
        </w:rPr>
        <w:t xml:space="preserve">Or conversely, do </w:t>
      </w:r>
      <w:r w:rsidRPr="00CA696D">
        <w:rPr>
          <w:rStyle w:val="Emphasis"/>
          <w:rFonts w:asciiTheme="majorHAnsi" w:hAnsiTheme="majorHAnsi" w:cstheme="majorHAnsi"/>
          <w:highlight w:val="green"/>
        </w:rPr>
        <w:t xml:space="preserve">we </w:t>
      </w:r>
      <w:r w:rsidRPr="00CA696D">
        <w:rPr>
          <w:rStyle w:val="Emphasis"/>
          <w:rFonts w:asciiTheme="majorHAnsi" w:hAnsiTheme="majorHAnsi" w:cstheme="majorHAnsi"/>
        </w:rPr>
        <w:t xml:space="preserve">identify (not wish to identify or pretend to identify but </w:t>
      </w:r>
      <w:proofErr w:type="gramStart"/>
      <w:r w:rsidRPr="00CA696D">
        <w:rPr>
          <w:rStyle w:val="Emphasis"/>
          <w:rFonts w:asciiTheme="majorHAnsi" w:hAnsiTheme="majorHAnsi" w:cstheme="majorHAnsi"/>
        </w:rPr>
        <w:t>actually identify</w:t>
      </w:r>
      <w:proofErr w:type="gramEnd"/>
      <w:r w:rsidRPr="00CA696D">
        <w:rPr>
          <w:rStyle w:val="Emphasis"/>
          <w:rFonts w:asciiTheme="majorHAnsi" w:hAnsiTheme="majorHAnsi" w:cstheme="majorHAnsi"/>
        </w:rPr>
        <w:t xml:space="preserve"> by </w:t>
      </w:r>
      <w:r w:rsidRPr="00CA696D">
        <w:rPr>
          <w:rStyle w:val="Emphasis"/>
          <w:rFonts w:asciiTheme="majorHAnsi" w:hAnsiTheme="majorHAnsi" w:cstheme="majorHAnsi"/>
          <w:highlight w:val="green"/>
        </w:rPr>
        <w:t>put</w:t>
      </w:r>
      <w:r w:rsidRPr="00CA696D">
        <w:rPr>
          <w:rStyle w:val="Emphasis"/>
          <w:rFonts w:asciiTheme="majorHAnsi" w:hAnsiTheme="majorHAnsi" w:cstheme="majorHAnsi"/>
        </w:rPr>
        <w:t xml:space="preserve">ting </w:t>
      </w:r>
      <w:r w:rsidRPr="00CA696D">
        <w:rPr>
          <w:rStyle w:val="Emphasis"/>
          <w:rFonts w:asciiTheme="majorHAnsi" w:hAnsiTheme="majorHAnsi" w:cstheme="majorHAnsi"/>
          <w:highlight w:val="green"/>
        </w:rPr>
        <w:t>our lives on the line</w:t>
      </w:r>
      <w:r w:rsidRPr="00CA696D">
        <w:rPr>
          <w:rStyle w:val="Emphasis"/>
          <w:rFonts w:asciiTheme="majorHAnsi" w:hAnsiTheme="majorHAnsi" w:cstheme="majorHAnsi"/>
        </w:rPr>
        <w:t xml:space="preserve">) with efforts </w:t>
      </w:r>
      <w:r w:rsidRPr="00CA696D">
        <w:rPr>
          <w:rStyle w:val="Emphasis"/>
          <w:rFonts w:asciiTheme="majorHAnsi" w:hAnsiTheme="majorHAnsi" w:cstheme="majorHAnsi"/>
          <w:highlight w:val="green"/>
        </w:rPr>
        <w:t>to reverse</w:t>
      </w:r>
      <w:r w:rsidRPr="00CA696D">
        <w:rPr>
          <w:rStyle w:val="Emphasis"/>
          <w:rFonts w:asciiTheme="majorHAnsi" w:hAnsiTheme="majorHAnsi" w:cstheme="majorHAnsi"/>
        </w:rPr>
        <w:t xml:space="preserve"> patterns of </w:t>
      </w:r>
      <w:r w:rsidRPr="00CA696D">
        <w:rPr>
          <w:rStyle w:val="Emphasis"/>
          <w:rFonts w:asciiTheme="majorHAnsi" w:hAnsiTheme="majorHAnsi" w:cstheme="majorHAnsi"/>
          <w:highlight w:val="green"/>
        </w:rPr>
        <w:t xml:space="preserve">domination, </w:t>
      </w:r>
      <w:r w:rsidRPr="00CA696D">
        <w:rPr>
          <w:rStyle w:val="Emphasis"/>
          <w:rFonts w:asciiTheme="majorHAnsi" w:hAnsiTheme="majorHAnsi" w:cstheme="majorHAnsi"/>
        </w:rPr>
        <w:t>empower people on the margins (even when we are not on the margins ourselves</w:t>
      </w:r>
      <w:r w:rsidRPr="00CA696D">
        <w:rPr>
          <w:rFonts w:asciiTheme="majorHAnsi" w:hAnsiTheme="majorHAnsi" w:cstheme="majorHAnsi"/>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CA696D">
        <w:rPr>
          <w:rStyle w:val="StyleUnderline"/>
          <w:rFonts w:asciiTheme="majorHAnsi" w:hAnsiTheme="majorHAnsi" w:cstheme="majorHAnsi"/>
        </w:rPr>
        <w:t xml:space="preserve"> By this I mean not the killing of our bodies but the destruction of </w:t>
      </w:r>
      <w:r w:rsidRPr="00CA696D">
        <w:rPr>
          <w:rStyle w:val="Emphasis"/>
          <w:rFonts w:asciiTheme="majorHAnsi" w:hAnsiTheme="majorHAnsi" w:cstheme="majorHAnsi"/>
        </w:rPr>
        <w:t xml:space="preserve">our </w:t>
      </w:r>
      <w:r w:rsidRPr="00CA696D">
        <w:rPr>
          <w:rStyle w:val="Emphasis"/>
          <w:rFonts w:asciiTheme="majorHAnsi" w:hAnsiTheme="majorHAnsi" w:cstheme="majorHAnsi"/>
          <w:highlight w:val="green"/>
        </w:rPr>
        <w:t>attachments to security</w:t>
      </w:r>
      <w:r w:rsidRPr="00CA696D">
        <w:rPr>
          <w:rStyle w:val="StyleUnderline"/>
          <w:rFonts w:asciiTheme="majorHAnsi" w:hAnsiTheme="majorHAnsi" w:cstheme="majorHAnsi"/>
        </w:rPr>
        <w:t xml:space="preserve">, status, </w:t>
      </w:r>
      <w:r w:rsidRPr="00CA696D">
        <w:rPr>
          <w:rStyle w:val="Emphasis"/>
          <w:rFonts w:asciiTheme="majorHAnsi" w:hAnsiTheme="majorHAnsi" w:cstheme="majorHAnsi"/>
        </w:rPr>
        <w:t>wealth, and power</w:t>
      </w:r>
      <w:r w:rsidRPr="00CA696D">
        <w:rPr>
          <w:rStyle w:val="StyleUnderline"/>
          <w:rFonts w:asciiTheme="majorHAnsi" w:hAnsiTheme="majorHAnsi" w:cstheme="majorHAnsi"/>
        </w:rPr>
        <w:t xml:space="preserve">. These attachments </w:t>
      </w:r>
      <w:r w:rsidRPr="00CA696D">
        <w:rPr>
          <w:rStyle w:val="Emphasis"/>
          <w:rFonts w:asciiTheme="majorHAnsi" w:hAnsiTheme="majorHAnsi" w:cstheme="majorHAnsi"/>
          <w:highlight w:val="green"/>
        </w:rPr>
        <w:t xml:space="preserve">prevent us from becoming </w:t>
      </w:r>
      <w:r w:rsidRPr="00CA696D">
        <w:rPr>
          <w:rStyle w:val="Emphasis"/>
          <w:rFonts w:asciiTheme="majorHAnsi" w:hAnsiTheme="majorHAnsi" w:cstheme="majorHAnsi"/>
        </w:rPr>
        <w:t xml:space="preserve">spiritually and politically </w:t>
      </w:r>
      <w:r w:rsidRPr="00CA696D">
        <w:rPr>
          <w:rStyle w:val="Emphasis"/>
          <w:rFonts w:asciiTheme="majorHAnsi" w:hAnsiTheme="majorHAnsi" w:cstheme="majorHAnsi"/>
          <w:highlight w:val="green"/>
        </w:rPr>
        <w:t xml:space="preserve">alive. </w:t>
      </w:r>
      <w:r w:rsidRPr="00CA696D">
        <w:rPr>
          <w:rStyle w:val="Emphasis"/>
          <w:rFonts w:asciiTheme="majorHAnsi" w:hAnsiTheme="majorHAnsi" w:cstheme="majorHAnsi"/>
        </w:rPr>
        <w:t xml:space="preserve">They prevent us </w:t>
      </w:r>
      <w:r w:rsidRPr="00CA696D">
        <w:rPr>
          <w:rStyle w:val="Emphasis"/>
          <w:rFonts w:asciiTheme="majorHAnsi" w:hAnsiTheme="majorHAnsi" w:cstheme="majorHAnsi"/>
          <w:highlight w:val="green"/>
        </w:rPr>
        <w:t xml:space="preserve">from changing </w:t>
      </w:r>
      <w:r w:rsidRPr="00CA696D">
        <w:rPr>
          <w:rStyle w:val="Emphasis"/>
          <w:rFonts w:asciiTheme="majorHAnsi" w:hAnsiTheme="majorHAnsi" w:cstheme="majorHAnsi"/>
        </w:rPr>
        <w:t xml:space="preserve">the </w:t>
      </w:r>
      <w:r w:rsidRPr="00CA696D">
        <w:rPr>
          <w:rStyle w:val="Emphasis"/>
          <w:rFonts w:asciiTheme="majorHAnsi" w:hAnsiTheme="majorHAnsi" w:cstheme="majorHAnsi"/>
          <w:highlight w:val="green"/>
        </w:rPr>
        <w:t xml:space="preserve">violent structure </w:t>
      </w:r>
      <w:r w:rsidRPr="00CA696D">
        <w:rPr>
          <w:rStyle w:val="Emphasis"/>
          <w:rFonts w:asciiTheme="majorHAnsi" w:hAnsiTheme="majorHAnsi" w:cstheme="majorHAnsi"/>
        </w:rPr>
        <w:t xml:space="preserve">of </w:t>
      </w:r>
      <w:r w:rsidRPr="00CA696D">
        <w:rPr>
          <w:rStyle w:val="StyleUnderline"/>
          <w:rFonts w:asciiTheme="majorHAnsi" w:hAnsiTheme="majorHAnsi" w:cstheme="majorHAnsi"/>
        </w:rPr>
        <w:t xml:space="preserve">the </w:t>
      </w:r>
      <w:r w:rsidRPr="00CA696D">
        <w:rPr>
          <w:rStyle w:val="Emphasis"/>
          <w:rFonts w:asciiTheme="majorHAnsi" w:hAnsiTheme="majorHAnsi" w:cstheme="majorHAnsi"/>
        </w:rPr>
        <w:t>society</w:t>
      </w:r>
      <w:r w:rsidRPr="00CA696D">
        <w:rPr>
          <w:rStyle w:val="StyleUnderline"/>
          <w:rFonts w:asciiTheme="majorHAnsi" w:hAnsiTheme="majorHAnsi" w:cstheme="majorHAnsi"/>
        </w:rPr>
        <w:t xml:space="preserve"> in which we live. </w:t>
      </w:r>
      <w:r w:rsidRPr="00CA696D">
        <w:rPr>
          <w:rStyle w:val="Emphasis"/>
          <w:rFonts w:asciiTheme="majorHAnsi" w:hAnsiTheme="majorHAnsi" w:cstheme="majorHAnsi"/>
          <w:highlight w:val="green"/>
        </w:rPr>
        <w:t xml:space="preserve">Revolutionary suicide means living </w:t>
      </w:r>
      <w:r w:rsidRPr="00CA696D">
        <w:rPr>
          <w:rStyle w:val="Emphasis"/>
          <w:rFonts w:asciiTheme="majorHAnsi" w:hAnsiTheme="majorHAnsi" w:cstheme="majorHAnsi"/>
        </w:rPr>
        <w:t xml:space="preserve">out our </w:t>
      </w:r>
      <w:r w:rsidRPr="00CA696D">
        <w:rPr>
          <w:rStyle w:val="Emphasis"/>
          <w:rFonts w:asciiTheme="majorHAnsi" w:hAnsiTheme="majorHAnsi" w:cstheme="majorHAnsi"/>
          <w:highlight w:val="green"/>
        </w:rPr>
        <w:t xml:space="preserve">commitments, even </w:t>
      </w:r>
      <w:r w:rsidRPr="00CA696D">
        <w:rPr>
          <w:rStyle w:val="Emphasis"/>
          <w:rFonts w:asciiTheme="majorHAnsi" w:hAnsiTheme="majorHAnsi" w:cstheme="majorHAnsi"/>
        </w:rPr>
        <w:t xml:space="preserve">when that means </w:t>
      </w:r>
      <w:r w:rsidRPr="00CA696D">
        <w:rPr>
          <w:rStyle w:val="Emphasis"/>
          <w:rFonts w:asciiTheme="majorHAnsi" w:hAnsiTheme="majorHAnsi" w:cstheme="majorHAnsi"/>
          <w:highlight w:val="green"/>
        </w:rPr>
        <w:t>risking death</w:t>
      </w:r>
      <w:r w:rsidRPr="00CA696D">
        <w:rPr>
          <w:rFonts w:asciiTheme="majorHAnsi" w:hAnsiTheme="majorHAnsi" w:cstheme="majorHAnsi"/>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CA696D">
        <w:rPr>
          <w:rStyle w:val="StyleUnderline"/>
          <w:rFonts w:asciiTheme="majorHAnsi" w:hAnsiTheme="majorHAnsi" w:cstheme="majorHAnsi"/>
        </w:rPr>
        <w:t xml:space="preserve">The </w:t>
      </w:r>
      <w:r w:rsidRPr="00CA696D">
        <w:rPr>
          <w:rStyle w:val="Emphasis"/>
          <w:rFonts w:asciiTheme="majorHAnsi" w:hAnsiTheme="majorHAnsi" w:cstheme="majorHAnsi"/>
          <w:highlight w:val="green"/>
        </w:rPr>
        <w:t>salvation</w:t>
      </w:r>
      <w:r w:rsidRPr="00CA696D">
        <w:rPr>
          <w:rStyle w:val="StyleUnderline"/>
          <w:rFonts w:asciiTheme="majorHAnsi" w:hAnsiTheme="majorHAnsi" w:cstheme="majorHAnsi"/>
        </w:rPr>
        <w:t xml:space="preserve"> of an entire planet </w:t>
      </w:r>
      <w:r w:rsidRPr="00CA696D">
        <w:rPr>
          <w:rStyle w:val="Emphasis"/>
          <w:rFonts w:asciiTheme="majorHAnsi" w:hAnsiTheme="majorHAnsi" w:cstheme="majorHAnsi"/>
          <w:highlight w:val="green"/>
        </w:rPr>
        <w:t>requires a total risk of everything</w:t>
      </w:r>
      <w:r w:rsidRPr="00CA696D">
        <w:rPr>
          <w:rFonts w:asciiTheme="majorHAnsi" w:hAnsiTheme="majorHAnsi" w:cstheme="majorHAnsi"/>
          <w:sz w:val="16"/>
        </w:rPr>
        <w:t xml:space="preserve"> — of you, of me, of unyielding people everywhere, for all time. This is what revolutionary suicide is. </w:t>
      </w:r>
      <w:r w:rsidRPr="00CA696D">
        <w:rPr>
          <w:rStyle w:val="Emphasis"/>
          <w:rFonts w:asciiTheme="majorHAnsi" w:hAnsiTheme="majorHAnsi" w:cstheme="majorHAnsi"/>
          <w:highlight w:val="green"/>
        </w:rPr>
        <w:t>The cost of revolution</w:t>
      </w:r>
      <w:r w:rsidRPr="00CA696D">
        <w:rPr>
          <w:rStyle w:val="Emphasis"/>
          <w:rFonts w:asciiTheme="majorHAnsi" w:hAnsiTheme="majorHAnsi" w:cstheme="majorHAnsi"/>
        </w:rPr>
        <w:t xml:space="preserve">ary change </w:t>
      </w:r>
      <w:r w:rsidRPr="00CA696D">
        <w:rPr>
          <w:rStyle w:val="Emphasis"/>
          <w:rFonts w:asciiTheme="majorHAnsi" w:hAnsiTheme="majorHAnsi" w:cstheme="majorHAnsi"/>
          <w:highlight w:val="green"/>
        </w:rPr>
        <w:t xml:space="preserve">is </w:t>
      </w:r>
      <w:r w:rsidRPr="00CA696D">
        <w:rPr>
          <w:rStyle w:val="Emphasis"/>
          <w:rFonts w:asciiTheme="majorHAnsi" w:hAnsiTheme="majorHAnsi" w:cstheme="majorHAnsi"/>
        </w:rPr>
        <w:t xml:space="preserve">people’s </w:t>
      </w:r>
      <w:r w:rsidRPr="00CA696D">
        <w:rPr>
          <w:rStyle w:val="Emphasis"/>
          <w:rFonts w:asciiTheme="majorHAnsi" w:hAnsiTheme="majorHAnsi" w:cstheme="majorHAnsi"/>
          <w:highlight w:val="green"/>
        </w:rPr>
        <w:t>willingness to pay with their</w:t>
      </w:r>
      <w:r w:rsidRPr="00CA696D">
        <w:rPr>
          <w:rStyle w:val="StyleUnderline"/>
          <w:rFonts w:asciiTheme="majorHAnsi" w:hAnsiTheme="majorHAnsi" w:cstheme="majorHAnsi"/>
        </w:rPr>
        <w:t xml:space="preserve"> own</w:t>
      </w:r>
      <w:r w:rsidRPr="00CA696D">
        <w:rPr>
          <w:rFonts w:asciiTheme="majorHAnsi" w:hAnsiTheme="majorHAnsi" w:cstheme="majorHAnsi"/>
          <w:sz w:val="16"/>
        </w:rPr>
        <w:t xml:space="preserve"> </w:t>
      </w:r>
      <w:r w:rsidRPr="00CA696D">
        <w:rPr>
          <w:rStyle w:val="Emphasis"/>
          <w:rFonts w:asciiTheme="majorHAnsi" w:hAnsiTheme="majorHAnsi" w:cstheme="majorHAnsi"/>
          <w:highlight w:val="green"/>
        </w:rPr>
        <w:t>lives</w:t>
      </w:r>
      <w:r w:rsidRPr="00CA696D">
        <w:rPr>
          <w:rFonts w:asciiTheme="majorHAnsi" w:hAnsiTheme="majorHAnsi" w:cstheme="majorHAnsi"/>
          <w:sz w:val="16"/>
        </w:rPr>
        <w:t xml:space="preserve">. This is what Rachel Corrie knew when she, determined to prevent a Palestinian home in Rafah from being demolished, refused to </w:t>
      </w:r>
      <w:proofErr w:type="gramStart"/>
      <w:r w:rsidRPr="00CA696D">
        <w:rPr>
          <w:rFonts w:asciiTheme="majorHAnsi" w:hAnsiTheme="majorHAnsi" w:cstheme="majorHAnsi"/>
          <w:sz w:val="16"/>
        </w:rPr>
        <w:t>move</w:t>
      </w:r>
      <w:proofErr w:type="gramEnd"/>
      <w:r w:rsidRPr="00CA696D">
        <w:rPr>
          <w:rFonts w:asciiTheme="majorHAnsi" w:hAnsiTheme="majorHAnsi" w:cstheme="majorHAnsi"/>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3CCF828B" w14:textId="77777777" w:rsidR="00E42E4C" w:rsidRPr="00CA696D" w:rsidRDefault="00E42E4C" w:rsidP="00F601E6">
      <w:pPr>
        <w:rPr>
          <w:rFonts w:asciiTheme="majorHAnsi" w:hAnsiTheme="majorHAnsi" w:cstheme="majorHAnsi"/>
        </w:rPr>
      </w:pPr>
    </w:p>
    <w:sectPr w:rsidR="00E42E4C" w:rsidRPr="00CA69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A71663"/>
    <w:multiLevelType w:val="hybridMultilevel"/>
    <w:tmpl w:val="77628658"/>
    <w:lvl w:ilvl="0" w:tplc="A998D2BE">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69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0F6"/>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5CB"/>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D3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87B"/>
    <w:rsid w:val="00C203FA"/>
    <w:rsid w:val="00C244F5"/>
    <w:rsid w:val="00C3164F"/>
    <w:rsid w:val="00C31B5E"/>
    <w:rsid w:val="00C34D3E"/>
    <w:rsid w:val="00C35B37"/>
    <w:rsid w:val="00C3747A"/>
    <w:rsid w:val="00C37F29"/>
    <w:rsid w:val="00C56DCC"/>
    <w:rsid w:val="00C57075"/>
    <w:rsid w:val="00C72AFE"/>
    <w:rsid w:val="00C81619"/>
    <w:rsid w:val="00CA013C"/>
    <w:rsid w:val="00CA696D"/>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FFE933"/>
  <w14:defaultImageDpi w14:val="300"/>
  <w15:docId w15:val="{D2ED419F-F183-0742-B4A3-D4459B6D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69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69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69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9"/>
    <w:unhideWhenUsed/>
    <w:qFormat/>
    <w:rsid w:val="00CA69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9"/>
    <w:unhideWhenUsed/>
    <w:qFormat/>
    <w:rsid w:val="00CA69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69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696D"/>
  </w:style>
  <w:style w:type="character" w:customStyle="1" w:styleId="Heading1Char">
    <w:name w:val="Heading 1 Char"/>
    <w:aliases w:val="Pocket Char"/>
    <w:basedOn w:val="DefaultParagraphFont"/>
    <w:link w:val="Heading1"/>
    <w:uiPriority w:val="9"/>
    <w:rsid w:val="00CA69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696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9"/>
    <w:rsid w:val="00CA696D"/>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9"/>
    <w:rsid w:val="00CA69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696D"/>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1"/>
    <w:qFormat/>
    <w:rsid w:val="00CA696D"/>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CA69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696D"/>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A696D"/>
    <w:rPr>
      <w:color w:val="auto"/>
      <w:u w:val="none"/>
    </w:rPr>
  </w:style>
  <w:style w:type="paragraph" w:styleId="DocumentMap">
    <w:name w:val="Document Map"/>
    <w:basedOn w:val="Normal"/>
    <w:link w:val="DocumentMapChar"/>
    <w:uiPriority w:val="99"/>
    <w:semiHidden/>
    <w:unhideWhenUsed/>
    <w:rsid w:val="00CA69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696D"/>
    <w:rPr>
      <w:rFonts w:ascii="Lucida Grande" w:hAnsi="Lucida Grande" w:cs="Lucida Grande"/>
    </w:rPr>
  </w:style>
  <w:style w:type="paragraph" w:customStyle="1" w:styleId="textbold">
    <w:name w:val="text bold"/>
    <w:basedOn w:val="Normal"/>
    <w:link w:val="Emphasis"/>
    <w:autoRedefine/>
    <w:uiPriority w:val="20"/>
    <w:qFormat/>
    <w:rsid w:val="00CA696D"/>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CA69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CA6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xists.org/glossary/terms/d/e.htm" TargetMode="External"/><Relationship Id="rId18" Type="http://schemas.openxmlformats.org/officeDocument/2006/relationships/hyperlink" Target="https://www.merriam-webster.com/dictionary/resolve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ictionary.cambridge.org/us/dictionary/english/free-press" TargetMode="External"/><Relationship Id="rId17" Type="http://schemas.openxmlformats.org/officeDocument/2006/relationships/hyperlink" Target="https://jacobinmag.com/2020/01/corporate-media-system-democracy" TargetMode="External"/><Relationship Id="rId2" Type="http://schemas.openxmlformats.org/officeDocument/2006/relationships/customXml" Target="../customXml/item2.xml"/><Relationship Id="rId16" Type="http://schemas.openxmlformats.org/officeDocument/2006/relationships/hyperlink" Target="https://niemanreports.org/articles/an-argument-why-journalists-should-not-abandon-objectivity/" TargetMode="External"/><Relationship Id="rId20" Type="http://schemas.openxmlformats.org/officeDocument/2006/relationships/hyperlink" Target="https://www.researchgate.net/publication/338327276_Dynamic_Efficiency_in_a_Planned_Economy_Innovation_and_Entrepreneurship_Without_Markets%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lishgrammar.org/must-and-ought-to/" TargetMode="External"/><Relationship Id="rId5" Type="http://schemas.openxmlformats.org/officeDocument/2006/relationships/numbering" Target="numbering.xml"/><Relationship Id="rId15" Type="http://schemas.openxmlformats.org/officeDocument/2006/relationships/hyperlink" Target="https://www.tandfonline.com/doi/abs/10.1080/13183222.2000.11008760?journalCode=rjav20" TargetMode="External"/><Relationship Id="rId10" Type="http://schemas.openxmlformats.org/officeDocument/2006/relationships/hyperlink" Target="https://www.nickbostrom.com/papers/vulnerable.pdf" TargetMode="External"/><Relationship Id="rId19" Type="http://schemas.openxmlformats.org/officeDocument/2006/relationships/hyperlink" Target="http://www.hamptoninstitution.org/why-black-people-need-maoism.html" TargetMode="Externa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 Id="rId14" Type="http://schemas.openxmlformats.org/officeDocument/2006/relationships/hyperlink" Target="https://tribune.com.pk/story/2264455/democracy-and-capitalism-fail-each-othe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29235</Words>
  <Characters>166640</Characters>
  <Application>Microsoft Office Word</Application>
  <DocSecurity>0</DocSecurity>
  <Lines>1388</Lines>
  <Paragraphs>390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195485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Duong</cp:lastModifiedBy>
  <cp:revision>2</cp:revision>
  <dcterms:created xsi:type="dcterms:W3CDTF">2022-03-10T15:26:00Z</dcterms:created>
  <dcterms:modified xsi:type="dcterms:W3CDTF">2022-03-10T15:26:00Z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