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CE526" w14:textId="00268440" w:rsidR="00D82DFC" w:rsidRDefault="00D82DFC" w:rsidP="00D82DFC">
      <w:pPr>
        <w:pStyle w:val="Heading2"/>
      </w:pPr>
      <w:r>
        <w:t>Advantage</w:t>
      </w:r>
    </w:p>
    <w:p w14:paraId="119DC838" w14:textId="61FAF3EE" w:rsidR="002924A1" w:rsidRDefault="002924A1" w:rsidP="002924A1">
      <w:pPr>
        <w:pStyle w:val="Heading4"/>
      </w:pPr>
      <w:r>
        <w:t xml:space="preserve">The Advantage is </w:t>
      </w:r>
      <w:r>
        <w:rPr>
          <w:u w:val="single"/>
        </w:rPr>
        <w:t>Evergreening</w:t>
      </w:r>
      <w:r>
        <w:t>:</w:t>
      </w:r>
    </w:p>
    <w:p w14:paraId="6D16C8E2" w14:textId="77777777" w:rsidR="002924A1" w:rsidRDefault="002924A1" w:rsidP="002924A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E257D51" w14:textId="77777777" w:rsidR="002924A1" w:rsidRPr="005B38BB" w:rsidRDefault="002924A1" w:rsidP="002924A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F453F9B" w14:textId="77777777" w:rsidR="002924A1" w:rsidRDefault="002924A1" w:rsidP="002924A1">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proofErr w:type="gramStart"/>
      <w:r w:rsidRPr="009A3DED">
        <w:rPr>
          <w:b/>
          <w:bCs/>
          <w:highlight w:val="green"/>
          <w:u w:val="single"/>
        </w:rPr>
        <w:t>over and over again</w:t>
      </w:r>
      <w:proofErr w:type="gramEnd"/>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EA5D31C" w14:textId="77777777" w:rsidR="002924A1" w:rsidRDefault="002924A1" w:rsidP="002924A1">
      <w:pPr>
        <w:pStyle w:val="Heading4"/>
      </w:pPr>
      <w:r>
        <w:t xml:space="preserve">We </w:t>
      </w:r>
      <w:r>
        <w:rPr>
          <w:u w:val="single"/>
        </w:rPr>
        <w:t>control Uniqueness</w:t>
      </w:r>
      <w:r>
        <w:t xml:space="preserve"> – 78% of New Drugs </w:t>
      </w:r>
      <w:r>
        <w:rPr>
          <w:u w:val="single"/>
        </w:rPr>
        <w:t>aren’t innovative</w:t>
      </w:r>
      <w:r>
        <w:t>.</w:t>
      </w:r>
    </w:p>
    <w:p w14:paraId="7AA09CAE" w14:textId="77777777" w:rsidR="002924A1" w:rsidRPr="008A0F84" w:rsidRDefault="002924A1" w:rsidP="002924A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7EA7B24C" w14:textId="77777777" w:rsidR="002924A1" w:rsidRPr="008A0F84" w:rsidRDefault="002924A1" w:rsidP="002924A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w:t>
      </w:r>
      <w:proofErr w:type="gramStart"/>
      <w:r w:rsidRPr="009A3DED">
        <w:rPr>
          <w:b/>
          <w:sz w:val="26"/>
          <w:highlight w:val="green"/>
          <w:u w:val="single"/>
        </w:rPr>
        <w:t>are</w:t>
      </w:r>
      <w:proofErr w:type="gramEnd"/>
      <w:r w:rsidRPr="009A3DED">
        <w:rPr>
          <w:b/>
          <w:sz w:val="26"/>
          <w:highlight w:val="green"/>
          <w:u w:val="single"/>
        </w:rPr>
        <w:t xml:space="preserv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lastRenderedPageBreak/>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02700DD1" w14:textId="77777777" w:rsidR="002924A1" w:rsidRDefault="002924A1" w:rsidP="002924A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FCEB650" w14:textId="77777777" w:rsidR="002924A1" w:rsidRPr="00791206" w:rsidRDefault="002924A1" w:rsidP="002924A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834D50F" w14:textId="77777777" w:rsidR="002924A1" w:rsidRPr="00E974A9" w:rsidRDefault="002924A1" w:rsidP="002924A1">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A3DED">
        <w:rPr>
          <w:highlight w:val="green"/>
          <w:u w:val="single"/>
        </w:rPr>
        <w:t xml:space="preserve">most commonly </w:t>
      </w:r>
      <w:r w:rsidRPr="00E974A9">
        <w:rPr>
          <w:u w:val="single"/>
        </w:rPr>
        <w:t>used</w:t>
      </w:r>
      <w:proofErr w:type="gramEnd"/>
      <w:r w:rsidRPr="00E974A9">
        <w:rPr>
          <w:u w:val="single"/>
        </w:rPr>
        <w:t xml:space="preserve">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 xml:space="preserve">released Thursday by the Center for Innovation at the University of </w:t>
      </w:r>
      <w:r w:rsidRPr="00E974A9">
        <w:rPr>
          <w:u w:val="single"/>
        </w:rPr>
        <w:lastRenderedPageBreak/>
        <w:t>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w:t>
      </w:r>
      <w:r w:rsidRPr="00E974A9">
        <w:rPr>
          <w:sz w:val="16"/>
        </w:rPr>
        <w:lastRenderedPageBreak/>
        <w:t xml:space="preserve">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DDE818E" w14:textId="77777777" w:rsidR="002924A1" w:rsidRDefault="002924A1" w:rsidP="002924A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C1D0E02" w14:textId="77777777" w:rsidR="002924A1" w:rsidRDefault="002924A1" w:rsidP="002924A1">
      <w:pPr>
        <w:pStyle w:val="ListParagraph"/>
        <w:numPr>
          <w:ilvl w:val="0"/>
          <w:numId w:val="16"/>
        </w:numPr>
      </w:pPr>
      <w:r>
        <w:t>AT Advantage CPs to solve Drug Prices</w:t>
      </w:r>
    </w:p>
    <w:p w14:paraId="61AF5271" w14:textId="77777777" w:rsidR="002924A1" w:rsidRDefault="002924A1" w:rsidP="002924A1">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w:t>
      </w:r>
      <w:r w:rsidRPr="006A5D4C">
        <w:lastRenderedPageBreak/>
        <w:t>people lifesaving medicines. Before founding I-MAK, she worked as a health attorney in the US, Switzerland, and India.</w:t>
      </w:r>
      <w:r>
        <w:t xml:space="preserve">)//Elmer </w:t>
      </w:r>
    </w:p>
    <w:p w14:paraId="1DFAB296" w14:textId="77777777" w:rsidR="002924A1" w:rsidRPr="006A5D4C" w:rsidRDefault="002924A1" w:rsidP="002924A1">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 xml:space="preserve">their armada of </w:t>
      </w:r>
      <w:r w:rsidRPr="009A3DED">
        <w:rPr>
          <w:b/>
          <w:bCs/>
          <w:sz w:val="26"/>
          <w:highlight w:val="green"/>
          <w:u w:val="single"/>
        </w:rPr>
        <w:t>patents</w:t>
      </w:r>
      <w:r w:rsidRPr="009A3DED">
        <w:rPr>
          <w:b/>
          <w:sz w:val="26"/>
          <w:highlight w:val="green"/>
          <w:u w:val="single"/>
        </w:rPr>
        <w:t xml:space="preserve">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5A1EFCC" w14:textId="77777777" w:rsidR="002924A1" w:rsidRDefault="002924A1" w:rsidP="002924A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0792DA4" w14:textId="77777777" w:rsidR="002924A1" w:rsidRPr="00E2724F" w:rsidRDefault="002924A1" w:rsidP="002924A1">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63D8BFD2" w14:textId="77777777" w:rsidR="002924A1" w:rsidRPr="001948D4" w:rsidRDefault="002924A1" w:rsidP="002924A1">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0D43D3ED" w14:textId="77777777" w:rsidR="002924A1" w:rsidRPr="00E2724F" w:rsidRDefault="002924A1" w:rsidP="002924A1">
      <w:pPr>
        <w:pStyle w:val="Heading4"/>
      </w:pPr>
      <w:r>
        <w:t xml:space="preserve">Extinction - generic defense doesn’t apply. </w:t>
      </w:r>
    </w:p>
    <w:p w14:paraId="7E25EF81" w14:textId="77777777" w:rsidR="002924A1" w:rsidRPr="00A10F89" w:rsidRDefault="002924A1" w:rsidP="002924A1">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B117528" w14:textId="11C11524" w:rsidR="002924A1" w:rsidRPr="00AE0390" w:rsidRDefault="002924A1" w:rsidP="002924A1">
      <w:pPr>
        <w:rPr>
          <w:rStyle w:val="Emphasis"/>
        </w:rPr>
      </w:pPr>
      <w:r w:rsidRPr="00A10F89">
        <w:rPr>
          <w:rStyle w:val="StyleUnderline"/>
          <w:sz w:val="24"/>
        </w:rPr>
        <w:lastRenderedPageBreak/>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w:t>
      </w:r>
      <w:r w:rsidRPr="0010630F">
        <w:rPr>
          <w:sz w:val="16"/>
        </w:rPr>
        <w:lastRenderedPageBreak/>
        <w:t xml:space="preserve">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w:t>
      </w:r>
      <w:r w:rsidRPr="00C332C3">
        <w:rPr>
          <w:sz w:val="2"/>
          <w:szCs w:val="2"/>
        </w:rPr>
        <w:t xml:space="preserve">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C332C3">
        <w:rPr>
          <w:sz w:val="2"/>
          <w:szCs w:val="2"/>
        </w:rPr>
        <w:t>carbapenemase</w:t>
      </w:r>
      <w:proofErr w:type="spellEnd"/>
      <w:r w:rsidRPr="00C332C3">
        <w:rPr>
          <w:sz w:val="2"/>
          <w:szCs w:val="2"/>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C332C3">
        <w:rPr>
          <w:sz w:val="2"/>
          <w:szCs w:val="2"/>
        </w:rPr>
        <w:t>During the course of</w:t>
      </w:r>
      <w:proofErr w:type="gramEnd"/>
      <w:r w:rsidRPr="00C332C3">
        <w:rPr>
          <w:sz w:val="2"/>
          <w:szCs w:val="2"/>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C332C3">
        <w:rPr>
          <w:sz w:val="2"/>
          <w:szCs w:val="2"/>
        </w:rPr>
        <w:t>enterobacteriaceae</w:t>
      </w:r>
      <w:proofErr w:type="spellEnd"/>
      <w:r w:rsidRPr="00C332C3">
        <w:rPr>
          <w:sz w:val="2"/>
          <w:szCs w:val="2"/>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C332C3">
        <w:rPr>
          <w:sz w:val="2"/>
          <w:szCs w:val="2"/>
        </w:rPr>
        <w:t>symptoms</w:t>
      </w:r>
      <w:proofErr w:type="gramEnd"/>
      <w:r w:rsidRPr="00C332C3">
        <w:rPr>
          <w:sz w:val="2"/>
          <w:szCs w:val="2"/>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w:t>
      </w:r>
      <w:r w:rsidRPr="0010630F">
        <w:rPr>
          <w:sz w:val="16"/>
        </w:rPr>
        <w:t xml:space="preserve">.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C332C3">
        <w:rPr>
          <w:sz w:val="2"/>
          <w:szCs w:val="2"/>
        </w:rPr>
        <w:t>symptoms, but</w:t>
      </w:r>
      <w:proofErr w:type="gramEnd"/>
      <w:r w:rsidRPr="00C332C3">
        <w:rPr>
          <w:sz w:val="2"/>
          <w:szCs w:val="2"/>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C332C3">
        <w:rPr>
          <w:sz w:val="2"/>
          <w:szCs w:val="2"/>
        </w:rPr>
        <w:t>similar to</w:t>
      </w:r>
      <w:proofErr w:type="gramEnd"/>
      <w:r w:rsidRPr="00C332C3">
        <w:rPr>
          <w:sz w:val="2"/>
          <w:szCs w:val="2"/>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C332C3">
        <w:rPr>
          <w:sz w:val="2"/>
          <w:szCs w:val="2"/>
        </w:rPr>
        <w:t>Past experience</w:t>
      </w:r>
      <w:proofErr w:type="gramEnd"/>
      <w:r w:rsidRPr="00C332C3">
        <w:rPr>
          <w:sz w:val="2"/>
          <w:szCs w:val="2"/>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C332C3">
        <w:rPr>
          <w:sz w:val="2"/>
          <w:szCs w:val="2"/>
        </w:rPr>
        <w:t>interest:</w:t>
      </w:r>
      <w:proofErr w:type="gramEnd"/>
      <w:r w:rsidRPr="00C332C3">
        <w:rPr>
          <w:sz w:val="2"/>
          <w:szCs w:val="2"/>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C332C3">
        <w:rPr>
          <w:sz w:val="2"/>
          <w:szCs w:val="2"/>
        </w:rPr>
        <w:t>has to</w:t>
      </w:r>
      <w:proofErr w:type="gramEnd"/>
      <w:r w:rsidRPr="00C332C3">
        <w:rPr>
          <w:sz w:val="2"/>
          <w:szCs w:val="2"/>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C332C3">
        <w:rPr>
          <w:sz w:val="2"/>
          <w:szCs w:val="2"/>
        </w:rPr>
        <w:t>Czaplewski</w:t>
      </w:r>
      <w:proofErr w:type="spellEnd"/>
      <w:r w:rsidRPr="00C332C3">
        <w:rPr>
          <w:sz w:val="2"/>
          <w:szCs w:val="2"/>
        </w:rPr>
        <w:t xml:space="preserve"> spoke about alternatives to </w:t>
      </w:r>
      <w:proofErr w:type="gramStart"/>
      <w:r w:rsidRPr="00C332C3">
        <w:rPr>
          <w:sz w:val="2"/>
          <w:szCs w:val="2"/>
        </w:rPr>
        <w:t>antibiotics, in case</w:t>
      </w:r>
      <w:proofErr w:type="gramEnd"/>
      <w:r w:rsidRPr="00C332C3">
        <w:rPr>
          <w:sz w:val="2"/>
          <w:szCs w:val="2"/>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C332C3">
        <w:rPr>
          <w:sz w:val="2"/>
          <w:szCs w:val="2"/>
        </w:rPr>
        <w:t>them</w:t>
      </w:r>
      <w:proofErr w:type="gramEnd"/>
      <w:r w:rsidRPr="00C332C3">
        <w:rPr>
          <w:sz w:val="2"/>
          <w:szCs w:val="2"/>
        </w:rPr>
        <w:t xml:space="preserve"> and we need them quickly. Of course, </w:t>
      </w:r>
      <w:proofErr w:type="gramStart"/>
      <w:r w:rsidRPr="00C332C3">
        <w:rPr>
          <w:sz w:val="2"/>
          <w:szCs w:val="2"/>
        </w:rPr>
        <w:t>this is why</w:t>
      </w:r>
      <w:proofErr w:type="gramEnd"/>
      <w:r w:rsidRPr="00C332C3">
        <w:rPr>
          <w:sz w:val="2"/>
          <w:szCs w:val="2"/>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C332C3">
        <w:rPr>
          <w:sz w:val="2"/>
          <w:szCs w:val="2"/>
        </w:rPr>
        <w:t>every one</w:t>
      </w:r>
      <w:proofErr w:type="spellEnd"/>
      <w:proofErr w:type="gramEnd"/>
      <w:r w:rsidRPr="00C332C3">
        <w:rPr>
          <w:sz w:val="2"/>
          <w:szCs w:val="2"/>
        </w:rPr>
        <w:t xml:space="preserve"> has a public health service of some kind. Alas, national governments do not always function as they should. Several years </w:t>
      </w:r>
      <w:proofErr w:type="gramStart"/>
      <w:r w:rsidRPr="00C332C3">
        <w:rPr>
          <w:sz w:val="2"/>
          <w:szCs w:val="2"/>
        </w:rPr>
        <w:t>ago</w:t>
      </w:r>
      <w:proofErr w:type="gramEnd"/>
      <w:r w:rsidRPr="00C332C3">
        <w:rPr>
          <w:sz w:val="2"/>
          <w:szCs w:val="2"/>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C332C3">
        <w:rPr>
          <w:sz w:val="2"/>
          <w:szCs w:val="2"/>
        </w:rPr>
        <w:t>survive, and</w:t>
      </w:r>
      <w:proofErr w:type="gramEnd"/>
      <w:r w:rsidRPr="00C332C3">
        <w:rPr>
          <w:sz w:val="2"/>
          <w:szCs w:val="2"/>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C332C3">
        <w:rPr>
          <w:sz w:val="2"/>
          <w:szCs w:val="2"/>
        </w:rPr>
        <w:t>as a result of</w:t>
      </w:r>
      <w:proofErr w:type="gramEnd"/>
      <w:r w:rsidRPr="00C332C3">
        <w:rPr>
          <w:sz w:val="2"/>
          <w:szCs w:val="2"/>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C332C3">
        <w:rPr>
          <w:sz w:val="2"/>
          <w:szCs w:val="2"/>
        </w:rPr>
        <w:t>managed</w:t>
      </w:r>
      <w:proofErr w:type="gramEnd"/>
      <w:r w:rsidRPr="00C332C3">
        <w:rPr>
          <w:sz w:val="2"/>
          <w:szCs w:val="2"/>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C332C3">
        <w:rPr>
          <w:sz w:val="2"/>
          <w:szCs w:val="2"/>
        </w:rPr>
        <w:t>institutions, and</w:t>
      </w:r>
      <w:proofErr w:type="gramEnd"/>
      <w:r w:rsidRPr="00C332C3">
        <w:rPr>
          <w:sz w:val="2"/>
          <w:szCs w:val="2"/>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C332C3">
        <w:rPr>
          <w:sz w:val="2"/>
          <w:szCs w:val="2"/>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w:t>
      </w:r>
      <w:r w:rsidRPr="0010630F">
        <w:rPr>
          <w:sz w:val="16"/>
        </w:rPr>
        <w:lastRenderedPageBreak/>
        <w:t xml:space="preserve">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w:t>
      </w:r>
    </w:p>
    <w:p w14:paraId="166A1263" w14:textId="77777777" w:rsidR="002924A1" w:rsidRDefault="002924A1" w:rsidP="002924A1">
      <w:pPr>
        <w:pStyle w:val="Heading4"/>
      </w:pPr>
      <w:r>
        <w:t xml:space="preserve">Pharma Innovation </w:t>
      </w:r>
      <w:r>
        <w:rPr>
          <w:u w:val="single"/>
        </w:rPr>
        <w:t>solves Bioterror</w:t>
      </w:r>
      <w:r>
        <w:t>.</w:t>
      </w:r>
    </w:p>
    <w:p w14:paraId="7E5021AC" w14:textId="77777777" w:rsidR="002924A1" w:rsidRPr="00F15442" w:rsidRDefault="002924A1" w:rsidP="002924A1">
      <w:r w:rsidRPr="00F15442">
        <w:rPr>
          <w:rStyle w:val="Style13ptBold"/>
        </w:rPr>
        <w:t>Gillis 1</w:t>
      </w:r>
      <w:r>
        <w:t xml:space="preserve"> Justin Gillis 11-8-2001 “</w:t>
      </w:r>
      <w:r w:rsidRPr="00AE0390">
        <w:t>Scientists Race for Vaccines</w:t>
      </w:r>
      <w:r>
        <w:t xml:space="preserve">” </w:t>
      </w:r>
      <w:hyperlink r:id="rId20" w:history="1">
        <w:r w:rsidRPr="003A43EB">
          <w:rPr>
            <w:rStyle w:val="Hyperlink"/>
          </w:rPr>
          <w:t>www.vaccinationnews.org/DailyNews/November2001/ScisRaceForVax.htm</w:t>
        </w:r>
      </w:hyperlink>
      <w:r>
        <w:t xml:space="preserve"> (Writer at Washington Post)//Elmer </w:t>
      </w:r>
    </w:p>
    <w:p w14:paraId="6328CF26" w14:textId="77777777" w:rsidR="002924A1" w:rsidRPr="003C6098" w:rsidRDefault="002924A1" w:rsidP="002924A1">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3C6098">
        <w:rPr>
          <w:b/>
          <w:sz w:val="26"/>
          <w:highlight w:val="green"/>
          <w:u w:val="single"/>
        </w:rPr>
        <w:t>In</w:t>
      </w:r>
      <w:r w:rsidRPr="003C6098">
        <w:rPr>
          <w:highlight w:val="green"/>
          <w:u w:val="single"/>
        </w:rPr>
        <w:t xml:space="preserve"> </w:t>
      </w:r>
      <w:r w:rsidRPr="003C6098">
        <w:rPr>
          <w:u w:val="single"/>
        </w:rPr>
        <w:t xml:space="preserve">this new </w:t>
      </w:r>
      <w:r w:rsidRPr="003C6098">
        <w:rPr>
          <w:b/>
          <w:sz w:val="26"/>
          <w:highlight w:val="green"/>
          <w:u w:val="single"/>
        </w:rPr>
        <w:t>war against bioterrorism</w:t>
      </w:r>
      <w:r w:rsidRPr="003C6098">
        <w:rPr>
          <w:u w:val="single"/>
        </w:rPr>
        <w:t xml:space="preserve">, the </w:t>
      </w:r>
      <w:r w:rsidRPr="003C6098">
        <w:rPr>
          <w:b/>
          <w:sz w:val="26"/>
          <w:highlight w:val="green"/>
          <w:u w:val="single"/>
        </w:rPr>
        <w:t>mighty</w:t>
      </w:r>
      <w:r w:rsidRPr="003C6098">
        <w:rPr>
          <w:highlight w:val="green"/>
          <w:u w:val="single"/>
        </w:rPr>
        <w:t xml:space="preserve"> </w:t>
      </w:r>
      <w:r w:rsidRPr="003C6098">
        <w:rPr>
          <w:u w:val="single"/>
        </w:rPr>
        <w:t xml:space="preserve">industrial </w:t>
      </w:r>
      <w:r w:rsidRPr="003C6098">
        <w:rPr>
          <w:b/>
          <w:sz w:val="26"/>
          <w:highlight w:val="green"/>
          <w:u w:val="single"/>
          <w:bdr w:val="single" w:sz="12" w:space="0" w:color="auto"/>
        </w:rPr>
        <w:t xml:space="preserve">power is the </w:t>
      </w:r>
      <w:r w:rsidRPr="003C6098">
        <w:rPr>
          <w:b/>
          <w:sz w:val="26"/>
          <w:highlight w:val="green"/>
          <w:u w:val="single"/>
          <w:bdr w:val="single" w:sz="12" w:space="0" w:color="auto"/>
        </w:rPr>
        <w:lastRenderedPageBreak/>
        <w:t>pharmaceutical industry</w:t>
      </w:r>
      <w:r w:rsidRPr="003C6098">
        <w:rPr>
          <w:u w:val="single"/>
        </w:rPr>
        <w:t xml:space="preserve">." Researchers say a generation of young scientists never </w:t>
      </w:r>
      <w:r w:rsidRPr="003C6098">
        <w:rPr>
          <w:b/>
          <w:sz w:val="26"/>
          <w:highlight w:val="green"/>
          <w:u w:val="single"/>
        </w:rPr>
        <w:t>called upon</w:t>
      </w:r>
      <w:r w:rsidRPr="003C6098">
        <w:rPr>
          <w:highlight w:val="green"/>
          <w:u w:val="single"/>
        </w:rPr>
        <w:t xml:space="preserve"> </w:t>
      </w:r>
      <w:r w:rsidRPr="003C6098">
        <w:rPr>
          <w:u w:val="single"/>
        </w:rPr>
        <w:t xml:space="preserve">before to defend the nation is </w:t>
      </w:r>
      <w:r w:rsidRPr="003C6098">
        <w:rPr>
          <w:b/>
          <w:sz w:val="26"/>
          <w:highlight w:val="green"/>
          <w:u w:val="single"/>
        </w:rPr>
        <w:t>working</w:t>
      </w:r>
      <w:r w:rsidRPr="003C6098">
        <w:rPr>
          <w:highlight w:val="green"/>
          <w:u w:val="single"/>
        </w:rPr>
        <w:t xml:space="preserve"> </w:t>
      </w:r>
      <w:r w:rsidRPr="003C6098">
        <w:rPr>
          <w:u w:val="single"/>
        </w:rPr>
        <w:t xml:space="preserve">overtime </w:t>
      </w:r>
      <w:r w:rsidRPr="003C6098">
        <w:rPr>
          <w:b/>
          <w:sz w:val="26"/>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3C6098">
        <w:rPr>
          <w:b/>
          <w:sz w:val="26"/>
          <w:highlight w:val="green"/>
          <w:u w:val="single"/>
        </w:rPr>
        <w:t>faces hurdles</w:t>
      </w:r>
      <w:r w:rsidRPr="003C6098">
        <w:rPr>
          <w:highlight w:val="green"/>
          <w:u w:val="single"/>
        </w:rPr>
        <w:t xml:space="preserve"> </w:t>
      </w:r>
      <w:r w:rsidRPr="003C6098">
        <w:rPr>
          <w:b/>
          <w:sz w:val="26"/>
          <w:highlight w:val="green"/>
          <w:u w:val="single"/>
          <w:bdr w:val="single" w:sz="12" w:space="0" w:color="auto"/>
        </w:rPr>
        <w:t>both scientific and logistical</w:t>
      </w:r>
      <w:r w:rsidRPr="003C6098">
        <w:rPr>
          <w:u w:val="single"/>
        </w:rPr>
        <w:t xml:space="preserve">. The kind of </w:t>
      </w:r>
      <w:r w:rsidRPr="003C6098">
        <w:rPr>
          <w:b/>
          <w:sz w:val="26"/>
          <w:highlight w:val="green"/>
          <w:u w:val="single"/>
        </w:rPr>
        <w:t>research</w:t>
      </w:r>
      <w:r w:rsidRPr="003C6098">
        <w:rPr>
          <w:highlight w:val="green"/>
          <w:u w:val="single"/>
        </w:rPr>
        <w:t xml:space="preserve"> </w:t>
      </w:r>
      <w:r w:rsidRPr="003C6098">
        <w:rPr>
          <w:u w:val="single"/>
        </w:rPr>
        <w:t xml:space="preserve">now underway </w:t>
      </w:r>
      <w:r w:rsidRPr="003C6098">
        <w:rPr>
          <w:b/>
          <w:sz w:val="26"/>
          <w:highlight w:val="green"/>
          <w:u w:val="single"/>
        </w:rPr>
        <w:t>would</w:t>
      </w:r>
      <w:r w:rsidRPr="003C6098">
        <w:rPr>
          <w:highlight w:val="green"/>
          <w:u w:val="single"/>
        </w:rPr>
        <w:t xml:space="preserve"> </w:t>
      </w:r>
      <w:r w:rsidRPr="003C6098">
        <w:rPr>
          <w:b/>
          <w:sz w:val="26"/>
          <w:highlight w:val="green"/>
          <w:u w:val="single"/>
        </w:rPr>
        <w:t>normally</w:t>
      </w:r>
      <w:r w:rsidRPr="003C6098">
        <w:rPr>
          <w:highlight w:val="green"/>
          <w:u w:val="single"/>
        </w:rPr>
        <w:t xml:space="preserve"> </w:t>
      </w:r>
      <w:r w:rsidRPr="003C6098">
        <w:rPr>
          <w:b/>
          <w:sz w:val="26"/>
          <w:highlight w:val="green"/>
          <w:u w:val="single"/>
        </w:rPr>
        <w:t>take</w:t>
      </w:r>
      <w:r w:rsidRPr="003C6098">
        <w:rPr>
          <w:highlight w:val="green"/>
          <w:u w:val="single"/>
        </w:rPr>
        <w:t xml:space="preserve"> </w:t>
      </w:r>
      <w:r w:rsidRPr="003C6098">
        <w:rPr>
          <w:b/>
          <w:sz w:val="26"/>
          <w:highlight w:val="green"/>
          <w:u w:val="single"/>
        </w:rPr>
        <w:t>at least a decade</w:t>
      </w:r>
      <w:r w:rsidRPr="003C6098">
        <w:rPr>
          <w:highlight w:val="green"/>
          <w:u w:val="single"/>
        </w:rPr>
        <w:t xml:space="preserve"> </w:t>
      </w:r>
      <w:r w:rsidRPr="003C6098">
        <w:rPr>
          <w:u w:val="single"/>
        </w:rPr>
        <w:t xml:space="preserve">before products appeared on pharmacy shelves. Scientists are talking about </w:t>
      </w:r>
      <w:r w:rsidRPr="003C6098">
        <w:rPr>
          <w:b/>
          <w:sz w:val="26"/>
          <w:highlight w:val="green"/>
          <w:u w:val="single"/>
        </w:rPr>
        <w:t>getting</w:t>
      </w:r>
      <w:r w:rsidRPr="003C6098">
        <w:rPr>
          <w:highlight w:val="green"/>
          <w:u w:val="single"/>
        </w:rPr>
        <w:t xml:space="preserve"> </w:t>
      </w:r>
      <w:r w:rsidRPr="003C6098">
        <w:rPr>
          <w:u w:val="single"/>
        </w:rPr>
        <w:t xml:space="preserve">at least some </w:t>
      </w:r>
      <w:r w:rsidRPr="003C6098">
        <w:rPr>
          <w:b/>
          <w:sz w:val="26"/>
          <w:highlight w:val="green"/>
          <w:u w:val="single"/>
        </w:rPr>
        <w:t>new products out the door within two years</w:t>
      </w:r>
      <w:r w:rsidRPr="003C6098">
        <w:rPr>
          <w:u w:val="single"/>
        </w:rPr>
        <w:t xml:space="preserve">, a daunting schedule in medical research. If that happens, it </w:t>
      </w:r>
      <w:r w:rsidRPr="003C6098">
        <w:rPr>
          <w:b/>
          <w:sz w:val="26"/>
          <w:highlight w:val="green"/>
          <w:u w:val="single"/>
        </w:rPr>
        <w:t>will</w:t>
      </w:r>
      <w:r w:rsidRPr="003C6098">
        <w:rPr>
          <w:highlight w:val="green"/>
          <w:u w:val="single"/>
        </w:rPr>
        <w:t xml:space="preserve"> </w:t>
      </w:r>
      <w:r w:rsidRPr="003C6098">
        <w:rPr>
          <w:b/>
          <w:sz w:val="26"/>
          <w:highlight w:val="green"/>
          <w:u w:val="single"/>
          <w:bdr w:val="single" w:sz="12" w:space="0" w:color="auto"/>
        </w:rPr>
        <w:t>be with considerable assistance from the nation's drug companies.</w:t>
      </w:r>
      <w:r w:rsidRPr="003C6098">
        <w:rPr>
          <w:highlight w:val="green"/>
          <w:u w:val="single"/>
        </w:rPr>
        <w:t xml:space="preserve"> </w:t>
      </w:r>
      <w:r w:rsidRPr="003C6098">
        <w:rPr>
          <w:u w:val="single"/>
        </w:rPr>
        <w:t xml:space="preserve">They are the </w:t>
      </w:r>
      <w:r w:rsidRPr="003C6098">
        <w:rPr>
          <w:b/>
          <w:sz w:val="26"/>
          <w:highlight w:val="green"/>
          <w:u w:val="single"/>
        </w:rPr>
        <w:t>only organizations</w:t>
      </w:r>
      <w:r w:rsidRPr="003C6098">
        <w:rPr>
          <w:highlight w:val="green"/>
          <w:u w:val="single"/>
        </w:rPr>
        <w:t xml:space="preserve"> </w:t>
      </w:r>
      <w:r w:rsidRPr="003C6098">
        <w:rPr>
          <w:u w:val="single"/>
        </w:rPr>
        <w:t xml:space="preserve">in the country </w:t>
      </w:r>
      <w:r w:rsidRPr="003C6098">
        <w:rPr>
          <w:b/>
          <w:sz w:val="26"/>
          <w:highlight w:val="green"/>
          <w:u w:val="single"/>
        </w:rPr>
        <w:t>with</w:t>
      </w:r>
      <w:r w:rsidRPr="003C6098">
        <w:rPr>
          <w:highlight w:val="green"/>
          <w:u w:val="single"/>
        </w:rPr>
        <w:t xml:space="preserve"> </w:t>
      </w:r>
      <w:r w:rsidRPr="003C6098">
        <w:rPr>
          <w:u w:val="single"/>
        </w:rPr>
        <w:t xml:space="preserve">the </w:t>
      </w:r>
      <w:r w:rsidRPr="003C6098">
        <w:rPr>
          <w:b/>
          <w:sz w:val="26"/>
          <w:highlight w:val="green"/>
          <w:u w:val="single"/>
        </w:rPr>
        <w:t>scale</w:t>
      </w:r>
      <w:r w:rsidRPr="003C6098">
        <w:rPr>
          <w:highlight w:val="green"/>
          <w:u w:val="single"/>
        </w:rPr>
        <w:t xml:space="preserve"> </w:t>
      </w:r>
      <w:r w:rsidRPr="003C6098">
        <w:rPr>
          <w:b/>
          <w:sz w:val="26"/>
          <w:highlight w:val="green"/>
          <w:u w:val="single"/>
        </w:rPr>
        <w:t>to move rapidly to produce</w:t>
      </w:r>
      <w:r w:rsidRPr="003C6098">
        <w:rPr>
          <w:highlight w:val="green"/>
          <w:u w:val="single"/>
        </w:rPr>
        <w:t xml:space="preserve"> </w:t>
      </w:r>
      <w:r w:rsidRPr="003C6098">
        <w:rPr>
          <w:u w:val="single"/>
        </w:rPr>
        <w:t xml:space="preserve">pills and vials of </w:t>
      </w:r>
      <w:r w:rsidRPr="003C6098">
        <w:rPr>
          <w:b/>
          <w:sz w:val="26"/>
          <w:highlight w:val="green"/>
          <w:u w:val="single"/>
        </w:rPr>
        <w:t>medicine</w:t>
      </w:r>
      <w:r w:rsidRPr="003C6098">
        <w:rPr>
          <w:highlight w:val="green"/>
          <w:u w:val="single"/>
        </w:rPr>
        <w:t xml:space="preserve"> </w:t>
      </w:r>
      <w:r w:rsidRPr="003C6098">
        <w:rPr>
          <w:u w:val="single"/>
        </w:rPr>
        <w:t>that might be needed by the billions</w:t>
      </w:r>
      <w:r w:rsidRPr="003C6098">
        <w:rPr>
          <w:sz w:val="16"/>
        </w:rPr>
        <w:t>.</w:t>
      </w:r>
    </w:p>
    <w:p w14:paraId="2F9FD4D3" w14:textId="77777777" w:rsidR="002924A1" w:rsidRDefault="002924A1" w:rsidP="002924A1">
      <w:pPr>
        <w:pStyle w:val="Heading4"/>
      </w:pPr>
      <w:r>
        <w:t xml:space="preserve">Bioterrorism causes </w:t>
      </w:r>
      <w:r>
        <w:rPr>
          <w:u w:val="single"/>
        </w:rPr>
        <w:t>Extinction</w:t>
      </w:r>
      <w:r>
        <w:t xml:space="preserve"> – overcomes any conventional defense.</w:t>
      </w:r>
    </w:p>
    <w:p w14:paraId="21B46B56" w14:textId="77777777" w:rsidR="002924A1" w:rsidRPr="00161595" w:rsidRDefault="002924A1" w:rsidP="002924A1">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21867D10" w14:textId="77777777" w:rsidR="002924A1" w:rsidRDefault="002924A1" w:rsidP="002924A1">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A3DED">
        <w:rPr>
          <w:rStyle w:val="Emphasis"/>
          <w:sz w:val="24"/>
          <w:highlight w:val="green"/>
        </w:rPr>
        <w:t>deliberate</w:t>
      </w:r>
      <w:r w:rsidRPr="009A3DED">
        <w:rPr>
          <w:rStyle w:val="StyleUnderline"/>
          <w:sz w:val="24"/>
          <w:highlight w:val="green"/>
        </w:rPr>
        <w:t xml:space="preserve"> outbreak</w:t>
      </w:r>
      <w:r w:rsidRPr="00760759">
        <w:rPr>
          <w:rStyle w:val="StyleUnderline"/>
          <w:sz w:val="24"/>
        </w:rPr>
        <w:t xml:space="preserve"> caused </w:t>
      </w:r>
      <w:r w:rsidRPr="009A3DED">
        <w:rPr>
          <w:rStyle w:val="StyleUnderline"/>
          <w:sz w:val="24"/>
          <w:highlight w:val="green"/>
        </w:rPr>
        <w:t xml:space="preserve">by an </w:t>
      </w:r>
      <w:r w:rsidRPr="009A3DED">
        <w:rPr>
          <w:rStyle w:val="Emphasis"/>
          <w:sz w:val="24"/>
          <w:highlight w:val="green"/>
        </w:rPr>
        <w:t>engineered</w:t>
      </w:r>
      <w:r w:rsidRPr="009A3DE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A3DE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9A3DE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A3DED">
        <w:rPr>
          <w:rStyle w:val="Emphasis"/>
          <w:sz w:val="24"/>
          <w:highlight w:val="green"/>
        </w:rPr>
        <w:t>fast</w:t>
      </w:r>
      <w:r w:rsidRPr="00760759">
        <w:rPr>
          <w:rStyle w:val="Emphasis"/>
          <w:sz w:val="24"/>
        </w:rPr>
        <w:t>er</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kill quicker</w:t>
      </w:r>
      <w:r w:rsidRPr="009A3DED">
        <w:rPr>
          <w:rStyle w:val="StyleUnderline"/>
          <w:sz w:val="24"/>
          <w:highlight w:val="green"/>
        </w:rPr>
        <w:t xml:space="preserve"> than </w:t>
      </w:r>
      <w:r w:rsidRPr="009A3DED">
        <w:rPr>
          <w:rStyle w:val="Emphasis"/>
          <w:sz w:val="24"/>
          <w:highlight w:val="green"/>
        </w:rPr>
        <w:t>anything</w:t>
      </w:r>
      <w:r w:rsidRPr="00760759">
        <w:rPr>
          <w:rStyle w:val="StyleUnderline"/>
          <w:sz w:val="24"/>
        </w:rPr>
        <w:t xml:space="preserve"> that would emerge out of nature. It can be designed to </w:t>
      </w:r>
      <w:r w:rsidRPr="009A3DED">
        <w:rPr>
          <w:rStyle w:val="Emphasis"/>
          <w:sz w:val="24"/>
          <w:highlight w:val="green"/>
        </w:rPr>
        <w:t>evade</w:t>
      </w:r>
      <w:r w:rsidRPr="00760759">
        <w:rPr>
          <w:rStyle w:val="Emphasis"/>
          <w:sz w:val="24"/>
        </w:rPr>
        <w:t xml:space="preserve"> medical </w:t>
      </w:r>
      <w:r w:rsidRPr="009A3DE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A3DED">
        <w:rPr>
          <w:rStyle w:val="Emphasis"/>
          <w:sz w:val="24"/>
          <w:highlight w:val="green"/>
        </w:rPr>
        <w:t>reintroduced</w:t>
      </w:r>
      <w:r w:rsidRPr="00760759">
        <w:rPr>
          <w:rStyle w:val="StyleUnderline"/>
          <w:sz w:val="24"/>
        </w:rPr>
        <w:t xml:space="preserve"> into the public </w:t>
      </w:r>
      <w:r w:rsidRPr="009A3DE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A3DED">
        <w:rPr>
          <w:rStyle w:val="StyleUnderline"/>
          <w:sz w:val="24"/>
          <w:highlight w:val="green"/>
        </w:rPr>
        <w:t xml:space="preserve">with the right </w:t>
      </w:r>
      <w:r w:rsidRPr="00760759">
        <w:rPr>
          <w:rStyle w:val="StyleUnderline"/>
          <w:sz w:val="24"/>
        </w:rPr>
        <w:t xml:space="preserve">mix of </w:t>
      </w:r>
      <w:r w:rsidRPr="009A3DED">
        <w:rPr>
          <w:rStyle w:val="StyleUnderline"/>
          <w:sz w:val="24"/>
          <w:highlight w:val="green"/>
        </w:rPr>
        <w:t>genetic traits</w:t>
      </w:r>
      <w:r w:rsidRPr="00760759">
        <w:rPr>
          <w:rStyle w:val="StyleUnderline"/>
          <w:sz w:val="24"/>
        </w:rPr>
        <w:t xml:space="preserve">, even </w:t>
      </w:r>
      <w:r w:rsidRPr="009A3DED">
        <w:rPr>
          <w:rStyle w:val="Emphasis"/>
          <w:sz w:val="24"/>
          <w:highlight w:val="green"/>
        </w:rPr>
        <w:t>wipe us off the planet</w:t>
      </w:r>
      <w:r w:rsidRPr="00760759">
        <w:rPr>
          <w:rStyle w:val="StyleUnderline"/>
          <w:sz w:val="24"/>
        </w:rPr>
        <w:t xml:space="preserve">, making engineered viruses </w:t>
      </w:r>
      <w:r w:rsidRPr="009A3DE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A3DE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A3DED">
        <w:rPr>
          <w:rStyle w:val="StyleUnderline"/>
          <w:sz w:val="24"/>
          <w:highlight w:val="green"/>
        </w:rPr>
        <w:t>attack</w:t>
      </w:r>
      <w:r w:rsidRPr="00760759">
        <w:rPr>
          <w:rStyle w:val="StyleUnderline"/>
          <w:sz w:val="24"/>
        </w:rPr>
        <w:t xml:space="preserve"> may </w:t>
      </w:r>
      <w:r w:rsidRPr="009A3DED">
        <w:rPr>
          <w:rStyle w:val="Emphasis"/>
          <w:sz w:val="24"/>
          <w:highlight w:val="green"/>
        </w:rPr>
        <w:t>not</w:t>
      </w:r>
      <w:r w:rsidRPr="00760759">
        <w:rPr>
          <w:rStyle w:val="Emphasis"/>
          <w:sz w:val="24"/>
        </w:rPr>
        <w:t xml:space="preserve"> even be that </w:t>
      </w:r>
      <w:r w:rsidRPr="009A3DED">
        <w:rPr>
          <w:rStyle w:val="Emphasis"/>
          <w:sz w:val="24"/>
          <w:highlight w:val="green"/>
        </w:rPr>
        <w:t>difficult</w:t>
      </w:r>
      <w:r w:rsidRPr="00760759">
        <w:rPr>
          <w:rStyle w:val="StyleUnderline"/>
          <w:sz w:val="24"/>
        </w:rPr>
        <w:t xml:space="preserve"> to carry out. Thanks to </w:t>
      </w:r>
      <w:r w:rsidRPr="009A3DE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A3DED">
        <w:rPr>
          <w:rStyle w:val="Emphasis"/>
          <w:sz w:val="24"/>
          <w:highlight w:val="green"/>
        </w:rPr>
        <w:t>reduced</w:t>
      </w:r>
      <w:r w:rsidRPr="00760759">
        <w:rPr>
          <w:rStyle w:val="StyleUnderline"/>
          <w:sz w:val="24"/>
        </w:rPr>
        <w:t xml:space="preserve"> the </w:t>
      </w:r>
      <w:r w:rsidRPr="009A3DED">
        <w:rPr>
          <w:rStyle w:val="Emphasis"/>
          <w:sz w:val="24"/>
          <w:highlight w:val="green"/>
        </w:rPr>
        <w:t>skill</w:t>
      </w:r>
      <w:r w:rsidRPr="00760759">
        <w:rPr>
          <w:rStyle w:val="Emphasis"/>
          <w:sz w:val="24"/>
        </w:rPr>
        <w:t xml:space="preserve"> level</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funding</w:t>
      </w:r>
      <w:r w:rsidRPr="009A3DED">
        <w:rPr>
          <w:rStyle w:val="StyleUnderline"/>
          <w:sz w:val="24"/>
          <w:highlight w:val="green"/>
        </w:rPr>
        <w:t xml:space="preserve"> needed to</w:t>
      </w:r>
      <w:r w:rsidRPr="00760759">
        <w:rPr>
          <w:rStyle w:val="StyleUnderline"/>
          <w:sz w:val="24"/>
        </w:rPr>
        <w:t xml:space="preserve"> perform </w:t>
      </w:r>
      <w:r w:rsidRPr="009A3DED">
        <w:rPr>
          <w:rStyle w:val="Emphasis"/>
          <w:sz w:val="24"/>
          <w:highlight w:val="green"/>
        </w:rPr>
        <w:t>gene editi</w:t>
      </w:r>
      <w:r w:rsidRPr="00760759">
        <w:rPr>
          <w:rStyle w:val="StyleUnderline"/>
          <w:sz w:val="24"/>
        </w:rPr>
        <w:t xml:space="preserve">ng </w:t>
      </w:r>
      <w:r w:rsidRPr="009A3DED">
        <w:rPr>
          <w:rStyle w:val="StyleUnderline"/>
          <w:sz w:val="24"/>
          <w:highlight w:val="green"/>
        </w:rPr>
        <w:t xml:space="preserve">and </w:t>
      </w:r>
      <w:r w:rsidRPr="009A3DE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lastRenderedPageBreak/>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A3DED">
        <w:rPr>
          <w:rStyle w:val="Emphasis"/>
          <w:sz w:val="24"/>
          <w:highlight w:val="green"/>
        </w:rPr>
        <w:t>threat</w:t>
      </w:r>
      <w:r w:rsidRPr="00760759">
        <w:rPr>
          <w:rStyle w:val="StyleUnderline"/>
          <w:sz w:val="24"/>
        </w:rPr>
        <w:t xml:space="preserve"> that would be </w:t>
      </w:r>
      <w:r w:rsidRPr="009A3DED">
        <w:rPr>
          <w:rStyle w:val="Emphasis"/>
          <w:sz w:val="24"/>
          <w:highlight w:val="green"/>
        </w:rPr>
        <w:t>most available</w:t>
      </w:r>
      <w:r w:rsidRPr="00760759">
        <w:rPr>
          <w:rStyle w:val="StyleUnderline"/>
          <w:sz w:val="24"/>
        </w:rPr>
        <w:t xml:space="preserve"> for someone, if they felt like doing something, would be </w:t>
      </w:r>
      <w:r w:rsidRPr="009A3DED">
        <w:rPr>
          <w:rStyle w:val="StyleUnderline"/>
          <w:sz w:val="24"/>
          <w:highlight w:val="green"/>
        </w:rPr>
        <w:t xml:space="preserve">a </w:t>
      </w:r>
      <w:r w:rsidRPr="009A3DE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A3DED">
        <w:rPr>
          <w:highlight w:val="green"/>
          <w:u w:val="single"/>
        </w:rPr>
        <w:t xml:space="preserve">probably </w:t>
      </w:r>
      <w:r w:rsidRPr="009A3DED">
        <w:rPr>
          <w:rStyle w:val="StyleUnderline"/>
          <w:sz w:val="24"/>
          <w:highlight w:val="green"/>
        </w:rPr>
        <w:t>a million people</w:t>
      </w:r>
      <w:r w:rsidRPr="00760759">
        <w:rPr>
          <w:u w:val="single"/>
        </w:rPr>
        <w:t xml:space="preserve"> currently on the planet </w:t>
      </w:r>
      <w:r w:rsidRPr="009A3DED">
        <w:rPr>
          <w:rStyle w:val="StyleUnderline"/>
          <w:sz w:val="24"/>
          <w:highlight w:val="green"/>
        </w:rPr>
        <w:t xml:space="preserve">who </w:t>
      </w:r>
      <w:r w:rsidRPr="00760759">
        <w:rPr>
          <w:rStyle w:val="StyleUnderline"/>
          <w:sz w:val="24"/>
        </w:rPr>
        <w:t xml:space="preserve">would </w:t>
      </w:r>
      <w:r w:rsidRPr="009A3DED">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3F7898D8" w14:textId="77777777" w:rsidR="002924A1" w:rsidRDefault="002924A1" w:rsidP="002924A1">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108C5BA1" w14:textId="77777777" w:rsidR="002924A1" w:rsidRPr="0078080A" w:rsidRDefault="002924A1" w:rsidP="002924A1">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1"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73A3FC10" w14:textId="77777777" w:rsidR="002924A1" w:rsidRPr="003C6098" w:rsidRDefault="002924A1" w:rsidP="002924A1">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w:t>
      </w:r>
      <w:r w:rsidRPr="003C6098">
        <w:rPr>
          <w:sz w:val="16"/>
        </w:rPr>
        <w:lastRenderedPageBreak/>
        <w:t xml:space="preserve">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7509E413" w14:textId="77777777" w:rsidR="002924A1" w:rsidRDefault="002924A1" w:rsidP="002924A1">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177FAD42" w14:textId="77777777" w:rsidR="002924A1" w:rsidRDefault="002924A1" w:rsidP="002924A1">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1826764D" w14:textId="77777777" w:rsidR="002924A1" w:rsidRPr="00DD7A68" w:rsidRDefault="002924A1" w:rsidP="002924A1">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w:t>
      </w:r>
      <w:proofErr w:type="gramStart"/>
      <w:r w:rsidRPr="00DD7A68">
        <w:rPr>
          <w:sz w:val="16"/>
        </w:rPr>
        <w:t>are able to</w:t>
      </w:r>
      <w:proofErr w:type="gramEnd"/>
      <w:r w:rsidRPr="00DD7A68">
        <w:rPr>
          <w:sz w:val="16"/>
        </w:rPr>
        <w:t xml:space="preserve">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w:t>
      </w:r>
      <w:proofErr w:type="gramStart"/>
      <w:r w:rsidRPr="00DD7A68">
        <w:rPr>
          <w:sz w:val="16"/>
        </w:rPr>
        <w:t>enforcement</w:t>
      </w:r>
      <w:proofErr w:type="gramEnd"/>
      <w:r w:rsidRPr="00DD7A68">
        <w:rPr>
          <w:sz w:val="16"/>
        </w:rPr>
        <w:t xml:space="preserve">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w:t>
      </w:r>
      <w:r w:rsidRPr="00DD7A68">
        <w:rPr>
          <w:sz w:val="16"/>
        </w:rPr>
        <w:lastRenderedPageBreak/>
        <w:t xml:space="preserve">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w:t>
      </w:r>
      <w:proofErr w:type="gramStart"/>
      <w:r w:rsidRPr="00DD7A68">
        <w:rPr>
          <w:sz w:val="16"/>
        </w:rPr>
        <w:t>Trans Pacific</w:t>
      </w:r>
      <w:proofErr w:type="gramEnd"/>
      <w:r w:rsidRPr="00DD7A68">
        <w:rPr>
          <w:sz w:val="16"/>
        </w:rPr>
        <w:t xml:space="preserve">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169519BA" w14:textId="77777777" w:rsidR="002924A1" w:rsidRDefault="002924A1" w:rsidP="002924A1">
      <w:pPr>
        <w:pStyle w:val="Heading4"/>
      </w:pPr>
      <w:r>
        <w:t>Indian pharma strength is key to their soft power</w:t>
      </w:r>
    </w:p>
    <w:p w14:paraId="7108BF6C" w14:textId="77777777" w:rsidR="002924A1" w:rsidRDefault="002924A1" w:rsidP="002924A1">
      <w:r w:rsidRPr="009A3DED">
        <w:rPr>
          <w:rStyle w:val="Style13ptBold"/>
        </w:rPr>
        <w:t>Jha 16</w:t>
      </w:r>
      <w:r>
        <w:t xml:space="preserve"> Prem Shankar Jha 11-5-2016 “</w:t>
      </w:r>
      <w:r w:rsidRPr="009A3DED">
        <w:t>Let India unleash its soft power</w:t>
      </w:r>
      <w:r>
        <w:t xml:space="preserve">” </w:t>
      </w:r>
      <w:hyperlink r:id="rId22" w:history="1">
        <w:r w:rsidRPr="003A43EB">
          <w:rPr>
            <w:rStyle w:val="Hyperlink"/>
          </w:rPr>
          <w:t>https://www.thehindu.com/opinion/lead/Let-India-unleash-its-soft-power/article13292272.ece</w:t>
        </w:r>
      </w:hyperlink>
      <w:r>
        <w:t xml:space="preserve"> (Writer at the Hindu)//Elmer </w:t>
      </w:r>
    </w:p>
    <w:p w14:paraId="77A47DAE" w14:textId="77777777" w:rsidR="002924A1" w:rsidRDefault="002924A1" w:rsidP="002924A1">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 xml:space="preserve">is the envy of the </w:t>
      </w:r>
      <w:proofErr w:type="gramStart"/>
      <w:r w:rsidRPr="00DD7A68">
        <w:rPr>
          <w:b/>
          <w:sz w:val="26"/>
          <w:highlight w:val="green"/>
          <w:u w:val="single"/>
          <w:bdr w:val="single" w:sz="12" w:space="0" w:color="auto"/>
        </w:rPr>
        <w:t>world</w:t>
      </w:r>
      <w:r w:rsidRPr="00DD7A68">
        <w:rPr>
          <w:u w:val="single"/>
        </w:rPr>
        <w:t xml:space="preserve">, </w:t>
      </w:r>
      <w:r w:rsidRPr="00DD7A68">
        <w:rPr>
          <w:b/>
          <w:sz w:val="26"/>
          <w:highlight w:val="green"/>
          <w:u w:val="single"/>
        </w:rPr>
        <w:t>because</w:t>
      </w:r>
      <w:proofErr w:type="gramEnd"/>
      <w:r w:rsidRPr="00DD7A68">
        <w:rPr>
          <w:b/>
          <w:sz w:val="26"/>
          <w:highlight w:val="green"/>
          <w:u w:val="single"/>
        </w:rPr>
        <w:t xml:space="preserv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DD7A68">
        <w:rPr>
          <w:b/>
          <w:sz w:val="26"/>
          <w:highlight w:val="green"/>
          <w:u w:val="single"/>
        </w:rPr>
        <w:t xml:space="preserve">slow to </w:t>
      </w:r>
      <w:proofErr w:type="spellStart"/>
      <w:r w:rsidRPr="00DD7A68">
        <w:rPr>
          <w:b/>
          <w:sz w:val="26"/>
          <w:highlight w:val="green"/>
          <w:u w:val="single"/>
        </w:rPr>
        <w:t>realise</w:t>
      </w:r>
      <w:proofErr w:type="spellEnd"/>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w:t>
      </w:r>
      <w:proofErr w:type="gramStart"/>
      <w:r w:rsidRPr="00DD7A68">
        <w:rPr>
          <w:sz w:val="16"/>
        </w:rPr>
        <w:t>values</w:t>
      </w:r>
      <w:proofErr w:type="gramEnd"/>
      <w:r w:rsidRPr="00DD7A68">
        <w:rPr>
          <w:sz w:val="16"/>
        </w:rPr>
        <w:t xml:space="preserve"> and institutions. Indian policymakers have taken this to heart and relied mainly upon India's open society, democratic institutions, lack of aggressive intent and willingness to share the burden of U.N. </w:t>
      </w:r>
      <w:r w:rsidRPr="00DD7A68">
        <w:rPr>
          <w:sz w:val="16"/>
        </w:rPr>
        <w:lastRenderedPageBreak/>
        <w:t>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7C766854" w14:textId="77777777" w:rsidR="002924A1" w:rsidRDefault="002924A1" w:rsidP="002924A1">
      <w:pPr>
        <w:pStyle w:val="Heading4"/>
        <w:rPr>
          <w:u w:val="single"/>
        </w:rPr>
      </w:pPr>
      <w:r>
        <w:t xml:space="preserve">Successful India Soft Power </w:t>
      </w:r>
      <w:r>
        <w:rPr>
          <w:u w:val="single"/>
        </w:rPr>
        <w:t>solves Extinction</w:t>
      </w:r>
    </w:p>
    <w:p w14:paraId="658D62E9" w14:textId="77777777" w:rsidR="002924A1" w:rsidRPr="00577449" w:rsidRDefault="002924A1" w:rsidP="002924A1">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7C188358" w14:textId="77777777" w:rsidR="002924A1" w:rsidRPr="000B015F" w:rsidRDefault="002924A1" w:rsidP="002924A1">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w:t>
      </w:r>
      <w:proofErr w:type="gramStart"/>
      <w:r w:rsidRPr="00C73049">
        <w:rPr>
          <w:u w:val="single"/>
        </w:rPr>
        <w:t>has to</w:t>
      </w:r>
      <w:proofErr w:type="gramEnd"/>
      <w:r w:rsidRPr="00C73049">
        <w:rPr>
          <w:u w:val="single"/>
        </w:rPr>
        <w:t xml:space="preserve">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37AAACA9" w14:textId="77777777" w:rsidR="00DF0043" w:rsidRDefault="00DF0043" w:rsidP="00DF0043">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9AEAE41" w14:textId="77777777" w:rsidR="00DF0043" w:rsidRPr="00CB1B2A" w:rsidRDefault="00DF0043" w:rsidP="00DF0043">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D5FCBCE" w14:textId="77777777" w:rsidR="00DF0043" w:rsidRPr="00CB1B2A" w:rsidRDefault="00DF0043" w:rsidP="00DF0043">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lastRenderedPageBreak/>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w:t>
      </w:r>
      <w:r w:rsidRPr="00FE2409">
        <w:rPr>
          <w:sz w:val="2"/>
          <w:szCs w:val="2"/>
        </w:rPr>
        <w:t xml:space="preserve">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FE2409">
        <w:rPr>
          <w:sz w:val="2"/>
          <w:szCs w:val="2"/>
        </w:rPr>
        <w:t>leastadvantaged</w:t>
      </w:r>
      <w:proofErr w:type="spellEnd"/>
      <w:r w:rsidRPr="00FE2409">
        <w:rPr>
          <w:sz w:val="2"/>
          <w:szCs w:val="2"/>
        </w:rPr>
        <w:t xml:space="preserve"> members of the </w:t>
      </w:r>
      <w:proofErr w:type="spellStart"/>
      <w:r w:rsidRPr="00FE2409">
        <w:rPr>
          <w:sz w:val="2"/>
          <w:szCs w:val="2"/>
        </w:rPr>
        <w:t>worlds</w:t>
      </w:r>
      <w:proofErr w:type="spellEnd"/>
      <w:r w:rsidRPr="00FE2409">
        <w:rPr>
          <w:sz w:val="2"/>
          <w:szCs w:val="2"/>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FE2409">
        <w:rPr>
          <w:sz w:val="2"/>
          <w:szCs w:val="2"/>
        </w:rPr>
        <w:t>more closely examine</w:t>
      </w:r>
      <w:proofErr w:type="gramEnd"/>
      <w:r w:rsidRPr="00FE2409">
        <w:rPr>
          <w:sz w:val="2"/>
          <w:szCs w:val="2"/>
        </w:rPr>
        <w:t xml:space="preserve"> the six G20 countries with positive worm indices—Brazil, China, India, Indonesia, Mexico, and South Africa—in addition to Nigeria. Together these countries account for one-half of the </w:t>
      </w:r>
      <w:proofErr w:type="gramStart"/>
      <w:r w:rsidRPr="00FE2409">
        <w:rPr>
          <w:sz w:val="2"/>
          <w:szCs w:val="2"/>
        </w:rPr>
        <w:t>worlds</w:t>
      </w:r>
      <w:proofErr w:type="gramEnd"/>
      <w:r w:rsidRPr="00FE2409">
        <w:rPr>
          <w:sz w:val="2"/>
          <w:szCs w:val="2"/>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FE2409">
        <w:rPr>
          <w:sz w:val="2"/>
          <w:szCs w:val="2"/>
        </w:rPr>
        <w:t>Eyrun</w:t>
      </w:r>
      <w:proofErr w:type="spellEnd"/>
      <w:r w:rsidRPr="00FE2409">
        <w:rPr>
          <w:sz w:val="2"/>
          <w:szCs w:val="2"/>
        </w:rPr>
        <w:t xml:space="preserve"> </w:t>
      </w:r>
      <w:proofErr w:type="spellStart"/>
      <w:r w:rsidRPr="00FE2409">
        <w:rPr>
          <w:sz w:val="2"/>
          <w:szCs w:val="2"/>
        </w:rPr>
        <w:t>Kjetland</w:t>
      </w:r>
      <w:proofErr w:type="spellEnd"/>
      <w:r w:rsidRPr="00FE2409">
        <w:rPr>
          <w:sz w:val="2"/>
          <w:szCs w:val="2"/>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FE2409">
        <w:rPr>
          <w:sz w:val="2"/>
          <w:szCs w:val="2"/>
        </w:rPr>
        <w:t>the vast majority of</w:t>
      </w:r>
      <w:proofErr w:type="gramEnd"/>
      <w:r w:rsidRPr="00FE2409">
        <w:rPr>
          <w:sz w:val="2"/>
          <w:szCs w:val="2"/>
        </w:rPr>
        <w:t xml:space="preserve"> its children do not have access to regular and periodic deworming, and only about one-half of the population receives MDA for LF. India also has the </w:t>
      </w:r>
      <w:proofErr w:type="spellStart"/>
      <w:r w:rsidRPr="00FE2409">
        <w:rPr>
          <w:sz w:val="2"/>
          <w:szCs w:val="2"/>
        </w:rPr>
        <w:t>worlds</w:t>
      </w:r>
      <w:proofErr w:type="spellEnd"/>
      <w:r w:rsidRPr="00FE2409">
        <w:rPr>
          <w:sz w:val="2"/>
          <w:szCs w:val="2"/>
        </w:rPr>
        <w:t xml:space="preserve"> largest numbers of leprosy cases. This disease can also be attacked through MDA using a multidrug therapy regimen. WHO does not present information on China, either because it has not been determined or is </w:t>
      </w:r>
      <w:proofErr w:type="gramStart"/>
      <w:r w:rsidRPr="00FE2409">
        <w:rPr>
          <w:sz w:val="2"/>
          <w:szCs w:val="2"/>
        </w:rPr>
        <w:t>unavailable.</w:t>
      </w:r>
      <w:proofErr w:type="gramEnd"/>
      <w:r w:rsidRPr="00FE2409">
        <w:rPr>
          <w:sz w:val="2"/>
          <w:szCs w:val="2"/>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FE2409">
        <w:rPr>
          <w:sz w:val="2"/>
          <w:szCs w:val="2"/>
        </w:rPr>
        <w:t>current status</w:t>
      </w:r>
      <w:proofErr w:type="gramEnd"/>
      <w:r w:rsidRPr="00FE2409">
        <w:rPr>
          <w:sz w:val="2"/>
          <w:szCs w:val="2"/>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FE2409">
        <w:rPr>
          <w:sz w:val="2"/>
          <w:szCs w:val="2"/>
        </w:rPr>
        <w:t>previ</w:t>
      </w:r>
      <w:proofErr w:type="spellEnd"/>
      <w:r w:rsidRPr="00FE2409">
        <w:rPr>
          <w:sz w:val="2"/>
          <w:szCs w:val="2"/>
        </w:rPr>
        <w:t xml:space="preserve">- ------------------- </w:t>
      </w:r>
      <w:proofErr w:type="spellStart"/>
      <w:r w:rsidRPr="00FE2409">
        <w:rPr>
          <w:sz w:val="2"/>
          <w:szCs w:val="2"/>
        </w:rPr>
        <w:t>ously</w:t>
      </w:r>
      <w:proofErr w:type="spellEnd"/>
      <w:r w:rsidRPr="00FE2409">
        <w:rPr>
          <w:sz w:val="2"/>
          <w:szCs w:val="2"/>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FE2409">
        <w:rPr>
          <w:sz w:val="2"/>
          <w:szCs w:val="2"/>
        </w:rPr>
        <w:t>MillenThe</w:t>
      </w:r>
      <w:proofErr w:type="spellEnd"/>
      <w:r w:rsidRPr="00FE2409">
        <w:rPr>
          <w:sz w:val="2"/>
          <w:szCs w:val="2"/>
        </w:rPr>
        <w:t xml:space="preserve"> current status of access to essential medicines for people living in poverty and with NTDs among the G20 countries and Nigeria can be summarized as </w:t>
      </w:r>
      <w:proofErr w:type="gramStart"/>
      <w:r w:rsidRPr="00FE2409">
        <w:rPr>
          <w:sz w:val="2"/>
          <w:szCs w:val="2"/>
        </w:rPr>
        <w:t>abysmal.</w:t>
      </w:r>
      <w:proofErr w:type="gramEnd"/>
      <w:r w:rsidRPr="00FE2409">
        <w:rPr>
          <w:sz w:val="2"/>
          <w:szCs w:val="2"/>
        </w:rPr>
        <w:t xml:space="preserve"> The G20 145 </w:t>
      </w:r>
      <w:proofErr w:type="spellStart"/>
      <w:r w:rsidRPr="00FE2409">
        <w:rPr>
          <w:sz w:val="2"/>
          <w:szCs w:val="2"/>
        </w:rPr>
        <w:t>nium</w:t>
      </w:r>
      <w:proofErr w:type="spellEnd"/>
      <w:r w:rsidRPr="00FE2409">
        <w:rPr>
          <w:sz w:val="2"/>
          <w:szCs w:val="2"/>
        </w:rPr>
        <w:t xml:space="preserve"> Development Goals, with a focus on protecting the health of the </w:t>
      </w:r>
      <w:proofErr w:type="spellStart"/>
      <w:r w:rsidRPr="00FE2409">
        <w:rPr>
          <w:sz w:val="2"/>
          <w:szCs w:val="2"/>
        </w:rPr>
        <w:t>worlds</w:t>
      </w:r>
      <w:proofErr w:type="spellEnd"/>
      <w:r w:rsidRPr="00FE2409">
        <w:rPr>
          <w:sz w:val="2"/>
          <w:szCs w:val="2"/>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FE2409">
        <w:rPr>
          <w:sz w:val="2"/>
          <w:szCs w:val="2"/>
        </w:rPr>
        <w:t>and also</w:t>
      </w:r>
      <w:proofErr w:type="gramEnd"/>
      <w:r w:rsidRPr="00FE2409">
        <w:rPr>
          <w:sz w:val="2"/>
          <w:szCs w:val="2"/>
        </w:rPr>
        <w:t xml:space="preserve"> some helminth infections such as hookworm, schistosomiasis, onchocerciasis, and foodborne </w:t>
      </w:r>
      <w:proofErr w:type="spellStart"/>
      <w:r w:rsidRPr="00FE2409">
        <w:rPr>
          <w:sz w:val="2"/>
          <w:szCs w:val="2"/>
        </w:rPr>
        <w:t>trematodiases</w:t>
      </w:r>
      <w:proofErr w:type="spellEnd"/>
      <w:r w:rsidRPr="00FE2409">
        <w:rPr>
          <w:sz w:val="2"/>
          <w:szCs w:val="2"/>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FE2409">
        <w:rPr>
          <w:sz w:val="2"/>
          <w:szCs w:val="2"/>
        </w:rPr>
        <w:t>Of</w:t>
      </w:r>
      <w:proofErr w:type="gramEnd"/>
      <w:r w:rsidRPr="00FE2409">
        <w:rPr>
          <w:sz w:val="2"/>
          <w:szCs w:val="2"/>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FE2409">
        <w:rPr>
          <w:sz w:val="2"/>
          <w:szCs w:val="2"/>
        </w:rPr>
        <w:t>worstperforming</w:t>
      </w:r>
      <w:proofErr w:type="spellEnd"/>
      <w:r w:rsidRPr="00FE2409">
        <w:rPr>
          <w:sz w:val="2"/>
          <w:szCs w:val="2"/>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FE2409">
        <w:rPr>
          <w:sz w:val="2"/>
          <w:szCs w:val="2"/>
        </w:rPr>
        <w:t>in order to</w:t>
      </w:r>
      <w:proofErr w:type="gramEnd"/>
      <w:r w:rsidRPr="00FE2409">
        <w:rPr>
          <w:sz w:val="2"/>
          <w:szCs w:val="2"/>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FE2409">
        <w:rPr>
          <w:sz w:val="2"/>
          <w:szCs w:val="2"/>
        </w:rPr>
        <w:t>Amster</w:t>
      </w:r>
      <w:proofErr w:type="spellEnd"/>
      <w:r w:rsidRPr="00FE2409">
        <w:rPr>
          <w:sz w:val="2"/>
          <w:szCs w:val="2"/>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FE2409">
        <w:rPr>
          <w:sz w:val="2"/>
          <w:szCs w:val="2"/>
        </w:rPr>
        <w:t>years</w:t>
      </w:r>
      <w:proofErr w:type="gramEnd"/>
      <w:r w:rsidRPr="00FE2409">
        <w:rPr>
          <w:sz w:val="2"/>
          <w:szCs w:val="2"/>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FE2409">
        <w:rPr>
          <w:sz w:val="2"/>
          <w:szCs w:val="2"/>
        </w:rPr>
        <w:t>and also</w:t>
      </w:r>
      <w:proofErr w:type="gramEnd"/>
      <w:r w:rsidRPr="00FE2409">
        <w:rPr>
          <w:sz w:val="2"/>
          <w:szCs w:val="2"/>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FE2409">
        <w:rPr>
          <w:sz w:val="2"/>
          <w:szCs w:val="2"/>
        </w:rPr>
        <w:t>in order to</w:t>
      </w:r>
      <w:proofErr w:type="gramEnd"/>
      <w:r w:rsidRPr="00FE2409">
        <w:rPr>
          <w:sz w:val="2"/>
          <w:szCs w:val="2"/>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FE2409">
        <w:rPr>
          <w:sz w:val="2"/>
          <w:szCs w:val="2"/>
        </w:rPr>
        <w:t>in the area of</w:t>
      </w:r>
      <w:proofErr w:type="gramEnd"/>
      <w:r w:rsidRPr="00FE2409">
        <w:rPr>
          <w:sz w:val="2"/>
          <w:szCs w:val="2"/>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FE2409">
        <w:rPr>
          <w:sz w:val="2"/>
          <w:szCs w:val="2"/>
        </w:rPr>
        <w:t>Re:Search</w:t>
      </w:r>
      <w:proofErr w:type="spellEnd"/>
      <w:proofErr w:type="gramEnd"/>
      <w:r w:rsidRPr="00FE2409">
        <w:rPr>
          <w:sz w:val="2"/>
          <w:szCs w:val="2"/>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FE2409">
        <w:rPr>
          <w:sz w:val="2"/>
          <w:szCs w:val="2"/>
        </w:rPr>
        <w:t>Gurry</w:t>
      </w:r>
      <w:proofErr w:type="spellEnd"/>
      <w:r w:rsidRPr="00FE2409">
        <w:rPr>
          <w:sz w:val="2"/>
          <w:szCs w:val="2"/>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FE2409">
        <w:rPr>
          <w:sz w:val="2"/>
          <w:szCs w:val="2"/>
        </w:rPr>
        <w:t>all of</w:t>
      </w:r>
      <w:proofErr w:type="gramEnd"/>
      <w:r w:rsidRPr="00FE2409">
        <w:rPr>
          <w:sz w:val="2"/>
          <w:szCs w:val="2"/>
        </w:rPr>
        <w:t xml:space="preserve"> the </w:t>
      </w:r>
      <w:proofErr w:type="spellStart"/>
      <w:r w:rsidRPr="00FE2409">
        <w:rPr>
          <w:sz w:val="2"/>
          <w:szCs w:val="2"/>
        </w:rPr>
        <w:t>world s</w:t>
      </w:r>
      <w:proofErr w:type="spellEnd"/>
      <w:r w:rsidRPr="00FE2409">
        <w:rPr>
          <w:sz w:val="2"/>
          <w:szCs w:val="2"/>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w:t>
      </w:r>
      <w:r w:rsidRPr="00860251">
        <w:rPr>
          <w:sz w:val="16"/>
        </w:rPr>
        <w:t xml:space="preserve">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 xml:space="preserve">with </w:t>
      </w:r>
      <w:r w:rsidRPr="00860251">
        <w:rPr>
          <w:rStyle w:val="StyleUnderline"/>
          <w:sz w:val="24"/>
        </w:rPr>
        <w:lastRenderedPageBreak/>
        <w:t>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 xml:space="preserve">the </w:t>
      </w:r>
      <w:proofErr w:type="spellStart"/>
      <w:r w:rsidRPr="009A3DED">
        <w:rPr>
          <w:rStyle w:val="StyleUnderline"/>
          <w:sz w:val="24"/>
          <w:highlight w:val="green"/>
        </w:rPr>
        <w:t>worlds</w:t>
      </w:r>
      <w:proofErr w:type="spellEnd"/>
      <w:r w:rsidRPr="009A3DED">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w:t>
      </w:r>
      <w:r w:rsidRPr="00CB1B2A">
        <w:rPr>
          <w:sz w:val="16"/>
        </w:rPr>
        <w:lastRenderedPageBreak/>
        <w:t xml:space="preserve">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9A3DED">
        <w:rPr>
          <w:rStyle w:val="StyleUnderline"/>
          <w:sz w:val="24"/>
          <w:highlight w:val="green"/>
        </w:rPr>
        <w:t>codevelopment</w:t>
      </w:r>
      <w:proofErr w:type="spellEnd"/>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4F1A6FA8" w14:textId="77777777" w:rsidR="00DF0043" w:rsidRDefault="00DF0043" w:rsidP="00DF0043">
      <w:pPr>
        <w:pStyle w:val="Heading4"/>
      </w:pPr>
      <w:r>
        <w:t>Solves hotspot escalation</w:t>
      </w:r>
    </w:p>
    <w:p w14:paraId="443A675C" w14:textId="77777777" w:rsidR="00DF0043" w:rsidRPr="00CB1B2A" w:rsidRDefault="00DF0043" w:rsidP="00DF0043">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F9BFA68" w14:textId="77777777" w:rsidR="00DF0043" w:rsidRPr="00CB1B2A" w:rsidRDefault="00DF0043" w:rsidP="00DF0043">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w:t>
      </w:r>
      <w:r w:rsidRPr="00CB1B2A">
        <w:rPr>
          <w:sz w:val="16"/>
        </w:rPr>
        <w:lastRenderedPageBreak/>
        <w:t xml:space="preserve">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 xml:space="preserve">create the foundations for </w:t>
      </w:r>
      <w:proofErr w:type="spellStart"/>
      <w:r w:rsidRPr="009A3DED">
        <w:rPr>
          <w:rStyle w:val="Emphasis"/>
          <w:sz w:val="24"/>
          <w:highlight w:val="green"/>
        </w:rPr>
        <w:t>longterm</w:t>
      </w:r>
      <w:proofErr w:type="spellEnd"/>
      <w:r w:rsidRPr="009A3DED">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 xml:space="preserve">human rights </w:t>
      </w:r>
      <w:proofErr w:type="gramStart"/>
      <w:r w:rsidRPr="009A3DED">
        <w:rPr>
          <w:rStyle w:val="StyleUnderline"/>
          <w:bCs/>
          <w:sz w:val="24"/>
          <w:highlight w:val="green"/>
        </w:rPr>
        <w:t>abuses</w:t>
      </w:r>
      <w:proofErr w:type="gramEnd"/>
      <w:r w:rsidRPr="009A3DED">
        <w:rPr>
          <w:rStyle w:val="StyleUnderline"/>
          <w:bCs/>
          <w:sz w:val="24"/>
          <w:highlight w:val="green"/>
        </w:rPr>
        <w:t xml:space="preserve"> and conflict</w:t>
      </w:r>
      <w:r w:rsidRPr="001948D4">
        <w:rPr>
          <w:rStyle w:val="StyleUnderline"/>
          <w:bCs/>
          <w:sz w:val="24"/>
        </w:rPr>
        <w:t xml:space="preserve">. This we </w:t>
      </w:r>
      <w:r w:rsidRPr="001948D4">
        <w:rPr>
          <w:rStyle w:val="StyleUnderline"/>
          <w:bCs/>
          <w:sz w:val="24"/>
        </w:rPr>
        <w:lastRenderedPageBreak/>
        <w:t xml:space="preserve">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5373CD17" w14:textId="77777777" w:rsidR="002924A1" w:rsidRDefault="002924A1" w:rsidP="002924A1"/>
    <w:p w14:paraId="1C8FCA98" w14:textId="77777777" w:rsidR="002924A1" w:rsidRDefault="002924A1" w:rsidP="002924A1">
      <w:pPr>
        <w:pStyle w:val="Heading3"/>
      </w:pPr>
      <w:r>
        <w:lastRenderedPageBreak/>
        <w:t>1AC: Plan</w:t>
      </w:r>
    </w:p>
    <w:p w14:paraId="535BD786" w14:textId="77777777" w:rsidR="002924A1" w:rsidRDefault="002924A1" w:rsidP="002924A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5681343" w14:textId="77777777" w:rsidR="002924A1" w:rsidRPr="006C53E1" w:rsidRDefault="002924A1" w:rsidP="002924A1">
      <w:pPr>
        <w:pStyle w:val="Heading4"/>
      </w:pPr>
      <w:r>
        <w:t xml:space="preserve">The Plan </w:t>
      </w:r>
      <w:r>
        <w:rPr>
          <w:u w:val="single"/>
        </w:rPr>
        <w:t>solves Evergreening</w:t>
      </w:r>
      <w:r>
        <w:t>.</w:t>
      </w:r>
    </w:p>
    <w:p w14:paraId="04B7B42E" w14:textId="77777777" w:rsidR="002924A1" w:rsidRPr="005B38BB" w:rsidRDefault="002924A1" w:rsidP="002924A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687FD17" w14:textId="77777777" w:rsidR="002924A1" w:rsidRPr="0072187F" w:rsidRDefault="002924A1" w:rsidP="002924A1">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w:t>
      </w:r>
      <w:proofErr w:type="gramStart"/>
      <w:r w:rsidRPr="009A3DED">
        <w:rPr>
          <w:b/>
          <w:bCs/>
          <w:highlight w:val="green"/>
          <w:u w:val="single"/>
        </w:rPr>
        <w:t>all of</w:t>
      </w:r>
      <w:proofErr w:type="gramEnd"/>
      <w:r w:rsidRPr="009A3DED">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 xml:space="preserve">legislative changes to the FDA’s drug approval </w:t>
      </w:r>
      <w:proofErr w:type="gramStart"/>
      <w:r w:rsidRPr="009A3DED">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A050D8E" w14:textId="77777777" w:rsidR="002924A1" w:rsidRDefault="002924A1" w:rsidP="002924A1">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EE5F540" w14:textId="77777777" w:rsidR="002924A1" w:rsidRPr="00791206" w:rsidRDefault="002924A1" w:rsidP="002924A1">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6FE6B0C" w14:textId="77777777" w:rsidR="002924A1" w:rsidRDefault="002924A1" w:rsidP="002924A1">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1308D56" w14:textId="6B7308E8" w:rsidR="00E42E4C" w:rsidRDefault="00E42E4C" w:rsidP="00F601E6"/>
    <w:p w14:paraId="37298B24" w14:textId="4FCBBC6B" w:rsidR="002924A1" w:rsidRDefault="002924A1" w:rsidP="00F601E6"/>
    <w:p w14:paraId="3917BC12" w14:textId="77777777" w:rsidR="002924A1" w:rsidRDefault="002924A1" w:rsidP="002924A1"/>
    <w:p w14:paraId="735906D4" w14:textId="6DE23448" w:rsidR="002924A1" w:rsidRPr="00A93394" w:rsidRDefault="002924A1" w:rsidP="00DF0043">
      <w:pPr>
        <w:pStyle w:val="Heading2"/>
      </w:pPr>
      <w:r>
        <w:lastRenderedPageBreak/>
        <w:t>Framework:</w:t>
      </w:r>
    </w:p>
    <w:p w14:paraId="3967EF06" w14:textId="77777777" w:rsidR="002924A1" w:rsidRPr="00C103B5" w:rsidRDefault="002924A1" w:rsidP="002924A1">
      <w:pPr>
        <w:keepNext/>
        <w:keepLines/>
        <w:spacing w:before="40" w:after="0"/>
        <w:outlineLvl w:val="3"/>
        <w:rPr>
          <w:rFonts w:eastAsiaTheme="majorEastAsia"/>
          <w:b/>
          <w:bCs/>
          <w:sz w:val="26"/>
          <w:szCs w:val="26"/>
        </w:rPr>
      </w:pPr>
      <w:r w:rsidRPr="00C103B5">
        <w:rPr>
          <w:rFonts w:eastAsiaTheme="majorEastAsia"/>
          <w:b/>
          <w:bCs/>
          <w:sz w:val="26"/>
          <w:szCs w:val="26"/>
        </w:rPr>
        <w:t xml:space="preserve">First, pleasure and pain are intrinsically valuable. People consistently regard pleasure and pain as good reasons for action, </w:t>
      </w:r>
      <w:proofErr w:type="gramStart"/>
      <w:r w:rsidRPr="00C103B5">
        <w:rPr>
          <w:rFonts w:eastAsiaTheme="majorEastAsia"/>
          <w:b/>
          <w:bCs/>
          <w:sz w:val="26"/>
          <w:szCs w:val="26"/>
        </w:rPr>
        <w:t>despite the fact that</w:t>
      </w:r>
      <w:proofErr w:type="gramEnd"/>
      <w:r w:rsidRPr="00C103B5">
        <w:rPr>
          <w:rFonts w:eastAsiaTheme="majorEastAsia"/>
          <w:b/>
          <w:bCs/>
          <w:sz w:val="26"/>
          <w:szCs w:val="26"/>
        </w:rPr>
        <w:t xml:space="preserve"> pleasure doesn’t seem to be instrumentally valuable for anything.</w:t>
      </w:r>
    </w:p>
    <w:p w14:paraId="63498455" w14:textId="77777777" w:rsidR="002924A1" w:rsidRPr="00C103B5" w:rsidRDefault="002924A1" w:rsidP="002924A1">
      <w:r w:rsidRPr="00C103B5">
        <w:rPr>
          <w:b/>
          <w:sz w:val="26"/>
        </w:rPr>
        <w:t>Moen 16</w:t>
      </w:r>
      <w:r w:rsidRPr="00C103B5">
        <w:t xml:space="preserve"> [Ole Martin Moen, Research Fellow in Philosophy at University of Oslo “An Argument for Hedonism” Journal of Value Inquiry (Springer), 50 (2) 2016: 267–281] SJDI</w:t>
      </w:r>
    </w:p>
    <w:p w14:paraId="166691D7" w14:textId="77777777" w:rsidR="002924A1" w:rsidRPr="00C103B5" w:rsidRDefault="002924A1" w:rsidP="002924A1">
      <w:pPr>
        <w:rPr>
          <w:sz w:val="16"/>
        </w:rPr>
      </w:pPr>
      <w:r w:rsidRPr="00C103B5">
        <w:rPr>
          <w:sz w:val="16"/>
        </w:rPr>
        <w:t xml:space="preserve">Let us start by observing, empirically, that </w:t>
      </w:r>
      <w:r w:rsidRPr="00C103B5">
        <w:rPr>
          <w:b/>
          <w:u w:val="single"/>
        </w:rPr>
        <w:t xml:space="preserve">a widely shared judgment about intrinsic value and disvalue is that </w:t>
      </w:r>
      <w:r w:rsidRPr="00C103B5">
        <w:rPr>
          <w:b/>
          <w:highlight w:val="cyan"/>
          <w:u w:val="single"/>
        </w:rPr>
        <w:t xml:space="preserve">pleasure is intrinsically </w:t>
      </w:r>
      <w:proofErr w:type="gramStart"/>
      <w:r w:rsidRPr="00C103B5">
        <w:rPr>
          <w:b/>
          <w:highlight w:val="cyan"/>
          <w:u w:val="single"/>
        </w:rPr>
        <w:t>valuable</w:t>
      </w:r>
      <w:proofErr w:type="gramEnd"/>
      <w:r w:rsidRPr="00C103B5">
        <w:rPr>
          <w:b/>
          <w:highlight w:val="cyan"/>
          <w:u w:val="single"/>
        </w:rPr>
        <w:t xml:space="preserve"> and pain is intrinsically </w:t>
      </w:r>
      <w:proofErr w:type="spellStart"/>
      <w:r w:rsidRPr="00C103B5">
        <w:rPr>
          <w:b/>
          <w:highlight w:val="cyan"/>
          <w:u w:val="single"/>
        </w:rPr>
        <w:t>disvaluable</w:t>
      </w:r>
      <w:proofErr w:type="spellEnd"/>
      <w:r w:rsidRPr="00C103B5">
        <w:rPr>
          <w:b/>
          <w:u w:val="single"/>
        </w:rPr>
        <w:t>.</w:t>
      </w:r>
      <w:r w:rsidRPr="00C103B5">
        <w:rPr>
          <w:sz w:val="16"/>
        </w:rPr>
        <w:t xml:space="preserve"> </w:t>
      </w:r>
      <w:r w:rsidRPr="00C103B5">
        <w:rPr>
          <w:b/>
          <w:u w:val="single"/>
        </w:rPr>
        <w:t>On virtually any proposed list of intrinsic values and disvalues (we will look at some of them below), pleasure is included among the intrinsic values and pain among the intrinsic disvalues.</w:t>
      </w:r>
      <w:r w:rsidRPr="00C103B5">
        <w:rPr>
          <w:sz w:val="16"/>
        </w:rPr>
        <w:t xml:space="preserve"> This inclusion makes intuitive sense, moreover, for </w:t>
      </w:r>
      <w:r w:rsidRPr="00C103B5">
        <w:rPr>
          <w:b/>
          <w:highlight w:val="cyan"/>
          <w:u w:val="single"/>
        </w:rPr>
        <w:t>there is something undeniably good about</w:t>
      </w:r>
      <w:r w:rsidRPr="00C103B5">
        <w:rPr>
          <w:b/>
          <w:u w:val="single"/>
        </w:rPr>
        <w:t xml:space="preserve"> the way </w:t>
      </w:r>
      <w:r w:rsidRPr="00C103B5">
        <w:rPr>
          <w:b/>
          <w:highlight w:val="cyan"/>
          <w:u w:val="single"/>
        </w:rPr>
        <w:t>pleasure</w:t>
      </w:r>
      <w:r w:rsidRPr="00C103B5">
        <w:rPr>
          <w:b/>
          <w:u w:val="single"/>
        </w:rPr>
        <w:t xml:space="preserve"> feels </w:t>
      </w:r>
      <w:r w:rsidRPr="00C103B5">
        <w:rPr>
          <w:b/>
          <w:highlight w:val="cyan"/>
          <w:u w:val="single"/>
        </w:rPr>
        <w:t>and something undeniably bad about</w:t>
      </w:r>
      <w:r w:rsidRPr="00C103B5">
        <w:rPr>
          <w:b/>
          <w:u w:val="single"/>
        </w:rPr>
        <w:t xml:space="preserve"> the way </w:t>
      </w:r>
      <w:r w:rsidRPr="00C103B5">
        <w:rPr>
          <w:b/>
          <w:highlight w:val="cyan"/>
          <w:u w:val="single"/>
        </w:rPr>
        <w:t>pain</w:t>
      </w:r>
      <w:r w:rsidRPr="00C103B5">
        <w:rPr>
          <w:b/>
          <w:u w:val="single"/>
        </w:rPr>
        <w:t xml:space="preserve"> feels, and neither the goodness of pleasure nor the badness of pain seems to be exhausted by the further effects that these experiences might have.</w:t>
      </w:r>
      <w:r w:rsidRPr="00C103B5">
        <w:rPr>
          <w:sz w:val="16"/>
        </w:rPr>
        <w:t xml:space="preserve"> “Pleasure” and “pain” are here understood inclusively, as encompassing anything hedonically positive and anything hedonically negative.2 </w:t>
      </w:r>
      <w:r w:rsidRPr="00C103B5">
        <w:rPr>
          <w:b/>
          <w:u w:val="single"/>
        </w:rPr>
        <w:t xml:space="preserve">The special </w:t>
      </w:r>
      <w:r w:rsidRPr="00C103B5">
        <w:rPr>
          <w:b/>
          <w:highlight w:val="cyan"/>
          <w:u w:val="single"/>
        </w:rPr>
        <w:t>value statuses of pleasure and pain are manifested in how we treat</w:t>
      </w:r>
      <w:r w:rsidRPr="00C103B5">
        <w:rPr>
          <w:b/>
          <w:u w:val="single"/>
        </w:rPr>
        <w:t xml:space="preserve"> these </w:t>
      </w:r>
      <w:r w:rsidRPr="00C103B5">
        <w:rPr>
          <w:b/>
          <w:highlight w:val="cyan"/>
          <w:u w:val="single"/>
        </w:rPr>
        <w:t>experiences in</w:t>
      </w:r>
      <w:r w:rsidRPr="00C103B5">
        <w:rPr>
          <w:b/>
          <w:u w:val="single"/>
        </w:rPr>
        <w:t xml:space="preserve"> our </w:t>
      </w:r>
      <w:r w:rsidRPr="00C103B5">
        <w:rPr>
          <w:b/>
          <w:highlight w:val="cyan"/>
          <w:u w:val="single"/>
        </w:rPr>
        <w:t>everyday reasoning</w:t>
      </w:r>
      <w:r w:rsidRPr="00C103B5">
        <w:rPr>
          <w:b/>
          <w:u w:val="single"/>
        </w:rPr>
        <w:t xml:space="preserve"> about values.</w:t>
      </w:r>
      <w:r w:rsidRPr="00C103B5">
        <w:rPr>
          <w:sz w:val="16"/>
        </w:rPr>
        <w:t xml:space="preserve"> If you tell me that you are heading for the convenience store, </w:t>
      </w:r>
      <w:r w:rsidRPr="00C103B5">
        <w:rPr>
          <w:b/>
          <w:u w:val="single"/>
        </w:rPr>
        <w:t>I might ask: “What for?” This is a reasonable question, for when you go to the convenience store you usually do so</w:t>
      </w:r>
      <w:r w:rsidRPr="00C103B5">
        <w:rPr>
          <w:sz w:val="16"/>
        </w:rPr>
        <w:t xml:space="preserve">, not merely for the sake of going to the convenience store, but </w:t>
      </w:r>
      <w:r w:rsidRPr="00C103B5">
        <w:rPr>
          <w:b/>
          <w:u w:val="single"/>
        </w:rPr>
        <w:t>for the sake of achieving something further that you deem to be valuable.</w:t>
      </w:r>
      <w:r w:rsidRPr="00C103B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103B5">
        <w:rPr>
          <w:b/>
          <w:u w:val="single"/>
        </w:rPr>
        <w:t xml:space="preserve">If </w:t>
      </w:r>
      <w:proofErr w:type="gramStart"/>
      <w:r w:rsidRPr="00C103B5">
        <w:rPr>
          <w:b/>
          <w:u w:val="single"/>
        </w:rPr>
        <w:t>I</w:t>
      </w:r>
      <w:proofErr w:type="gramEnd"/>
      <w:r w:rsidRPr="00C103B5">
        <w:rPr>
          <w:b/>
          <w:u w:val="single"/>
        </w:rPr>
        <w:t xml:space="preserve"> then proceed by asking “But what is the pleasure of drinking the soda good for?” the discussion is likely to reach an awkward end. The reason is that the </w:t>
      </w:r>
      <w:r w:rsidRPr="00C103B5">
        <w:rPr>
          <w:b/>
          <w:highlight w:val="cyan"/>
          <w:u w:val="single"/>
        </w:rPr>
        <w:t>pleasure is not good for anything further</w:t>
      </w:r>
      <w:r w:rsidRPr="00C103B5">
        <w:rPr>
          <w:b/>
          <w:u w:val="single"/>
        </w:rPr>
        <w:t>; it is simply that for which going to the convenience store and buying the soda is good.</w:t>
      </w:r>
      <w:r w:rsidRPr="00C103B5">
        <w:rPr>
          <w:sz w:val="16"/>
        </w:rPr>
        <w:t>3 As Aristotle observes</w:t>
      </w:r>
      <w:r w:rsidRPr="00C103B5">
        <w:rPr>
          <w:b/>
          <w:u w:val="single"/>
        </w:rPr>
        <w:t>: “We never ask [a man] what his end is in being pleased, because we assume that pleasure is choice worthy in itself.</w:t>
      </w:r>
      <w:r w:rsidRPr="00C103B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103B5">
        <w:rPr>
          <w:b/>
          <w:highlight w:val="cyan"/>
          <w:u w:val="single"/>
        </w:rPr>
        <w:t>pleasure and pain</w:t>
      </w:r>
      <w:r w:rsidRPr="00C103B5">
        <w:rPr>
          <w:b/>
          <w:u w:val="single"/>
        </w:rPr>
        <w:t xml:space="preserve"> are </w:t>
      </w:r>
      <w:r w:rsidRPr="00C103B5">
        <w:rPr>
          <w:b/>
          <w:highlight w:val="cyan"/>
          <w:u w:val="single"/>
        </w:rPr>
        <w:t>both</w:t>
      </w:r>
      <w:r w:rsidRPr="00C103B5">
        <w:rPr>
          <w:b/>
          <w:u w:val="single"/>
        </w:rPr>
        <w:t xml:space="preserve"> places where we </w:t>
      </w:r>
      <w:r w:rsidRPr="00C103B5">
        <w:rPr>
          <w:b/>
          <w:highlight w:val="cyan"/>
          <w:u w:val="single"/>
        </w:rPr>
        <w:t>reach the end of the line in matters of value.</w:t>
      </w:r>
      <w:r w:rsidRPr="00C103B5">
        <w:rPr>
          <w:b/>
          <w:u w:val="single"/>
        </w:rPr>
        <w:t xml:space="preserve"> </w:t>
      </w:r>
    </w:p>
    <w:p w14:paraId="77F59A3A" w14:textId="77777777" w:rsidR="002924A1" w:rsidRPr="00A93394" w:rsidRDefault="002924A1" w:rsidP="002924A1"/>
    <w:p w14:paraId="242A9AF5" w14:textId="77777777" w:rsidR="002924A1" w:rsidRDefault="002924A1" w:rsidP="002924A1">
      <w:pPr>
        <w:pStyle w:val="Heading4"/>
      </w:pPr>
      <w:r>
        <w:br/>
      </w:r>
      <w:bookmarkStart w:id="0" w:name="_Hlk78146549"/>
      <w:r>
        <w:t xml:space="preserve">TJFs first, </w:t>
      </w:r>
    </w:p>
    <w:p w14:paraId="11877476" w14:textId="77777777" w:rsidR="002924A1" w:rsidRPr="00EA432E" w:rsidRDefault="002924A1" w:rsidP="002924A1">
      <w:pPr>
        <w:pStyle w:val="Heading4"/>
      </w:pPr>
      <w:r w:rsidRPr="00EA432E">
        <w:t>A] substance begs the question of a framework being good for debate---fairness is a gateway issue to deciding the better debater and education is the reason schools fund debate</w:t>
      </w:r>
    </w:p>
    <w:p w14:paraId="148B82F9" w14:textId="77777777" w:rsidR="002924A1" w:rsidRPr="00C9232F" w:rsidRDefault="002924A1" w:rsidP="002924A1"/>
    <w:p w14:paraId="472C5576" w14:textId="77777777" w:rsidR="002924A1" w:rsidRDefault="002924A1" w:rsidP="002924A1">
      <w:pPr>
        <w:pStyle w:val="Heading4"/>
      </w:pPr>
      <w:r w:rsidRPr="00FB2985">
        <w:lastRenderedPageBreak/>
        <w:t xml:space="preserve">Util is </w:t>
      </w:r>
      <w:r>
        <w:t xml:space="preserve">the best theoretically justified framework </w:t>
      </w:r>
    </w:p>
    <w:p w14:paraId="0AD762E4" w14:textId="77777777" w:rsidR="002924A1" w:rsidRDefault="002924A1" w:rsidP="002924A1">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w:t>
      </w:r>
      <w:proofErr w:type="gramStart"/>
      <w:r>
        <w:rPr>
          <w:rFonts w:cs="Calibri"/>
        </w:rPr>
        <w:t>have to</w:t>
      </w:r>
      <w:proofErr w:type="gramEnd"/>
      <w:r>
        <w:rPr>
          <w:rFonts w:cs="Calibri"/>
        </w:rPr>
        <w:t xml:space="preserve"> do. </w:t>
      </w:r>
    </w:p>
    <w:p w14:paraId="03F98233" w14:textId="77777777" w:rsidR="002924A1" w:rsidRDefault="002924A1" w:rsidP="002924A1">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bookmarkEnd w:id="0"/>
    <w:p w14:paraId="470631AF" w14:textId="77777777" w:rsidR="002924A1" w:rsidRDefault="002924A1" w:rsidP="002924A1"/>
    <w:p w14:paraId="53ACDFE3" w14:textId="77777777" w:rsidR="002924A1" w:rsidRDefault="002924A1" w:rsidP="002924A1"/>
    <w:p w14:paraId="2A15F516" w14:textId="77777777" w:rsidR="002924A1" w:rsidRDefault="002924A1" w:rsidP="002924A1">
      <w:pPr>
        <w:pStyle w:val="Heading2"/>
      </w:pPr>
      <w:r>
        <w:lastRenderedPageBreak/>
        <w:t>UV</w:t>
      </w:r>
    </w:p>
    <w:p w14:paraId="27681CDE" w14:textId="77777777" w:rsidR="002924A1" w:rsidRDefault="002924A1" w:rsidP="002924A1">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560834A1" w14:textId="77777777" w:rsidR="002924A1" w:rsidRPr="00F601E6" w:rsidRDefault="002924A1" w:rsidP="002924A1">
      <w:pPr>
        <w:pStyle w:val="Heading2"/>
      </w:pPr>
    </w:p>
    <w:sectPr w:rsidR="002924A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7"/>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4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4A1"/>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58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2C3"/>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DF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66926"/>
  <w14:defaultImageDpi w14:val="300"/>
  <w15:docId w15:val="{A3A67371-E018-9B46-A970-5ECC6758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4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92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2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2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924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2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4A1"/>
  </w:style>
  <w:style w:type="character" w:customStyle="1" w:styleId="Heading1Char">
    <w:name w:val="Heading 1 Char"/>
    <w:aliases w:val="Pocket Char"/>
    <w:basedOn w:val="DefaultParagraphFont"/>
    <w:link w:val="Heading1"/>
    <w:uiPriority w:val="9"/>
    <w:rsid w:val="002924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24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24A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924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24A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2924A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924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24A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924A1"/>
    <w:rPr>
      <w:color w:val="auto"/>
      <w:u w:val="none"/>
    </w:rPr>
  </w:style>
  <w:style w:type="paragraph" w:styleId="DocumentMap">
    <w:name w:val="Document Map"/>
    <w:basedOn w:val="Normal"/>
    <w:link w:val="DocumentMapChar"/>
    <w:uiPriority w:val="99"/>
    <w:semiHidden/>
    <w:unhideWhenUsed/>
    <w:rsid w:val="00292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24A1"/>
    <w:rPr>
      <w:rFonts w:ascii="Lucida Grande" w:hAnsi="Lucida Grande" w:cs="Lucida Grande"/>
    </w:rPr>
  </w:style>
  <w:style w:type="character" w:styleId="UnresolvedMention">
    <w:name w:val="Unresolved Mention"/>
    <w:basedOn w:val="DefaultParagraphFont"/>
    <w:uiPriority w:val="99"/>
    <w:semiHidden/>
    <w:unhideWhenUsed/>
    <w:rsid w:val="002924A1"/>
    <w:rPr>
      <w:color w:val="605E5C"/>
      <w:shd w:val="clear" w:color="auto" w:fill="E1DFDD"/>
    </w:rPr>
  </w:style>
  <w:style w:type="paragraph" w:customStyle="1" w:styleId="textbold">
    <w:name w:val="text bold"/>
    <w:basedOn w:val="Normal"/>
    <w:link w:val="Emphasis"/>
    <w:uiPriority w:val="20"/>
    <w:qFormat/>
    <w:rsid w:val="002924A1"/>
    <w:pPr>
      <w:ind w:left="720"/>
      <w:jc w:val="both"/>
    </w:pPr>
    <w:rPr>
      <w:b/>
      <w:iCs/>
      <w:u w:val="single"/>
    </w:rPr>
  </w:style>
  <w:style w:type="paragraph" w:styleId="ListParagraph">
    <w:name w:val="List Paragraph"/>
    <w:aliases w:val="6 font"/>
    <w:basedOn w:val="Normal"/>
    <w:uiPriority w:val="34"/>
    <w:unhideWhenUsed/>
    <w:qFormat/>
    <w:rsid w:val="002924A1"/>
    <w:pPr>
      <w:ind w:left="720"/>
      <w:contextualSpacing/>
    </w:pPr>
  </w:style>
  <w:style w:type="paragraph" w:customStyle="1" w:styleId="card">
    <w:name w:val="card"/>
    <w:aliases w:val="Medium Grid 21"/>
    <w:basedOn w:val="Normal"/>
    <w:next w:val="Normal"/>
    <w:uiPriority w:val="6"/>
    <w:qFormat/>
    <w:rsid w:val="002924A1"/>
    <w:pPr>
      <w:ind w:left="288" w:right="288"/>
    </w:pPr>
    <w:rPr>
      <w:rFonts w:asciiTheme="minorHAnsi" w:hAnsiTheme="minorHAnsi"/>
      <w:sz w:val="26"/>
      <w:u w:val="single"/>
    </w:rPr>
  </w:style>
  <w:style w:type="paragraph" w:customStyle="1" w:styleId="Emphasis1">
    <w:name w:val="Emphasis1"/>
    <w:basedOn w:val="Normal"/>
    <w:uiPriority w:val="7"/>
    <w:qFormat/>
    <w:rsid w:val="002924A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2924A1"/>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2924A1"/>
    <w:rPr>
      <w:b/>
      <w:bCs/>
    </w:rPr>
  </w:style>
  <w:style w:type="character" w:customStyle="1" w:styleId="wikiexternallink">
    <w:name w:val="wikiexternallink"/>
    <w:basedOn w:val="DefaultParagraphFont"/>
    <w:rsid w:val="002924A1"/>
  </w:style>
  <w:style w:type="character" w:customStyle="1" w:styleId="wikigeneratedlinkcontent">
    <w:name w:val="wikigeneratedlinkcontent"/>
    <w:basedOn w:val="DefaultParagraphFont"/>
    <w:rsid w:val="002924A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924A1"/>
    <w:rPr>
      <w:rFonts w:eastAsiaTheme="minorHAnsi"/>
      <w:sz w:val="26"/>
      <w:szCs w:val="22"/>
      <w:u w:val="single"/>
    </w:rPr>
  </w:style>
  <w:style w:type="paragraph" w:customStyle="1" w:styleId="Tag2">
    <w:name w:val="Tag2"/>
    <w:basedOn w:val="Normal"/>
    <w:qFormat/>
    <w:rsid w:val="002924A1"/>
    <w:rPr>
      <w:rFonts w:ascii="Arial" w:hAnsi="Arial" w:cs="Arial"/>
      <w:b/>
      <w:sz w:val="20"/>
    </w:rPr>
  </w:style>
  <w:style w:type="paragraph" w:customStyle="1" w:styleId="cardtext">
    <w:name w:val="card text"/>
    <w:basedOn w:val="Normal"/>
    <w:link w:val="cardtextChar"/>
    <w:qFormat/>
    <w:rsid w:val="002924A1"/>
    <w:pPr>
      <w:ind w:left="288" w:right="288"/>
    </w:pPr>
  </w:style>
  <w:style w:type="character" w:customStyle="1" w:styleId="cardtextChar">
    <w:name w:val="card text Char"/>
    <w:link w:val="cardtext"/>
    <w:rsid w:val="002924A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theconversation.com/explainer-evergreening-and-how-big-pharma-keeps-drug-prices-high-33623"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www.vaccinationnews.org/DailyNews/November2001/ScisRaceForVa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thehindu.com/opinion/lead/Let-India-unleash-its-soft-power/article13292272.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25</Pages>
  <Words>20801</Words>
  <Characters>118567</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6</cp:revision>
  <dcterms:created xsi:type="dcterms:W3CDTF">2021-09-12T00:09:00Z</dcterms:created>
  <dcterms:modified xsi:type="dcterms:W3CDTF">2021-09-12T00:45:00Z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