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ED443" w14:textId="77777777" w:rsidR="002E1ABE" w:rsidRPr="002E1ABE" w:rsidRDefault="002E1ABE" w:rsidP="002E1ABE">
      <w:pPr>
        <w:pStyle w:val="Heading3"/>
        <w:rPr>
          <w:rFonts w:asciiTheme="majorHAnsi" w:hAnsiTheme="majorHAnsi" w:cstheme="majorHAnsi"/>
        </w:rPr>
      </w:pPr>
      <w:r w:rsidRPr="002E1ABE">
        <w:rPr>
          <w:rFonts w:asciiTheme="majorHAnsi" w:hAnsiTheme="majorHAnsi" w:cstheme="majorHAnsi"/>
        </w:rPr>
        <w:t>Part 1 is Racial Capitalism</w:t>
      </w:r>
    </w:p>
    <w:p w14:paraId="0C51EF00"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 xml:space="preserve">All Capitalism is </w:t>
      </w:r>
      <w:r w:rsidRPr="002E1ABE">
        <w:rPr>
          <w:rFonts w:asciiTheme="majorHAnsi" w:hAnsiTheme="majorHAnsi" w:cstheme="majorHAnsi"/>
          <w:u w:val="single"/>
        </w:rPr>
        <w:t>Racial Capitalism</w:t>
      </w:r>
      <w:r w:rsidRPr="002E1ABE">
        <w:rPr>
          <w:rFonts w:asciiTheme="majorHAnsi" w:hAnsiTheme="majorHAnsi" w:cstheme="majorHAnsi"/>
        </w:rPr>
        <w:t xml:space="preserve"> – the space commercialization cannot sustain itself without </w:t>
      </w:r>
      <w:r w:rsidRPr="002E1ABE">
        <w:rPr>
          <w:rFonts w:asciiTheme="majorHAnsi" w:hAnsiTheme="majorHAnsi" w:cstheme="majorHAnsi"/>
          <w:u w:val="single"/>
        </w:rPr>
        <w:t>disposable populations</w:t>
      </w:r>
      <w:r w:rsidRPr="002E1ABE">
        <w:rPr>
          <w:rFonts w:asciiTheme="majorHAnsi" w:hAnsiTheme="majorHAnsi" w:cstheme="majorHAnsi"/>
        </w:rPr>
        <w:t xml:space="preserve"> which is a priori unjust</w:t>
      </w:r>
    </w:p>
    <w:p w14:paraId="3E4A929D" w14:textId="77777777" w:rsidR="002E1ABE" w:rsidRPr="002E1ABE" w:rsidRDefault="002E1ABE" w:rsidP="002E1ABE">
      <w:pPr>
        <w:rPr>
          <w:rFonts w:asciiTheme="majorHAnsi" w:hAnsiTheme="majorHAnsi" w:cstheme="majorHAnsi"/>
        </w:rPr>
      </w:pPr>
      <w:r w:rsidRPr="002E1ABE">
        <w:rPr>
          <w:rStyle w:val="Style13ptBold"/>
          <w:rFonts w:asciiTheme="majorHAnsi" w:hAnsiTheme="majorHAnsi" w:cstheme="majorHAnsi"/>
        </w:rPr>
        <w:t>Burden-Stelly 20</w:t>
      </w:r>
      <w:r w:rsidRPr="002E1ABE">
        <w:rPr>
          <w:rFonts w:asciiTheme="majorHAnsi" w:hAnsiTheme="majorHAnsi" w:cstheme="maj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9" w:history="1">
        <w:r w:rsidRPr="002E1ABE">
          <w:rPr>
            <w:rStyle w:val="Hyperlink"/>
            <w:rFonts w:asciiTheme="majorHAnsi" w:hAnsiTheme="majorHAnsi" w:cstheme="majorHAnsi"/>
          </w:rPr>
          <w:t>https://monthlyreview.org/2020/07/01/modern-u-s-racial-capitalism/</w:t>
        </w:r>
      </w:hyperlink>
      <w:r w:rsidRPr="002E1ABE">
        <w:rPr>
          <w:rFonts w:asciiTheme="majorHAnsi" w:hAnsiTheme="majorHAnsi" w:cstheme="majorHAnsi"/>
        </w:rPr>
        <w:t xml:space="preserve"> //Xu]</w:t>
      </w:r>
    </w:p>
    <w:p w14:paraId="4DE7730A" w14:textId="77777777" w:rsidR="002E1ABE" w:rsidRPr="002E1ABE" w:rsidRDefault="002E1ABE" w:rsidP="002E1ABE">
      <w:pPr>
        <w:rPr>
          <w:rFonts w:asciiTheme="majorHAnsi" w:hAnsiTheme="majorHAnsi" w:cstheme="majorHAnsi"/>
          <w:sz w:val="10"/>
        </w:rPr>
      </w:pPr>
      <w:r w:rsidRPr="002E1ABE">
        <w:rPr>
          <w:rStyle w:val="Emphasis"/>
          <w:rFonts w:asciiTheme="majorHAnsi" w:hAnsiTheme="majorHAnsi" w:cstheme="majorHAnsi"/>
        </w:rPr>
        <w:t xml:space="preserve">Drawing on the intellectual production of twentieth-century Black anticapitalists, </w:t>
      </w:r>
      <w:r w:rsidRPr="002E1ABE">
        <w:rPr>
          <w:rStyle w:val="Emphasis"/>
          <w:rFonts w:asciiTheme="majorHAnsi" w:hAnsiTheme="majorHAnsi" w:cstheme="majorHAnsi"/>
          <w:highlight w:val="green"/>
        </w:rPr>
        <w:t>I theorize</w:t>
      </w:r>
      <w:r w:rsidRPr="002E1ABE">
        <w:rPr>
          <w:rStyle w:val="Emphasis"/>
          <w:rFonts w:asciiTheme="majorHAnsi" w:hAnsiTheme="majorHAnsi" w:cstheme="majorHAnsi"/>
        </w:rPr>
        <w:t xml:space="preserve"> modern U.S. </w:t>
      </w:r>
      <w:r w:rsidRPr="002E1ABE">
        <w:rPr>
          <w:rStyle w:val="Emphasis"/>
          <w:rFonts w:asciiTheme="majorHAnsi" w:hAnsiTheme="majorHAnsi" w:cstheme="majorHAnsi"/>
          <w:highlight w:val="green"/>
        </w:rPr>
        <w:t>racial capitalism as</w:t>
      </w:r>
      <w:r w:rsidRPr="002E1ABE">
        <w:rPr>
          <w:rStyle w:val="Emphasis"/>
          <w:rFonts w:asciiTheme="majorHAnsi" w:hAnsiTheme="majorHAnsi" w:cstheme="majorHAnsi"/>
        </w:rPr>
        <w:t xml:space="preserve"> a racially </w:t>
      </w:r>
      <w:r w:rsidRPr="002E1ABE">
        <w:rPr>
          <w:rStyle w:val="Emphasis"/>
          <w:rFonts w:asciiTheme="majorHAnsi" w:hAnsiTheme="majorHAnsi" w:cstheme="majorHAnsi"/>
          <w:highlight w:val="green"/>
        </w:rPr>
        <w:t>hierarchi</w:t>
      </w:r>
      <w:r w:rsidRPr="002E1ABE">
        <w:rPr>
          <w:rStyle w:val="Emphasis"/>
          <w:rFonts w:asciiTheme="majorHAnsi" w:hAnsiTheme="majorHAnsi" w:cstheme="majorHAnsi"/>
        </w:rPr>
        <w:t xml:space="preserve">cal political economy </w:t>
      </w:r>
      <w:r w:rsidRPr="002E1ABE">
        <w:rPr>
          <w:rStyle w:val="Emphasis"/>
          <w:rFonts w:asciiTheme="majorHAnsi" w:hAnsiTheme="majorHAnsi" w:cstheme="majorHAnsi"/>
          <w:highlight w:val="green"/>
        </w:rPr>
        <w:t>constituting</w:t>
      </w:r>
      <w:r w:rsidRPr="002E1ABE">
        <w:rPr>
          <w:rStyle w:val="Emphasis"/>
          <w:rFonts w:asciiTheme="majorHAnsi" w:hAnsiTheme="majorHAnsi" w:cstheme="majorHAnsi"/>
        </w:rPr>
        <w:t xml:space="preserve"> war and </w:t>
      </w:r>
      <w:r w:rsidRPr="002E1ABE">
        <w:rPr>
          <w:rStyle w:val="Emphasis"/>
          <w:rFonts w:asciiTheme="majorHAnsi" w:hAnsiTheme="majorHAnsi" w:cstheme="majorHAnsi"/>
          <w:highlight w:val="green"/>
        </w:rPr>
        <w:t>militarism</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imperialist accumulation</w:t>
      </w:r>
      <w:r w:rsidRPr="002E1ABE">
        <w:rPr>
          <w:rStyle w:val="Emphasis"/>
          <w:rFonts w:asciiTheme="majorHAnsi" w:hAnsiTheme="majorHAnsi" w:cstheme="majorHAnsi"/>
        </w:rPr>
        <w:t xml:space="preserve">, expropriation by domination, </w:t>
      </w:r>
      <w:r w:rsidRPr="002E1ABE">
        <w:rPr>
          <w:rStyle w:val="Emphasis"/>
          <w:rFonts w:asciiTheme="majorHAnsi" w:hAnsiTheme="majorHAnsi" w:cstheme="majorHAnsi"/>
          <w:highlight w:val="green"/>
        </w:rPr>
        <w:t>and</w:t>
      </w:r>
      <w:r w:rsidRPr="002E1ABE">
        <w:rPr>
          <w:rStyle w:val="Emphasis"/>
          <w:rFonts w:asciiTheme="majorHAnsi" w:hAnsiTheme="majorHAnsi" w:cstheme="majorHAnsi"/>
        </w:rPr>
        <w:t xml:space="preserve"> labor super</w:t>
      </w:r>
      <w:r w:rsidRPr="002E1ABE">
        <w:rPr>
          <w:rStyle w:val="Emphasis"/>
          <w:rFonts w:asciiTheme="majorHAnsi" w:hAnsiTheme="majorHAnsi" w:cstheme="majorHAnsi"/>
          <w:highlight w:val="green"/>
        </w:rPr>
        <w:t>exploitation</w:t>
      </w:r>
      <w:r w:rsidRPr="002E1ABE">
        <w:rPr>
          <w:rStyle w:val="Emphasis"/>
          <w:rFonts w:asciiTheme="majorHAnsi" w:hAnsiTheme="majorHAnsi" w:cstheme="majorHAnsi"/>
        </w:rPr>
        <w:t>.</w:t>
      </w:r>
      <w:r w:rsidRPr="002E1ABE">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2E1ABE">
        <w:rPr>
          <w:rStyle w:val="Emphasis"/>
          <w:rFonts w:asciiTheme="majorHAnsi" w:hAnsiTheme="majorHAnsi" w:cstheme="majorHAnsi"/>
        </w:rPr>
        <w:t xml:space="preserve">Stated differently, </w:t>
      </w:r>
      <w:r w:rsidRPr="002E1ABE">
        <w:rPr>
          <w:rStyle w:val="Emphasis"/>
          <w:rFonts w:asciiTheme="majorHAnsi" w:hAnsiTheme="majorHAnsi" w:cstheme="majorHAnsi"/>
          <w:highlight w:val="green"/>
        </w:rPr>
        <w:t>Blackness is a</w:t>
      </w:r>
      <w:r w:rsidRPr="002E1ABE">
        <w:rPr>
          <w:rStyle w:val="Emphasis"/>
          <w:rFonts w:asciiTheme="majorHAnsi" w:hAnsiTheme="majorHAnsi" w:cstheme="majorHAnsi"/>
        </w:rPr>
        <w:t xml:space="preserve"> capacious </w:t>
      </w:r>
      <w:r w:rsidRPr="002E1ABE">
        <w:rPr>
          <w:rStyle w:val="Emphasis"/>
          <w:rFonts w:asciiTheme="majorHAnsi" w:hAnsiTheme="majorHAnsi" w:cstheme="majorHAnsi"/>
          <w:highlight w:val="green"/>
        </w:rPr>
        <w:t xml:space="preserve">category of </w:t>
      </w:r>
      <w:r w:rsidRPr="002E1ABE">
        <w:rPr>
          <w:rStyle w:val="Emphasis"/>
          <w:rFonts w:asciiTheme="majorHAnsi" w:hAnsiTheme="majorHAnsi" w:cstheme="majorHAnsi"/>
        </w:rPr>
        <w:t xml:space="preserve">surplus </w:t>
      </w:r>
      <w:r w:rsidRPr="002E1ABE">
        <w:rPr>
          <w:rStyle w:val="Emphasis"/>
          <w:rFonts w:asciiTheme="majorHAnsi" w:hAnsiTheme="majorHAnsi" w:cstheme="majorHAnsi"/>
          <w:highlight w:val="green"/>
        </w:rPr>
        <w:t>value</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extraction</w:t>
      </w:r>
      <w:r w:rsidRPr="002E1ABE">
        <w:rPr>
          <w:rStyle w:val="Emphasis"/>
          <w:rFonts w:asciiTheme="majorHAnsi" w:hAnsiTheme="majorHAnsi" w:cstheme="majorHAnsi"/>
        </w:rPr>
        <w:t xml:space="preserve"> essential to an array of political-economic functions, </w:t>
      </w:r>
      <w:r w:rsidRPr="002E1ABE">
        <w:rPr>
          <w:rStyle w:val="Emphasis"/>
          <w:rFonts w:asciiTheme="majorHAnsi" w:hAnsiTheme="majorHAnsi" w:cstheme="majorHAnsi"/>
          <w:highlight w:val="green"/>
        </w:rPr>
        <w:t>including</w:t>
      </w:r>
      <w:r w:rsidRPr="002E1ABE">
        <w:rPr>
          <w:rStyle w:val="Emphasis"/>
          <w:rFonts w:asciiTheme="majorHAnsi" w:hAnsiTheme="majorHAnsi" w:cstheme="majorHAnsi"/>
        </w:rPr>
        <w:t xml:space="preserve"> accumulation, disaccumulation, </w:t>
      </w:r>
      <w:r w:rsidRPr="002E1ABE">
        <w:rPr>
          <w:rStyle w:val="Emphasis"/>
          <w:rFonts w:asciiTheme="majorHAnsi" w:hAnsiTheme="majorHAnsi" w:cstheme="majorHAnsi"/>
          <w:highlight w:val="green"/>
        </w:rPr>
        <w:t>debt</w:t>
      </w:r>
      <w:r w:rsidRPr="002E1ABE">
        <w:rPr>
          <w:rStyle w:val="Emphasis"/>
          <w:rFonts w:asciiTheme="majorHAnsi" w:hAnsiTheme="majorHAnsi" w:cstheme="majorHAnsi"/>
        </w:rPr>
        <w:t xml:space="preserve">, planned obsolescence, </w:t>
      </w:r>
      <w:r w:rsidRPr="002E1ABE">
        <w:rPr>
          <w:rStyle w:val="Emphasis"/>
          <w:rFonts w:asciiTheme="majorHAnsi" w:hAnsiTheme="majorHAnsi" w:cstheme="majorHAnsi"/>
          <w:highlight w:val="green"/>
        </w:rPr>
        <w:t>and</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absorption</w:t>
      </w:r>
      <w:r w:rsidRPr="002E1ABE">
        <w:rPr>
          <w:rStyle w:val="Emphasis"/>
          <w:rFonts w:asciiTheme="majorHAnsi" w:hAnsiTheme="majorHAnsi" w:cstheme="majorHAnsi"/>
        </w:rPr>
        <w:t xml:space="preserve"> of the burdens of economic crises.16 At the same time, Blackness is the quintessential condition of disposability, expendability, and devalorization. [Footnote 14]: Another feature of modern U.S. racial </w:t>
      </w:r>
      <w:r w:rsidRPr="002E1ABE">
        <w:rPr>
          <w:rStyle w:val="Emphasis"/>
          <w:rFonts w:asciiTheme="majorHAnsi" w:hAnsiTheme="majorHAnsi" w:cstheme="majorHAnsi"/>
          <w:highlight w:val="green"/>
        </w:rPr>
        <w:t>capitalism is property by dispossession</w:t>
      </w:r>
      <w:r w:rsidRPr="002E1ABE">
        <w:rPr>
          <w:rStyle w:val="Emphasis"/>
          <w:rFonts w:asciiTheme="majorHAnsi" w:hAnsiTheme="majorHAnsi" w:cstheme="majorHAnsi"/>
        </w:rPr>
        <w:t xml:space="preserve">. In Theft Is Property! Dispossession and Critical Theory, Robert Nichols draws on the experience of </w:t>
      </w:r>
      <w:r w:rsidRPr="002E1ABE">
        <w:rPr>
          <w:rStyle w:val="Emphasis"/>
          <w:rFonts w:asciiTheme="majorHAnsi" w:hAnsiTheme="majorHAnsi" w:cstheme="majorHAnsi"/>
          <w:highlight w:val="green"/>
        </w:rPr>
        <w:t>Indigenous peoples</w:t>
      </w:r>
      <w:r w:rsidRPr="002E1ABE">
        <w:rPr>
          <w:rStyle w:val="Emphasis"/>
          <w:rFonts w:asciiTheme="majorHAnsi" w:hAnsiTheme="majorHAnsi" w:cstheme="majorHAnsi"/>
        </w:rPr>
        <w:t xml:space="preserve"> in the United States, Canada, and New Zealand to </w:t>
      </w:r>
      <w:r w:rsidRPr="002E1ABE">
        <w:rPr>
          <w:rStyle w:val="Emphasis"/>
          <w:rFonts w:asciiTheme="majorHAnsi" w:hAnsiTheme="majorHAnsi" w:cstheme="majorHAnsi"/>
          <w:highlight w:val="green"/>
        </w:rPr>
        <w:t>theorize how</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system of landed property</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was</w:t>
      </w:r>
      <w:r w:rsidRPr="002E1ABE">
        <w:rPr>
          <w:rStyle w:val="Emphasis"/>
          <w:rFonts w:asciiTheme="majorHAnsi" w:hAnsiTheme="majorHAnsi" w:cstheme="majorHAnsi"/>
        </w:rPr>
        <w:t xml:space="preserve"> fundamentally </w:t>
      </w:r>
      <w:r w:rsidRPr="002E1ABE">
        <w:rPr>
          <w:rStyle w:val="Emphasis"/>
          <w:rFonts w:asciiTheme="majorHAnsi" w:hAnsiTheme="majorHAnsi" w:cstheme="majorHAnsi"/>
          <w:highlight w:val="green"/>
        </w:rPr>
        <w:t>predicated on</w:t>
      </w:r>
      <w:r w:rsidRPr="002E1ABE">
        <w:rPr>
          <w:rStyle w:val="Emphasis"/>
          <w:rFonts w:asciiTheme="majorHAnsi" w:hAnsiTheme="majorHAnsi" w:cstheme="majorHAnsi"/>
        </w:rPr>
        <w:t xml:space="preserve"> violent </w:t>
      </w:r>
      <w:r w:rsidRPr="002E1ABE">
        <w:rPr>
          <w:rStyle w:val="Emphasis"/>
          <w:rFonts w:asciiTheme="majorHAnsi" w:hAnsiTheme="majorHAnsi" w:cstheme="majorHAnsi"/>
          <w:highlight w:val="green"/>
        </w:rPr>
        <w:t>dispossession</w:t>
      </w:r>
      <w:r w:rsidRPr="002E1ABE">
        <w:rPr>
          <w:rStyle w:val="Emphasis"/>
          <w:rFonts w:asciiTheme="majorHAnsi" w:hAnsiTheme="majorHAnsi" w:cstheme="majorHAnsi"/>
        </w:rPr>
        <w:t xml:space="preserve">. </w:t>
      </w:r>
      <w:r w:rsidRPr="002E1ABE">
        <w:rPr>
          <w:rFonts w:asciiTheme="majorHAnsi" w:hAnsiTheme="majorHAnsi" w:cstheme="majorHAnsi"/>
          <w:sz w:val="10"/>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2E1ABE">
        <w:rPr>
          <w:rStyle w:val="Emphasis"/>
          <w:rFonts w:asciiTheme="majorHAnsi" w:hAnsiTheme="majorHAnsi" w:cstheme="majorHAnsi"/>
        </w:rPr>
        <w:t xml:space="preserve"> As such, </w:t>
      </w:r>
      <w:r w:rsidRPr="002E1ABE">
        <w:rPr>
          <w:rStyle w:val="Emphasis"/>
          <w:rFonts w:asciiTheme="majorHAnsi" w:hAnsiTheme="majorHAnsi" w:cstheme="majorHAnsi"/>
          <w:highlight w:val="green"/>
        </w:rPr>
        <w:t>theft and dispossession, through property regimes, are a</w:t>
      </w:r>
      <w:r w:rsidRPr="002E1ABE">
        <w:rPr>
          <w:rStyle w:val="Emphasis"/>
          <w:rFonts w:asciiTheme="majorHAnsi" w:hAnsiTheme="majorHAnsi" w:cstheme="majorHAnsi"/>
        </w:rPr>
        <w:t xml:space="preserve">n ongoing </w:t>
      </w:r>
      <w:r w:rsidRPr="002E1ABE">
        <w:rPr>
          <w:rStyle w:val="Emphasis"/>
          <w:rFonts w:asciiTheme="majorHAnsi" w:hAnsiTheme="majorHAnsi" w:cstheme="majorHAnsi"/>
          <w:highlight w:val="green"/>
        </w:rPr>
        <w:t>feature of</w:t>
      </w:r>
      <w:r w:rsidRPr="002E1ABE">
        <w:rPr>
          <w:rStyle w:val="Emphasis"/>
          <w:rFonts w:asciiTheme="majorHAnsi" w:hAnsiTheme="majorHAnsi" w:cstheme="majorHAnsi"/>
        </w:rPr>
        <w:t xml:space="preserve"> the Indigenous reality of modern U.S. </w:t>
      </w:r>
      <w:r w:rsidRPr="002E1ABE">
        <w:rPr>
          <w:rStyle w:val="Emphasis"/>
          <w:rFonts w:asciiTheme="majorHAnsi" w:hAnsiTheme="majorHAnsi" w:cstheme="majorHAnsi"/>
          <w:highlight w:val="green"/>
        </w:rPr>
        <w:t>racial capitalism</w:t>
      </w:r>
      <w:r w:rsidRPr="002E1ABE">
        <w:rPr>
          <w:rStyle w:val="Emphasis"/>
          <w:rFonts w:asciiTheme="majorHAnsi" w:hAnsiTheme="majorHAnsi" w:cstheme="majorHAnsi"/>
        </w:rPr>
        <w:t xml:space="preserve">. </w:t>
      </w:r>
      <w:r w:rsidRPr="002E1ABE">
        <w:rPr>
          <w:rFonts w:asciiTheme="majorHAnsi" w:hAnsiTheme="majorHAnsi" w:cstheme="majorHAnsi"/>
          <w:sz w:val="10"/>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2E1ABE">
        <w:rPr>
          <w:rFonts w:asciiTheme="majorHAnsi" w:hAnsiTheme="majorHAnsi" w:cstheme="majorHAnsi"/>
          <w:sz w:val="10"/>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w:t>
      </w:r>
      <w:r w:rsidRPr="002E1ABE">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2E1ABE">
        <w:rPr>
          <w:rStyle w:val="Emphasis"/>
          <w:rFonts w:asciiTheme="majorHAnsi" w:hAnsiTheme="majorHAnsi" w:cstheme="majorHAnsi"/>
        </w:rPr>
        <w:t xml:space="preserve"> The link between my theory of modern U.S. racial capitalism </w:t>
      </w:r>
      <w:r w:rsidRPr="002E1ABE">
        <w:rPr>
          <w:rStyle w:val="Emphasis"/>
          <w:rFonts w:asciiTheme="majorHAnsi" w:hAnsiTheme="majorHAnsi" w:cstheme="majorHAnsi"/>
        </w:rPr>
        <w:lastRenderedPageBreak/>
        <w:t xml:space="preserve">and Robinson’s catholic theory of racial capitalism, beyond his “suggest[ion] that it was there,” is vivified through the prison abolitionist and scholar Ruth Wilson Gilmore, who writes: </w:t>
      </w:r>
      <w:r w:rsidRPr="002E1ABE">
        <w:rPr>
          <w:rStyle w:val="Emphasis"/>
          <w:rFonts w:asciiTheme="majorHAnsi" w:hAnsiTheme="majorHAnsi" w:cstheme="majorHAnsi"/>
          <w:highlight w:val="green"/>
        </w:rPr>
        <w:t>“Capitalism…[is] never not racial.…</w:t>
      </w:r>
      <w:r w:rsidRPr="002E1ABE">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2E1ABE">
        <w:rPr>
          <w:rStyle w:val="Emphasis"/>
          <w:rFonts w:asciiTheme="majorHAnsi" w:hAnsiTheme="majorHAnsi" w:cstheme="majorHAnsi"/>
          <w:highlight w:val="green"/>
        </w:rPr>
        <w:t>Racial capitalism</w:t>
      </w:r>
      <w:r w:rsidRPr="002E1ABE">
        <w:rPr>
          <w:rStyle w:val="Emphasis"/>
          <w:rFonts w:asciiTheme="majorHAnsi" w:hAnsiTheme="majorHAnsi" w:cstheme="majorHAnsi"/>
        </w:rPr>
        <w:t xml:space="preserve">, she continues, </w:t>
      </w:r>
      <w:r w:rsidRPr="002E1ABE">
        <w:rPr>
          <w:rStyle w:val="Emphasis"/>
          <w:rFonts w:asciiTheme="majorHAnsi" w:hAnsiTheme="majorHAnsi" w:cstheme="majorHAnsi"/>
          <w:highlight w:val="green"/>
        </w:rPr>
        <w:t>“requires</w:t>
      </w:r>
      <w:r w:rsidRPr="002E1ABE">
        <w:rPr>
          <w:rStyle w:val="Emphasis"/>
          <w:rFonts w:asciiTheme="majorHAnsi" w:hAnsiTheme="majorHAnsi" w:cstheme="majorHAnsi"/>
        </w:rPr>
        <w:t xml:space="preserve"> all kinds of scheming, including hard work by elites and their compradors in the </w:t>
      </w:r>
      <w:r w:rsidRPr="002E1ABE">
        <w:rPr>
          <w:rStyle w:val="Emphasis"/>
          <w:rFonts w:asciiTheme="majorHAnsi" w:hAnsiTheme="majorHAnsi" w:cstheme="majorHAnsi"/>
          <w:highlight w:val="green"/>
        </w:rPr>
        <w:t>overlapping and interlocking space-economies</w:t>
      </w:r>
      <w:r w:rsidRPr="002E1ABE">
        <w:rPr>
          <w:rStyle w:val="Emphasis"/>
          <w:rFonts w:asciiTheme="majorHAnsi" w:hAnsiTheme="majorHAnsi" w:cstheme="majorHAnsi"/>
        </w:rPr>
        <w:t xml:space="preserve"> of the </w:t>
      </w:r>
      <w:r w:rsidRPr="002E1ABE">
        <w:rPr>
          <w:rStyle w:val="Emphasis"/>
          <w:rFonts w:asciiTheme="majorHAnsi" w:hAnsiTheme="majorHAnsi" w:cstheme="majorHAnsi"/>
          <w:highlight w:val="green"/>
        </w:rPr>
        <w:t>planet’s surface.</w:t>
      </w:r>
      <w:r w:rsidRPr="002E1ABE">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2E1ABE">
        <w:rPr>
          <w:rFonts w:asciiTheme="majorHAnsi" w:hAnsiTheme="majorHAnsi" w:cstheme="majorHAnsi"/>
          <w:sz w:val="10"/>
        </w:rPr>
        <w:t xml:space="preserve"> </w:t>
      </w:r>
      <w:r w:rsidRPr="002E1ABE">
        <w:rPr>
          <w:rStyle w:val="StyleUnderline"/>
          <w:rFonts w:asciiTheme="majorHAnsi" w:hAnsiTheme="majorHAnsi" w:cstheme="majorHAnsi"/>
        </w:rPr>
        <w:t xml:space="preserve">Imperialist accumulation denotes the rapacious </w:t>
      </w:r>
      <w:r w:rsidRPr="002E1ABE">
        <w:rPr>
          <w:rStyle w:val="Emphasis"/>
          <w:rFonts w:asciiTheme="majorHAnsi" w:hAnsiTheme="majorHAnsi" w:cstheme="majorHAnsi"/>
          <w:highlight w:val="green"/>
        </w:rPr>
        <w:t xml:space="preserve">conscription of </w:t>
      </w:r>
      <w:r w:rsidRPr="002E1ABE">
        <w:rPr>
          <w:rStyle w:val="Emphasis"/>
          <w:rFonts w:asciiTheme="majorHAnsi" w:hAnsiTheme="majorHAnsi" w:cstheme="majorHAnsi"/>
        </w:rPr>
        <w:t xml:space="preserve">resources and </w:t>
      </w:r>
      <w:r w:rsidRPr="002E1ABE">
        <w:rPr>
          <w:rStyle w:val="Emphasis"/>
          <w:rFonts w:asciiTheme="majorHAnsi" w:hAnsiTheme="majorHAnsi" w:cstheme="majorHAnsi"/>
          <w:highlight w:val="green"/>
        </w:rPr>
        <w:t>labor</w:t>
      </w:r>
      <w:r w:rsidRPr="002E1ABE">
        <w:rPr>
          <w:rStyle w:val="StyleUnderline"/>
          <w:rFonts w:asciiTheme="majorHAnsi" w:hAnsiTheme="majorHAnsi" w:cstheme="majorHAnsi"/>
          <w:highlight w:val="green"/>
        </w:rPr>
        <w:t xml:space="preserve"> </w:t>
      </w:r>
      <w:r w:rsidRPr="002E1ABE">
        <w:rPr>
          <w:rStyle w:val="StyleUnderline"/>
          <w:rFonts w:asciiTheme="majorHAnsi" w:hAnsiTheme="majorHAnsi" w:cstheme="majorHAnsi"/>
        </w:rPr>
        <w:t xml:space="preserve">for the purpose of superprofits through </w:t>
      </w:r>
      <w:r w:rsidRPr="002E1ABE">
        <w:rPr>
          <w:rStyle w:val="Emphasis"/>
          <w:rFonts w:asciiTheme="majorHAnsi" w:hAnsiTheme="majorHAnsi" w:cstheme="majorHAnsi"/>
        </w:rPr>
        <w:t>violent means</w:t>
      </w:r>
      <w:r w:rsidRPr="002E1ABE">
        <w:rPr>
          <w:rStyle w:val="StyleUnderline"/>
          <w:rFonts w:asciiTheme="majorHAnsi" w:hAnsiTheme="majorHAnsi" w:cstheme="majorHAnsi"/>
        </w:rPr>
        <w:t xml:space="preserve"> that are generally reserved for </w:t>
      </w:r>
      <w:r w:rsidRPr="002E1ABE">
        <w:rPr>
          <w:rStyle w:val="Emphasis"/>
          <w:rFonts w:asciiTheme="majorHAnsi" w:hAnsiTheme="majorHAnsi" w:cstheme="majorHAnsi"/>
          <w:highlight w:val="green"/>
        </w:rPr>
        <w:t>populations deemed racially inferior</w:t>
      </w:r>
      <w:r w:rsidRPr="002E1ABE">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2E1ABE">
        <w:rPr>
          <w:rStyle w:val="StyleUnderline"/>
          <w:rFonts w:asciiTheme="majorHAnsi" w:hAnsiTheme="majorHAnsi" w:cstheme="majorHAnsi"/>
        </w:rPr>
        <w:t xml:space="preserve">the </w:t>
      </w:r>
      <w:r w:rsidRPr="002E1ABE">
        <w:rPr>
          <w:rStyle w:val="StyleUnderline"/>
          <w:rFonts w:asciiTheme="majorHAnsi" w:hAnsiTheme="majorHAnsi" w:cstheme="majorHAnsi"/>
          <w:highlight w:val="green"/>
        </w:rPr>
        <w:t xml:space="preserve">Black poor </w:t>
      </w:r>
      <w:r w:rsidRPr="002E1ABE">
        <w:rPr>
          <w:rStyle w:val="StyleUnderline"/>
          <w:rFonts w:asciiTheme="majorHAnsi" w:hAnsiTheme="majorHAnsi" w:cstheme="majorHAnsi"/>
        </w:rPr>
        <w:t xml:space="preserve">were </w:t>
      </w:r>
      <w:r w:rsidRPr="002E1ABE">
        <w:rPr>
          <w:rStyle w:val="StyleUnderline"/>
          <w:rFonts w:asciiTheme="majorHAnsi" w:hAnsiTheme="majorHAnsi" w:cstheme="majorHAnsi"/>
          <w:highlight w:val="green"/>
        </w:rPr>
        <w:t>dehumanized by</w:t>
      </w:r>
      <w:r w:rsidRPr="002E1ABE">
        <w:rPr>
          <w:rStyle w:val="StyleUnderline"/>
          <w:rFonts w:asciiTheme="majorHAnsi" w:hAnsiTheme="majorHAnsi" w:cstheme="majorHAnsi"/>
        </w:rPr>
        <w:t xml:space="preserve"> </w:t>
      </w:r>
      <w:r w:rsidRPr="002E1ABE">
        <w:rPr>
          <w:rStyle w:val="StyleUnderline"/>
          <w:rFonts w:asciiTheme="majorHAnsi" w:hAnsiTheme="majorHAnsi" w:cstheme="majorHAnsi"/>
          <w:highlight w:val="green"/>
        </w:rPr>
        <w:t>Wall Street</w:t>
      </w:r>
      <w:r w:rsidRPr="002E1ABE">
        <w:rPr>
          <w:rFonts w:asciiTheme="majorHAnsi" w:hAnsiTheme="majorHAnsi" w:cstheme="majorHAnsi"/>
          <w:sz w:val="10"/>
        </w:rPr>
        <w:t xml:space="preserve">, “white big business,” and the “rising Negro bourgeoisie” </w:t>
      </w:r>
      <w:r w:rsidRPr="002E1ABE">
        <w:rPr>
          <w:rStyle w:val="StyleUnderline"/>
          <w:rFonts w:asciiTheme="majorHAnsi" w:hAnsiTheme="majorHAnsi" w:cstheme="majorHAnsi"/>
        </w:rPr>
        <w:t xml:space="preserve">whose </w:t>
      </w:r>
      <w:r w:rsidRPr="002E1ABE">
        <w:rPr>
          <w:rStyle w:val="Emphasis"/>
          <w:rFonts w:asciiTheme="majorHAnsi" w:hAnsiTheme="majorHAnsi" w:cstheme="majorHAnsi"/>
        </w:rPr>
        <w:t xml:space="preserve">condition of possibility was the </w:t>
      </w:r>
      <w:r w:rsidRPr="002E1ABE">
        <w:rPr>
          <w:rStyle w:val="Emphasis"/>
          <w:rFonts w:asciiTheme="majorHAnsi" w:hAnsiTheme="majorHAnsi" w:cstheme="majorHAnsi"/>
          <w:highlight w:val="green"/>
        </w:rPr>
        <w:t>subjection of</w:t>
      </w:r>
      <w:r w:rsidRPr="002E1ABE">
        <w:rPr>
          <w:rStyle w:val="Emphasis"/>
          <w:rFonts w:asciiTheme="majorHAnsi" w:hAnsiTheme="majorHAnsi" w:cstheme="majorHAnsi"/>
        </w:rPr>
        <w:t xml:space="preserve"> the</w:t>
      </w:r>
      <w:r w:rsidRPr="002E1ABE">
        <w:rPr>
          <w:rStyle w:val="Emphasis"/>
          <w:rFonts w:asciiTheme="majorHAnsi" w:hAnsiTheme="majorHAnsi" w:cstheme="majorHAnsi"/>
          <w:highlight w:val="green"/>
        </w:rPr>
        <w:t xml:space="preserve"> Black working class</w:t>
      </w:r>
      <w:r w:rsidRPr="002E1ABE">
        <w:rPr>
          <w:rFonts w:asciiTheme="majorHAnsi" w:hAnsiTheme="majorHAnsi" w:cstheme="majorHAnsi"/>
          <w:sz w:val="10"/>
        </w:rPr>
        <w:t xml:space="preserve">. </w:t>
      </w:r>
      <w:r w:rsidRPr="002E1ABE">
        <w:rPr>
          <w:rStyle w:val="StyleUnderline"/>
          <w:rFonts w:asciiTheme="majorHAnsi" w:hAnsiTheme="majorHAnsi" w:cstheme="majorHAnsi"/>
        </w:rPr>
        <w:t>This oppression was exacerbated by rigid racial barriers</w:t>
      </w:r>
      <w:r w:rsidRPr="002E1ABE">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2E1ABE">
        <w:rPr>
          <w:rStyle w:val="StyleUnderline"/>
          <w:rFonts w:asciiTheme="majorHAnsi" w:hAnsiTheme="majorHAnsi" w:cstheme="majorHAnsi"/>
        </w:rPr>
        <w:t xml:space="preserve">Moreover, throughout Africa, the U.S. South, and the Caribbean, Black workers </w:t>
      </w:r>
      <w:r w:rsidRPr="002E1ABE">
        <w:rPr>
          <w:rStyle w:val="Emphasis"/>
          <w:rFonts w:asciiTheme="majorHAnsi" w:hAnsiTheme="majorHAnsi" w:cstheme="majorHAnsi"/>
        </w:rPr>
        <w:t>were impressed in</w:t>
      </w:r>
      <w:r w:rsidRPr="002E1ABE">
        <w:rPr>
          <w:rStyle w:val="Emphasis"/>
          <w:rFonts w:asciiTheme="majorHAnsi" w:hAnsiTheme="majorHAnsi" w:cstheme="majorHAnsi"/>
          <w:highlight w:val="green"/>
        </w:rPr>
        <w:t>to</w:t>
      </w:r>
      <w:r w:rsidRPr="002E1ABE">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2E1ABE">
        <w:rPr>
          <w:rStyle w:val="StyleUnderline"/>
          <w:rFonts w:asciiTheme="majorHAnsi" w:hAnsiTheme="majorHAnsi" w:cstheme="majorHAnsi"/>
        </w:rPr>
        <w:t xml:space="preserve"> </w:t>
      </w:r>
      <w:r w:rsidRPr="002E1ABE">
        <w:rPr>
          <w:rStyle w:val="Emphasis"/>
          <w:rFonts w:asciiTheme="majorHAnsi" w:hAnsiTheme="majorHAnsi" w:cstheme="majorHAnsi"/>
          <w:highlight w:val="green"/>
        </w:rPr>
        <w:t>intolerable</w:t>
      </w:r>
      <w:r w:rsidRPr="002E1ABE">
        <w:rPr>
          <w:rStyle w:val="Emphasis"/>
          <w:rFonts w:asciiTheme="majorHAnsi" w:hAnsiTheme="majorHAnsi" w:cstheme="majorHAnsi"/>
        </w:rPr>
        <w:t xml:space="preserve"> working </w:t>
      </w:r>
      <w:r w:rsidRPr="002E1ABE">
        <w:rPr>
          <w:rStyle w:val="Emphasis"/>
          <w:rFonts w:asciiTheme="majorHAnsi" w:hAnsiTheme="majorHAnsi" w:cstheme="majorHAnsi"/>
          <w:highlight w:val="green"/>
        </w:rPr>
        <w:t>conditions</w:t>
      </w:r>
      <w:r w:rsidRPr="002E1ABE">
        <w:rPr>
          <w:rStyle w:val="StyleUnderline"/>
          <w:rFonts w:asciiTheme="majorHAnsi" w:hAnsiTheme="majorHAnsi" w:cstheme="majorHAnsi"/>
          <w:highlight w:val="green"/>
        </w:rPr>
        <w:t xml:space="preserve"> and routinized violence</w:t>
      </w:r>
      <w:r w:rsidRPr="002E1ABE">
        <w:rPr>
          <w:rFonts w:asciiTheme="majorHAnsi" w:hAnsiTheme="majorHAnsi" w:cstheme="majorHAnsi"/>
          <w:sz w:val="10"/>
        </w:rPr>
        <w:t xml:space="preserve">.41 </w:t>
      </w:r>
      <w:r w:rsidRPr="002E1ABE">
        <w:rPr>
          <w:rFonts w:asciiTheme="majorHAnsi" w:hAnsiTheme="majorHAnsi" w:cstheme="maj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w:t>
      </w:r>
      <w:r w:rsidRPr="002E1ABE">
        <w:rPr>
          <w:rFonts w:asciiTheme="majorHAnsi" w:hAnsiTheme="majorHAnsi" w:cstheme="majorHAnsi"/>
          <w:sz w:val="10"/>
          <w:szCs w:val="8"/>
        </w:rPr>
        <w:lastRenderedPageBreak/>
        <w:t>“the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2E1ABE">
        <w:rPr>
          <w:rFonts w:asciiTheme="majorHAnsi" w:hAnsiTheme="majorHAnsi" w:cstheme="majorHAnsi"/>
          <w:sz w:val="10"/>
        </w:rPr>
        <w:t xml:space="preserve"> </w:t>
      </w:r>
      <w:r w:rsidRPr="002E1ABE">
        <w:rPr>
          <w:rStyle w:val="Emphasis"/>
          <w:rFonts w:asciiTheme="majorHAnsi" w:hAnsiTheme="majorHAnsi" w:cstheme="majorHAnsi"/>
        </w:rPr>
        <w:t xml:space="preserve">This form of labor exploitation was </w:t>
      </w:r>
      <w:r w:rsidRPr="002E1ABE">
        <w:rPr>
          <w:rStyle w:val="Emphasis"/>
          <w:rFonts w:asciiTheme="majorHAnsi" w:hAnsiTheme="majorHAnsi" w:cstheme="majorHAnsi"/>
          <w:highlight w:val="green"/>
        </w:rPr>
        <w:t>unique to</w:t>
      </w:r>
      <w:r w:rsidRPr="002E1ABE">
        <w:rPr>
          <w:rStyle w:val="Emphasis"/>
          <w:rFonts w:asciiTheme="majorHAnsi" w:hAnsiTheme="majorHAnsi" w:cstheme="majorHAnsi"/>
        </w:rPr>
        <w:t xml:space="preserve"> the female sex because domestic work was conventional “women’s work,” and it was racialized insofar as the </w:t>
      </w:r>
      <w:r w:rsidRPr="002E1ABE">
        <w:rPr>
          <w:rStyle w:val="Emphasis"/>
          <w:rFonts w:asciiTheme="majorHAnsi" w:hAnsiTheme="majorHAnsi" w:cstheme="majorHAnsi"/>
          <w:highlight w:val="green"/>
        </w:rPr>
        <w:t>denigration of Black people</w:t>
      </w:r>
      <w:r w:rsidRPr="002E1ABE">
        <w:rPr>
          <w:rStyle w:val="Emphasis"/>
          <w:rFonts w:asciiTheme="majorHAnsi" w:hAnsiTheme="majorHAnsi" w:cstheme="majorHAnsi"/>
        </w:rPr>
        <w:t xml:space="preserve"> fitted this group of women </w:t>
      </w:r>
      <w:r w:rsidRPr="002E1ABE">
        <w:rPr>
          <w:rStyle w:val="Emphasis"/>
          <w:rFonts w:asciiTheme="majorHAnsi" w:hAnsiTheme="majorHAnsi" w:cstheme="majorHAnsi"/>
          <w:highlight w:val="green"/>
        </w:rPr>
        <w:t>for low-wage</w:t>
      </w:r>
      <w:r w:rsidRPr="002E1ABE">
        <w:rPr>
          <w:rStyle w:val="Emphasis"/>
          <w:rFonts w:asciiTheme="majorHAnsi" w:hAnsiTheme="majorHAnsi" w:cstheme="majorHAnsi"/>
        </w:rPr>
        <w:t xml:space="preserve">, unprotected, </w:t>
      </w:r>
      <w:r w:rsidRPr="002E1ABE">
        <w:rPr>
          <w:rStyle w:val="Emphasis"/>
          <w:rFonts w:asciiTheme="majorHAnsi" w:hAnsiTheme="majorHAnsi" w:cstheme="majorHAnsi"/>
          <w:highlight w:val="green"/>
        </w:rPr>
        <w:t>and contingent labor</w:t>
      </w:r>
      <w:r w:rsidRPr="002E1ABE">
        <w:rPr>
          <w:rStyle w:val="Emphasis"/>
          <w:rFonts w:asciiTheme="majorHAnsi" w:hAnsiTheme="majorHAnsi" w:cstheme="majorHAnsi"/>
        </w:rPr>
        <w:t>.</w:t>
      </w:r>
      <w:r w:rsidRPr="002E1ABE">
        <w:rPr>
          <w:rFonts w:asciiTheme="majorHAnsi" w:hAnsiTheme="majorHAnsi" w:cstheme="majorHAnsi"/>
          <w:sz w:val="10"/>
        </w:rPr>
        <w:t>50</w:t>
      </w:r>
    </w:p>
    <w:p w14:paraId="433536F3" w14:textId="77777777" w:rsidR="002E1ABE" w:rsidRPr="002E1ABE" w:rsidRDefault="002E1ABE" w:rsidP="002E1ABE">
      <w:pPr>
        <w:rPr>
          <w:rFonts w:asciiTheme="majorHAnsi" w:hAnsiTheme="majorHAnsi" w:cstheme="majorHAnsi"/>
        </w:rPr>
      </w:pPr>
    </w:p>
    <w:p w14:paraId="6B89ECD4" w14:textId="77777777" w:rsidR="002E1ABE" w:rsidRPr="002E1ABE" w:rsidRDefault="002E1ABE" w:rsidP="002E1ABE">
      <w:pPr>
        <w:keepNext/>
        <w:keepLines/>
        <w:spacing w:before="40" w:after="0"/>
        <w:outlineLvl w:val="3"/>
        <w:rPr>
          <w:rFonts w:asciiTheme="majorHAnsi" w:eastAsiaTheme="majorEastAsia" w:hAnsiTheme="majorHAnsi" w:cstheme="majorHAnsi"/>
          <w:b/>
          <w:iCs/>
          <w:sz w:val="26"/>
        </w:rPr>
      </w:pPr>
      <w:r w:rsidRPr="002E1ABE">
        <w:rPr>
          <w:rFonts w:asciiTheme="majorHAnsi" w:eastAsiaTheme="majorEastAsia" w:hAnsiTheme="majorHAnsi" w:cstheme="majorHAnsi"/>
          <w:b/>
          <w:iCs/>
          <w:sz w:val="26"/>
        </w:rPr>
        <w:t>Resource competition and wealth extraction under Racial Capitalism produces fascism, endless war and environmental destruction</w:t>
      </w:r>
    </w:p>
    <w:p w14:paraId="254F7814" w14:textId="77777777" w:rsidR="002E1ABE" w:rsidRPr="002E1ABE" w:rsidRDefault="002E1ABE" w:rsidP="002E1ABE">
      <w:pPr>
        <w:rPr>
          <w:rFonts w:asciiTheme="majorHAnsi" w:hAnsiTheme="majorHAnsi" w:cstheme="majorHAnsi"/>
        </w:rPr>
      </w:pPr>
      <w:r w:rsidRPr="002E1ABE">
        <w:rPr>
          <w:rStyle w:val="Style13ptBold"/>
          <w:rFonts w:asciiTheme="majorHAnsi" w:hAnsiTheme="majorHAnsi" w:cstheme="majorHAnsi"/>
        </w:rPr>
        <w:t>Robinson 14</w:t>
      </w:r>
      <w:r w:rsidRPr="002E1ABE">
        <w:rPr>
          <w:rFonts w:asciiTheme="majorHAnsi" w:hAnsiTheme="majorHAnsi" w:cstheme="majorHAnsi"/>
          <w:b/>
        </w:rPr>
        <w:t xml:space="preserve"> </w:t>
      </w:r>
      <w:r w:rsidRPr="002E1ABE">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74BE62DE" w14:textId="77777777" w:rsidR="002E1ABE" w:rsidRPr="002E1ABE" w:rsidRDefault="002E1ABE" w:rsidP="002E1ABE">
      <w:pPr>
        <w:rPr>
          <w:rFonts w:asciiTheme="majorHAnsi" w:hAnsiTheme="majorHAnsi" w:cstheme="majorHAnsi"/>
          <w:sz w:val="16"/>
        </w:rPr>
      </w:pPr>
      <w:r w:rsidRPr="002E1ABE">
        <w:rPr>
          <w:rFonts w:asciiTheme="majorHAnsi" w:hAnsiTheme="majorHAnsi" w:cstheme="majorHAnsi"/>
          <w:sz w:val="16"/>
        </w:rPr>
        <w:t>Cyclical, Structural, and Systemic Crises  Most commentators on the contemporary crisis refer to the “Great Recession” of 2008 and its aftermath.</w:t>
      </w:r>
      <w:r w:rsidRPr="002E1ABE">
        <w:rPr>
          <w:rStyle w:val="Emphasis"/>
          <w:rFonts w:asciiTheme="majorHAnsi" w:hAnsiTheme="majorHAnsi" w:cstheme="majorHAnsi"/>
        </w:rPr>
        <w:t xml:space="preserve"> Yet the causal origins of g</w:t>
      </w:r>
      <w:r w:rsidRPr="002E1ABE">
        <w:rPr>
          <w:rStyle w:val="Emphasis"/>
          <w:rFonts w:asciiTheme="majorHAnsi" w:hAnsiTheme="majorHAnsi" w:cstheme="majorHAnsi"/>
          <w:highlight w:val="green"/>
        </w:rPr>
        <w:t>lobal crisis are</w:t>
      </w:r>
      <w:r w:rsidRPr="002E1ABE">
        <w:rPr>
          <w:rStyle w:val="Emphasis"/>
          <w:rFonts w:asciiTheme="majorHAnsi" w:hAnsiTheme="majorHAnsi" w:cstheme="majorHAnsi"/>
        </w:rPr>
        <w:t xml:space="preserve"> to be </w:t>
      </w:r>
      <w:r w:rsidRPr="002E1ABE">
        <w:rPr>
          <w:rStyle w:val="Emphasis"/>
          <w:rFonts w:asciiTheme="majorHAnsi" w:hAnsiTheme="majorHAnsi" w:cstheme="majorHAnsi"/>
          <w:highlight w:val="green"/>
        </w:rPr>
        <w:t>found in over-accumulation and</w:t>
      </w:r>
      <w:r w:rsidRPr="002E1ABE">
        <w:rPr>
          <w:rStyle w:val="Emphasis"/>
          <w:rFonts w:asciiTheme="majorHAnsi" w:hAnsiTheme="majorHAnsi" w:cstheme="majorHAnsi"/>
        </w:rPr>
        <w:t xml:space="preserve"> also in </w:t>
      </w:r>
      <w:r w:rsidRPr="002E1ABE">
        <w:rPr>
          <w:rStyle w:val="Emphasis"/>
          <w:rFonts w:asciiTheme="majorHAnsi" w:hAnsiTheme="majorHAnsi" w:cstheme="majorHAnsi"/>
          <w:highlight w:val="green"/>
        </w:rPr>
        <w:t xml:space="preserve">contradictions </w:t>
      </w:r>
      <w:r w:rsidRPr="002E1ABE">
        <w:rPr>
          <w:rStyle w:val="Emphasis"/>
          <w:rFonts w:asciiTheme="majorHAnsi" w:hAnsiTheme="majorHAnsi" w:cstheme="majorHAnsi"/>
        </w:rPr>
        <w:t xml:space="preserve">of state power, or in what Marxists call the internal contradictions </w:t>
      </w:r>
      <w:r w:rsidRPr="002E1ABE">
        <w:rPr>
          <w:rStyle w:val="Emphasis"/>
          <w:rFonts w:asciiTheme="majorHAnsi" w:hAnsiTheme="majorHAnsi" w:cstheme="majorHAnsi"/>
          <w:highlight w:val="green"/>
        </w:rPr>
        <w:t>of</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capitalist system</w:t>
      </w:r>
      <w:r w:rsidRPr="002E1ABE">
        <w:rPr>
          <w:rStyle w:val="Emphasis"/>
          <w:rFonts w:asciiTheme="majorHAnsi" w:hAnsiTheme="majorHAnsi" w:cstheme="majorHAnsi"/>
        </w:rPr>
        <w:t xml:space="preserve">. Moreover, because the system is now global, crisis in any one place tends to represent crisis for the system as a whole. </w:t>
      </w:r>
      <w:r w:rsidRPr="002E1ABE">
        <w:rPr>
          <w:rFonts w:asciiTheme="majorHAnsi" w:hAnsiTheme="majorHAnsi" w:cstheme="majorHAnsi"/>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2E1ABE">
        <w:rPr>
          <w:rStyle w:val="Emphasis"/>
          <w:rFonts w:asciiTheme="majorHAnsi" w:hAnsiTheme="majorHAnsi" w:cstheme="majorHAnsi"/>
        </w:rPr>
        <w:t xml:space="preserve"> And a canopy that envelops all these dimensions is a crisis of sustainability rooted in an ecological holocaust that has already begun, expressed in climate change and the </w:t>
      </w:r>
      <w:r w:rsidRPr="002E1ABE">
        <w:rPr>
          <w:rStyle w:val="Emphasis"/>
          <w:rFonts w:asciiTheme="majorHAnsi" w:hAnsiTheme="majorHAnsi" w:cstheme="majorHAnsi"/>
          <w:highlight w:val="green"/>
        </w:rPr>
        <w:t>impending collapse of centralised agricultural</w:t>
      </w:r>
      <w:r w:rsidRPr="002E1ABE">
        <w:rPr>
          <w:rStyle w:val="Emphasis"/>
          <w:rFonts w:asciiTheme="majorHAnsi" w:hAnsiTheme="majorHAnsi" w:cstheme="majorHAnsi"/>
        </w:rPr>
        <w:t xml:space="preserve"> systems in several regions of the world, among other indicators. </w:t>
      </w:r>
      <w:r w:rsidRPr="002E1ABE">
        <w:rPr>
          <w:rFonts w:asciiTheme="majorHAnsi" w:hAnsiTheme="majorHAnsi" w:cstheme="majorHAnsi"/>
          <w:sz w:val="16"/>
        </w:rPr>
        <w:t xml:space="preserve">By a crisis of humanity I mean a crisis that is approaching systemic proportions, </w:t>
      </w:r>
      <w:r w:rsidRPr="002E1ABE">
        <w:rPr>
          <w:rStyle w:val="Emphasis"/>
          <w:rFonts w:asciiTheme="majorHAnsi" w:hAnsiTheme="majorHAnsi" w:cstheme="majorHAnsi"/>
          <w:highlight w:val="green"/>
        </w:rPr>
        <w:t xml:space="preserve">threatening the ability of billions </w:t>
      </w:r>
      <w:r w:rsidRPr="002E1ABE">
        <w:rPr>
          <w:rStyle w:val="Emphasis"/>
          <w:rFonts w:asciiTheme="majorHAnsi" w:hAnsiTheme="majorHAnsi" w:cstheme="majorHAnsi"/>
        </w:rPr>
        <w:t xml:space="preserve">of people </w:t>
      </w:r>
      <w:r w:rsidRPr="002E1ABE">
        <w:rPr>
          <w:rStyle w:val="Emphasis"/>
          <w:rFonts w:asciiTheme="majorHAnsi" w:hAnsiTheme="majorHAnsi" w:cstheme="majorHAnsi"/>
          <w:highlight w:val="green"/>
        </w:rPr>
        <w:t>to survive</w:t>
      </w:r>
      <w:r w:rsidRPr="002E1ABE">
        <w:rPr>
          <w:rStyle w:val="Emphasis"/>
          <w:rFonts w:asciiTheme="majorHAnsi" w:hAnsiTheme="majorHAnsi" w:cstheme="majorHAnsi"/>
        </w:rPr>
        <w:t>,</w:t>
      </w:r>
      <w:r w:rsidRPr="002E1ABE">
        <w:rPr>
          <w:rFonts w:asciiTheme="majorHAnsi" w:hAnsiTheme="majorHAnsi" w:cstheme="majorHAnsi"/>
          <w:sz w:val="16"/>
        </w:rPr>
        <w:t xml:space="preserve"> and raising the specter of a collapse of world civilisation and degeneration into a new “Dark Ages.”2</w:t>
      </w:r>
      <w:r w:rsidRPr="002E1ABE">
        <w:rPr>
          <w:rStyle w:val="Emphasis"/>
          <w:rFonts w:asciiTheme="majorHAnsi" w:hAnsiTheme="majorHAnsi" w:cstheme="majorHAnsi"/>
        </w:rPr>
        <w:t xml:space="preserve">  This crisis of humanity shares a number of aspects with earlier structural crises but there are also several features unique to the present:  1. </w:t>
      </w:r>
      <w:r w:rsidRPr="002E1ABE">
        <w:rPr>
          <w:rStyle w:val="Emphasis"/>
          <w:rFonts w:asciiTheme="majorHAnsi" w:hAnsiTheme="majorHAnsi" w:cstheme="majorHAnsi"/>
          <w:highlight w:val="green"/>
        </w:rPr>
        <w:t>The system is fast reaching</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ecological limits of its reproduction</w:t>
      </w:r>
      <w:r w:rsidRPr="002E1ABE">
        <w:rPr>
          <w:rStyle w:val="Emphasis"/>
          <w:rFonts w:asciiTheme="majorHAnsi" w:hAnsiTheme="majorHAnsi" w:cstheme="majorHAnsi"/>
        </w:rPr>
        <w:t xml:space="preserve">. </w:t>
      </w:r>
      <w:r w:rsidRPr="002E1ABE">
        <w:rPr>
          <w:rFonts w:asciiTheme="majorHAnsi" w:hAnsiTheme="majorHAnsi" w:cstheme="majorHAnsi"/>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w:t>
      </w:r>
      <w:r w:rsidRPr="002E1ABE">
        <w:rPr>
          <w:rFonts w:asciiTheme="majorHAnsi" w:hAnsiTheme="majorHAnsi" w:cstheme="majorHAnsi"/>
          <w:sz w:val="16"/>
        </w:rPr>
        <w:lastRenderedPageBreak/>
        <w:t xml:space="preserve">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2E1ABE">
        <w:rPr>
          <w:rStyle w:val="Emphasis"/>
          <w:rFonts w:asciiTheme="majorHAnsi" w:hAnsiTheme="majorHAnsi" w:cstheme="majorHAnsi"/>
        </w:rPr>
        <w:t xml:space="preserve">2. The magnitude of the means of </w:t>
      </w:r>
      <w:r w:rsidRPr="002E1ABE">
        <w:rPr>
          <w:rStyle w:val="Emphasis"/>
          <w:rFonts w:asciiTheme="majorHAnsi" w:hAnsiTheme="majorHAnsi" w:cstheme="majorHAnsi"/>
          <w:highlight w:val="green"/>
        </w:rPr>
        <w:t>violence</w:t>
      </w:r>
      <w:r w:rsidRPr="002E1ABE">
        <w:rPr>
          <w:rStyle w:val="Emphasis"/>
          <w:rFonts w:asciiTheme="majorHAnsi" w:hAnsiTheme="majorHAnsi" w:cstheme="majorHAnsi"/>
        </w:rPr>
        <w:t xml:space="preserve"> and social control </w:t>
      </w:r>
      <w:r w:rsidRPr="002E1ABE">
        <w:rPr>
          <w:rStyle w:val="Emphasis"/>
          <w:rFonts w:asciiTheme="majorHAnsi" w:hAnsiTheme="majorHAnsi" w:cstheme="majorHAnsi"/>
          <w:highlight w:val="green"/>
        </w:rPr>
        <w:t>is unprecedented</w:t>
      </w:r>
      <w:r w:rsidRPr="002E1ABE">
        <w:rPr>
          <w:rStyle w:val="Emphasis"/>
          <w:rFonts w:asciiTheme="majorHAnsi" w:hAnsiTheme="majorHAnsi" w:cstheme="majorHAnsi"/>
        </w:rPr>
        <w:t xml:space="preserve">, as is the concentration of the means of global communication and symbolic production and circulation in the hands of a very few powerful groups. </w:t>
      </w:r>
      <w:r w:rsidRPr="002E1ABE">
        <w:rPr>
          <w:rStyle w:val="Emphasis"/>
          <w:rFonts w:asciiTheme="majorHAnsi" w:hAnsiTheme="majorHAnsi" w:cstheme="majorHAnsi"/>
          <w:highlight w:val="green"/>
        </w:rPr>
        <w:t>Computerised wars, drones, bunker-buster bombs</w:t>
      </w:r>
      <w:r w:rsidRPr="002E1ABE">
        <w:rPr>
          <w:rStyle w:val="Emphasis"/>
          <w:rFonts w:asciiTheme="majorHAnsi" w:hAnsiTheme="majorHAnsi" w:cstheme="majorHAnsi"/>
        </w:rPr>
        <w:t xml:space="preserve">, star wars, and so forth, have changed the face of warfare. </w:t>
      </w:r>
      <w:r w:rsidRPr="002E1ABE">
        <w:rPr>
          <w:rFonts w:asciiTheme="majorHAnsi" w:hAnsiTheme="majorHAnsi" w:cstheme="majorHAnsi"/>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2E1ABE">
        <w:rPr>
          <w:rStyle w:val="Emphasis"/>
          <w:rFonts w:asciiTheme="majorHAnsi" w:hAnsiTheme="majorHAnsi" w:cstheme="maj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2E1ABE">
        <w:rPr>
          <w:rFonts w:asciiTheme="majorHAnsi" w:hAnsiTheme="majorHAnsi" w:cstheme="majorHAnsi"/>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The spread of w</w:t>
      </w:r>
      <w:r w:rsidRPr="002E1ABE">
        <w:rPr>
          <w:rStyle w:val="Emphasis"/>
          <w:rFonts w:asciiTheme="majorHAnsi" w:hAnsiTheme="majorHAnsi" w:cstheme="majorHAnsi"/>
        </w:rPr>
        <w:t xml:space="preserve">eapons of </w:t>
      </w:r>
      <w:r w:rsidRPr="002E1ABE">
        <w:rPr>
          <w:rStyle w:val="Emphasis"/>
          <w:rFonts w:asciiTheme="majorHAnsi" w:hAnsiTheme="majorHAnsi" w:cstheme="majorHAnsi"/>
          <w:highlight w:val="green"/>
        </w:rPr>
        <w:t>m</w:t>
      </w:r>
      <w:r w:rsidRPr="002E1ABE">
        <w:rPr>
          <w:rStyle w:val="Emphasis"/>
          <w:rFonts w:asciiTheme="majorHAnsi" w:hAnsiTheme="majorHAnsi" w:cstheme="majorHAnsi"/>
        </w:rPr>
        <w:t xml:space="preserve">ass </w:t>
      </w:r>
      <w:r w:rsidRPr="002E1ABE">
        <w:rPr>
          <w:rStyle w:val="Emphasis"/>
          <w:rFonts w:asciiTheme="majorHAnsi" w:hAnsiTheme="majorHAnsi" w:cstheme="majorHAnsi"/>
          <w:highlight w:val="green"/>
        </w:rPr>
        <w:t>d</w:t>
      </w:r>
      <w:r w:rsidRPr="002E1ABE">
        <w:rPr>
          <w:rStyle w:val="Emphasis"/>
          <w:rFonts w:asciiTheme="majorHAnsi" w:hAnsiTheme="majorHAnsi" w:cstheme="majorHAnsi"/>
        </w:rPr>
        <w:t xml:space="preserve">estruction </w:t>
      </w:r>
      <w:r w:rsidRPr="002E1ABE">
        <w:rPr>
          <w:rStyle w:val="Emphasis"/>
          <w:rFonts w:asciiTheme="majorHAnsi" w:hAnsiTheme="majorHAnsi" w:cstheme="majorHAnsi"/>
          <w:highlight w:val="green"/>
        </w:rPr>
        <w:t>and</w:t>
      </w:r>
      <w:r w:rsidRPr="002E1ABE">
        <w:rPr>
          <w:rStyle w:val="Emphasis"/>
          <w:rFonts w:asciiTheme="majorHAnsi" w:hAnsiTheme="majorHAnsi" w:cstheme="majorHAnsi"/>
        </w:rPr>
        <w:t xml:space="preserve"> the unprecedented </w:t>
      </w:r>
      <w:r w:rsidRPr="002E1ABE">
        <w:rPr>
          <w:rStyle w:val="Emphasis"/>
          <w:rFonts w:asciiTheme="majorHAnsi" w:hAnsiTheme="majorHAnsi" w:cstheme="majorHAnsi"/>
          <w:highlight w:val="green"/>
        </w:rPr>
        <w:t>militarisation</w:t>
      </w:r>
      <w:r w:rsidRPr="002E1ABE">
        <w:rPr>
          <w:rStyle w:val="Emphasis"/>
          <w:rFonts w:asciiTheme="majorHAnsi" w:hAnsiTheme="majorHAnsi" w:cstheme="majorHAnsi"/>
        </w:rPr>
        <w:t xml:space="preserve"> of social life and conflict across the globe </w:t>
      </w:r>
      <w:r w:rsidRPr="002E1ABE">
        <w:rPr>
          <w:rStyle w:val="Emphasis"/>
          <w:rFonts w:asciiTheme="majorHAnsi" w:hAnsiTheme="majorHAnsi" w:cstheme="majorHAnsi"/>
          <w:highlight w:val="green"/>
        </w:rPr>
        <w:t>makes it hard to imagine</w:t>
      </w:r>
      <w:r w:rsidRPr="002E1ABE">
        <w:rPr>
          <w:rStyle w:val="Emphasis"/>
          <w:rFonts w:asciiTheme="majorHAnsi" w:hAnsiTheme="majorHAnsi" w:cstheme="majorHAnsi"/>
        </w:rPr>
        <w:t xml:space="preserve"> that </w:t>
      </w:r>
      <w:r w:rsidRPr="002E1ABE">
        <w:rPr>
          <w:rStyle w:val="Emphasis"/>
          <w:rFonts w:asciiTheme="majorHAnsi" w:hAnsiTheme="majorHAnsi" w:cstheme="majorHAnsi"/>
          <w:highlight w:val="green"/>
        </w:rPr>
        <w:t>the system can come under</w:t>
      </w:r>
      <w:r w:rsidRPr="002E1ABE">
        <w:rPr>
          <w:rStyle w:val="Emphasis"/>
          <w:rFonts w:asciiTheme="majorHAnsi" w:hAnsiTheme="majorHAnsi" w:cstheme="majorHAnsi"/>
        </w:rPr>
        <w:t xml:space="preserve"> any </w:t>
      </w:r>
      <w:r w:rsidRPr="002E1ABE">
        <w:rPr>
          <w:rStyle w:val="Emphasis"/>
          <w:rFonts w:asciiTheme="majorHAnsi" w:hAnsiTheme="majorHAnsi" w:cstheme="majorHAnsi"/>
          <w:highlight w:val="green"/>
        </w:rPr>
        <w:t>stable political authority</w:t>
      </w:r>
      <w:r w:rsidRPr="002E1ABE">
        <w:rPr>
          <w:rStyle w:val="Emphasis"/>
          <w:rFonts w:asciiTheme="majorHAnsi" w:hAnsiTheme="majorHAnsi" w:cstheme="majorHAnsi"/>
        </w:rPr>
        <w:t xml:space="preserve"> that assures its reproduction.  </w:t>
      </w:r>
      <w:r w:rsidRPr="002E1ABE">
        <w:rPr>
          <w:rFonts w:asciiTheme="majorHAnsi" w:hAnsiTheme="majorHAnsi" w:cstheme="majorHAnsi"/>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2E1ABE">
        <w:rPr>
          <w:rStyle w:val="Emphasis"/>
          <w:rFonts w:asciiTheme="majorHAnsi" w:hAnsiTheme="majorHAnsi" w:cstheme="majorHAnsi"/>
        </w:rPr>
        <w:t xml:space="preserve">5 </w:t>
      </w:r>
      <w:r w:rsidRPr="002E1ABE">
        <w:rPr>
          <w:rStyle w:val="Emphasis"/>
          <w:rFonts w:asciiTheme="majorHAnsi" w:hAnsiTheme="majorHAnsi" w:cstheme="majorHAnsi"/>
          <w:highlight w:val="green"/>
        </w:rPr>
        <w:t>The ultra-right is</w:t>
      </w:r>
      <w:r w:rsidRPr="002E1ABE">
        <w:rPr>
          <w:rStyle w:val="Emphasis"/>
          <w:rFonts w:asciiTheme="majorHAnsi" w:hAnsiTheme="majorHAnsi" w:cstheme="majorHAnsi"/>
        </w:rPr>
        <w:t xml:space="preserve"> an </w:t>
      </w:r>
      <w:r w:rsidRPr="002E1ABE">
        <w:rPr>
          <w:rStyle w:val="Emphasis"/>
          <w:rFonts w:asciiTheme="majorHAnsi" w:hAnsiTheme="majorHAnsi" w:cstheme="majorHAnsi"/>
          <w:highlight w:val="green"/>
        </w:rPr>
        <w:t>insurgent</w:t>
      </w:r>
      <w:r w:rsidRPr="002E1ABE">
        <w:rPr>
          <w:rStyle w:val="Emphasis"/>
          <w:rFonts w:asciiTheme="majorHAnsi" w:hAnsiTheme="majorHAnsi" w:cstheme="majorHAnsi"/>
        </w:rPr>
        <w:t xml:space="preserve"> force in many countries. </w:t>
      </w:r>
      <w:r w:rsidRPr="002E1ABE">
        <w:rPr>
          <w:rFonts w:asciiTheme="majorHAnsi" w:hAnsiTheme="majorHAnsi" w:cstheme="majorHAnsi"/>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2E1ABE">
        <w:rPr>
          <w:rStyle w:val="Emphasis"/>
          <w:rFonts w:asciiTheme="majorHAnsi" w:hAnsiTheme="majorHAnsi" w:cstheme="majorHAnsi"/>
          <w:highlight w:val="green"/>
        </w:rPr>
        <w:t>It involves militarism,</w:t>
      </w:r>
      <w:r w:rsidRPr="002E1ABE">
        <w:rPr>
          <w:rStyle w:val="Emphasis"/>
          <w:rFonts w:asciiTheme="majorHAnsi" w:hAnsiTheme="majorHAnsi" w:cstheme="majorHAnsi"/>
        </w:rPr>
        <w:t xml:space="preserve"> extreme </w:t>
      </w:r>
      <w:r w:rsidRPr="002E1ABE">
        <w:rPr>
          <w:rStyle w:val="Emphasis"/>
          <w:rFonts w:asciiTheme="majorHAnsi" w:hAnsiTheme="majorHAnsi" w:cstheme="majorHAnsi"/>
          <w:highlight w:val="green"/>
        </w:rPr>
        <w:t>masculinisation, homophobia, racism and racist mobilisations</w:t>
      </w:r>
      <w:r w:rsidRPr="002E1ABE">
        <w:rPr>
          <w:rStyle w:val="Emphasis"/>
          <w:rFonts w:asciiTheme="majorHAnsi" w:hAnsiTheme="majorHAnsi" w:cstheme="majorHAnsi"/>
        </w:rPr>
        <w:t xml:space="preserve">, including the search for scapegoats, such as immigrant workers and, in the West, Muslims. </w:t>
      </w:r>
      <w:r w:rsidRPr="002E1ABE">
        <w:rPr>
          <w:rStyle w:val="Emphasis"/>
          <w:rFonts w:asciiTheme="majorHAnsi" w:hAnsiTheme="majorHAnsi" w:cstheme="majorHAnsi"/>
          <w:highlight w:val="green"/>
        </w:rPr>
        <w:t>Twenty-first century fascism</w:t>
      </w:r>
      <w:r w:rsidRPr="002E1ABE">
        <w:rPr>
          <w:rStyle w:val="Emphasis"/>
          <w:rFonts w:asciiTheme="majorHAnsi" w:hAnsiTheme="majorHAnsi" w:cstheme="majorHAnsi"/>
        </w:rPr>
        <w:t xml:space="preserve"> evokes mystifying ideologies, often involving race/culture supremacy and xenophobia, embracing an idealised and mythical past. Neo-fascist culture </w:t>
      </w:r>
      <w:r w:rsidRPr="002E1ABE">
        <w:rPr>
          <w:rStyle w:val="Emphasis"/>
          <w:rFonts w:asciiTheme="majorHAnsi" w:hAnsiTheme="majorHAnsi" w:cstheme="majorHAnsi"/>
          <w:highlight w:val="green"/>
        </w:rPr>
        <w:t>normalises and glamorises warfare</w:t>
      </w:r>
      <w:r w:rsidRPr="002E1ABE">
        <w:rPr>
          <w:rStyle w:val="Emphasis"/>
          <w:rFonts w:asciiTheme="majorHAnsi" w:hAnsiTheme="majorHAnsi" w:cstheme="majorHAnsi"/>
        </w:rPr>
        <w:t xml:space="preserve"> and social violence, </w:t>
      </w:r>
      <w:r w:rsidRPr="002E1ABE">
        <w:rPr>
          <w:rFonts w:asciiTheme="majorHAnsi" w:hAnsiTheme="majorHAnsi" w:cstheme="majorHAnsi"/>
          <w:sz w:val="16"/>
        </w:rPr>
        <w:t>indeed, generates a fascination with domination that is portrayed even as heroic.</w:t>
      </w:r>
    </w:p>
    <w:p w14:paraId="46E3C30D" w14:textId="77777777" w:rsidR="002E1ABE" w:rsidRPr="002E1ABE" w:rsidRDefault="002E1ABE" w:rsidP="002E1ABE">
      <w:pPr>
        <w:rPr>
          <w:rFonts w:asciiTheme="majorHAnsi" w:hAnsiTheme="majorHAnsi" w:cstheme="majorHAnsi"/>
          <w:b/>
          <w:iCs/>
          <w:u w:val="single"/>
        </w:rPr>
      </w:pPr>
      <w:r w:rsidRPr="002E1ABE">
        <w:rPr>
          <w:rFonts w:asciiTheme="majorHAnsi" w:hAnsiTheme="majorHAnsi" w:cstheme="majorHAnsi"/>
          <w:sz w:val="8"/>
          <w:szCs w:val="8"/>
        </w:rPr>
        <w:t xml:space="preserve">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urn-of-creativity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Collingridge,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firstorder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w:t>
      </w:r>
      <w:r w:rsidRPr="002E1ABE">
        <w:rPr>
          <w:rFonts w:asciiTheme="majorHAnsi" w:hAnsiTheme="majorHAnsi" w:cstheme="majorHAnsi"/>
          <w:sz w:val="8"/>
          <w:szCs w:val="8"/>
        </w:rPr>
        <w:lastRenderedPageBreak/>
        <w:t>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peaceloving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non-devastational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2E1ABE">
        <w:rPr>
          <w:rFonts w:asciiTheme="majorHAnsi" w:hAnsiTheme="majorHAnsi" w:cstheme="majorHAnsi"/>
          <w:sz w:val="16"/>
        </w:rPr>
        <w:t>.</w:t>
      </w:r>
      <w:r w:rsidRPr="002E1ABE">
        <w:rPr>
          <w:rStyle w:val="Emphasis"/>
          <w:rFonts w:asciiTheme="majorHAnsi" w:hAnsiTheme="majorHAnsi" w:cstheme="majorHAnsi"/>
        </w:rPr>
        <w:t xml:space="preserve"> Recall that such a vulnerability entails that ‘by default’ a great </w:t>
      </w:r>
      <w:r w:rsidRPr="002E1ABE">
        <w:rPr>
          <w:rStyle w:val="Emphasis"/>
          <w:rFonts w:asciiTheme="majorHAnsi" w:hAnsiTheme="majorHAnsi" w:cstheme="majorHAnsi"/>
          <w:highlight w:val="green"/>
        </w:rPr>
        <w:t>many actors face incentives to take</w:t>
      </w:r>
      <w:r w:rsidRPr="002E1ABE">
        <w:rPr>
          <w:rStyle w:val="Emphasis"/>
          <w:rFonts w:asciiTheme="majorHAnsi" w:hAnsiTheme="majorHAnsi" w:cstheme="majorHAnsi"/>
        </w:rPr>
        <w:t xml:space="preserve"> some </w:t>
      </w:r>
      <w:r w:rsidRPr="002E1ABE">
        <w:rPr>
          <w:rStyle w:val="Emphasis"/>
          <w:rFonts w:asciiTheme="majorHAnsi" w:hAnsiTheme="majorHAnsi" w:cstheme="majorHAnsi"/>
          <w:highlight w:val="green"/>
        </w:rPr>
        <w:t>damaging action</w:t>
      </w:r>
      <w:r w:rsidRPr="002E1ABE">
        <w:rPr>
          <w:rStyle w:val="Emphasis"/>
          <w:rFonts w:asciiTheme="majorHAnsi" w:hAnsiTheme="majorHAnsi" w:cstheme="majorHAnsi"/>
        </w:rPr>
        <w:t xml:space="preserve">, such that the combined effects add up to civilizational devastation. The incentives for using the black-ball technology must therefore be ones that have a grip on a substantial fraction of the world population – </w:t>
      </w:r>
      <w:r w:rsidRPr="002E1ABE">
        <w:rPr>
          <w:rStyle w:val="Emphasis"/>
          <w:rFonts w:asciiTheme="majorHAnsi" w:hAnsiTheme="majorHAnsi" w:cstheme="majorHAnsi"/>
          <w:highlight w:val="green"/>
        </w:rPr>
        <w:t>economic gain being</w:t>
      </w:r>
      <w:r w:rsidRPr="002E1ABE">
        <w:rPr>
          <w:rStyle w:val="Emphasis"/>
          <w:rFonts w:asciiTheme="majorHAnsi" w:hAnsiTheme="majorHAnsi" w:cstheme="majorHAnsi"/>
        </w:rPr>
        <w:t xml:space="preserve"> perhaps being </w:t>
      </w:r>
      <w:r w:rsidRPr="002E1ABE">
        <w:rPr>
          <w:rStyle w:val="Emphasis"/>
          <w:rFonts w:asciiTheme="majorHAnsi" w:hAnsiTheme="majorHAnsi" w:cstheme="majorHAnsi"/>
          <w:highlight w:val="green"/>
        </w:rPr>
        <w:t>the prime example of</w:t>
      </w:r>
      <w:r w:rsidRPr="002E1ABE">
        <w:rPr>
          <w:rStyle w:val="Emphasis"/>
          <w:rFonts w:asciiTheme="majorHAnsi" w:hAnsiTheme="majorHAnsi" w:cstheme="majorHAnsi"/>
        </w:rPr>
        <w:t xml:space="preserve"> such a </w:t>
      </w:r>
      <w:r w:rsidRPr="002E1ABE">
        <w:rPr>
          <w:rStyle w:val="Emphasis"/>
          <w:rFonts w:asciiTheme="majorHAnsi" w:hAnsiTheme="majorHAnsi" w:cstheme="majorHAnsi"/>
          <w:highlight w:val="green"/>
        </w:rPr>
        <w:t>near-universal motivation</w:t>
      </w:r>
      <w:r w:rsidRPr="002E1ABE">
        <w:rPr>
          <w:rStyle w:val="Emphasis"/>
          <w:rFonts w:asciiTheme="majorHAnsi" w:hAnsiTheme="majorHAnsi" w:cstheme="majorHAnsi"/>
        </w:rPr>
        <w:t xml:space="preserve">. </w:t>
      </w:r>
      <w:r w:rsidRPr="002E1ABE">
        <w:rPr>
          <w:rFonts w:asciiTheme="majorHAnsi" w:hAnsiTheme="majorHAnsi" w:cstheme="majorHAnsi"/>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2E1ABE">
        <w:rPr>
          <w:rStyle w:val="Emphasis"/>
          <w:rFonts w:asciiTheme="majorHAnsi" w:hAnsiTheme="majorHAnsi" w:cstheme="majorHAnsi"/>
          <w:sz w:val="8"/>
          <w:szCs w:val="8"/>
        </w:rPr>
        <w:t xml:space="preserve"> </w:t>
      </w:r>
      <w:r w:rsidRPr="002E1ABE">
        <w:rPr>
          <w:rStyle w:val="Emphasis"/>
          <w:rFonts w:asciiTheme="majorHAnsi" w:hAnsiTheme="majorHAnsi" w:cstheme="majorHAnsi"/>
        </w:rPr>
        <w:t xml:space="preserve">1. </w:t>
      </w:r>
      <w:r w:rsidRPr="002E1ABE">
        <w:rPr>
          <w:rStyle w:val="Emphasis"/>
          <w:rFonts w:asciiTheme="majorHAnsi" w:hAnsiTheme="majorHAnsi" w:cstheme="majorHAnsi"/>
          <w:highlight w:val="green"/>
        </w:rPr>
        <w:t>Create</w:t>
      </w:r>
      <w:r w:rsidRPr="002E1ABE">
        <w:rPr>
          <w:rStyle w:val="Emphasis"/>
          <w:rFonts w:asciiTheme="majorHAnsi" w:hAnsiTheme="majorHAnsi" w:cstheme="majorHAnsi"/>
        </w:rPr>
        <w:t xml:space="preserve"> the capacity for extremely </w:t>
      </w:r>
      <w:r w:rsidRPr="002E1ABE">
        <w:rPr>
          <w:rStyle w:val="Emphasis"/>
          <w:rFonts w:asciiTheme="majorHAnsi" w:hAnsiTheme="majorHAnsi" w:cstheme="majorHAnsi"/>
          <w:highlight w:val="green"/>
        </w:rPr>
        <w:t>effective</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preventive policing</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Develop</w:t>
      </w:r>
      <w:r w:rsidRPr="002E1ABE">
        <w:rPr>
          <w:rStyle w:val="Emphasis"/>
          <w:rFonts w:asciiTheme="majorHAnsi" w:hAnsiTheme="majorHAnsi" w:cstheme="majorHAnsi"/>
        </w:rPr>
        <w:t xml:space="preserve"> the intra-state </w:t>
      </w:r>
      <w:r w:rsidRPr="002E1ABE">
        <w:rPr>
          <w:rStyle w:val="Emphasis"/>
          <w:rFonts w:asciiTheme="majorHAnsi" w:hAnsiTheme="majorHAnsi" w:cstheme="majorHAnsi"/>
          <w:highlight w:val="green"/>
        </w:rPr>
        <w:t>governance capacity needed to prevent</w:t>
      </w:r>
      <w:r w:rsidRPr="002E1ABE">
        <w:rPr>
          <w:rStyle w:val="Emphasis"/>
          <w:rFonts w:asciiTheme="majorHAnsi" w:hAnsiTheme="majorHAnsi" w:cstheme="majorHAnsi"/>
        </w:rPr>
        <w:t xml:space="preserve">, with extremely high reliability, any individual or small group – including ones that cannot be deterred – </w:t>
      </w:r>
      <w:r w:rsidRPr="002E1ABE">
        <w:rPr>
          <w:rStyle w:val="Emphasis"/>
          <w:rFonts w:asciiTheme="majorHAnsi" w:hAnsiTheme="majorHAnsi" w:cstheme="majorHAnsi"/>
          <w:highlight w:val="green"/>
        </w:rPr>
        <w:t>from</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carrying out</w:t>
      </w:r>
      <w:r w:rsidRPr="002E1ABE">
        <w:rPr>
          <w:rStyle w:val="Emphasis"/>
          <w:rFonts w:asciiTheme="majorHAnsi" w:hAnsiTheme="majorHAnsi" w:cstheme="majorHAnsi"/>
        </w:rPr>
        <w:t xml:space="preserve"> any </w:t>
      </w:r>
      <w:r w:rsidRPr="002E1ABE">
        <w:rPr>
          <w:rStyle w:val="Emphasis"/>
          <w:rFonts w:asciiTheme="majorHAnsi" w:hAnsiTheme="majorHAnsi" w:cstheme="majorHAnsi"/>
          <w:highlight w:val="green"/>
        </w:rPr>
        <w:t>action that is</w:t>
      </w:r>
      <w:r w:rsidRPr="002E1ABE">
        <w:rPr>
          <w:rStyle w:val="Emphasis"/>
          <w:rFonts w:asciiTheme="majorHAnsi" w:hAnsiTheme="majorHAnsi" w:cstheme="majorHAnsi"/>
        </w:rPr>
        <w:t xml:space="preserve"> highly </w:t>
      </w:r>
      <w:r w:rsidRPr="002E1ABE">
        <w:rPr>
          <w:rStyle w:val="Emphasis"/>
          <w:rFonts w:asciiTheme="majorHAnsi" w:hAnsiTheme="majorHAnsi" w:cstheme="majorHAnsi"/>
          <w:highlight w:val="green"/>
        </w:rPr>
        <w:t>illegal</w:t>
      </w:r>
      <w:r w:rsidRPr="002E1ABE">
        <w:rPr>
          <w:rStyle w:val="Emphasis"/>
          <w:rFonts w:asciiTheme="majorHAnsi" w:hAnsiTheme="majorHAnsi" w:cstheme="majorHAnsi"/>
        </w:rPr>
        <w:t xml:space="preserve">; and 2. Create the capacity for </w:t>
      </w:r>
      <w:r w:rsidRPr="002E1ABE">
        <w:rPr>
          <w:rStyle w:val="Emphasis"/>
          <w:rFonts w:asciiTheme="majorHAnsi" w:hAnsiTheme="majorHAnsi" w:cstheme="majorHAnsi"/>
          <w:highlight w:val="green"/>
        </w:rPr>
        <w:t>strong global governance</w:t>
      </w:r>
      <w:r w:rsidRPr="002E1ABE">
        <w:rPr>
          <w:rStyle w:val="Emphasis"/>
          <w:rFonts w:asciiTheme="majorHAnsi" w:hAnsiTheme="majorHAnsi" w:cstheme="majorHAnsi"/>
        </w:rPr>
        <w:t xml:space="preserve">. Develop the inter-state governance capacity needed </w:t>
      </w:r>
      <w:r w:rsidRPr="002E1ABE">
        <w:rPr>
          <w:rStyle w:val="Emphasis"/>
          <w:rFonts w:asciiTheme="majorHAnsi" w:hAnsiTheme="majorHAnsi" w:cstheme="majorHAnsi"/>
          <w:highlight w:val="green"/>
        </w:rPr>
        <w:t>to</w:t>
      </w:r>
      <w:r w:rsidRPr="002E1ABE">
        <w:rPr>
          <w:rStyle w:val="Emphasis"/>
          <w:rFonts w:asciiTheme="majorHAnsi" w:hAnsiTheme="majorHAnsi" w:cstheme="majorHAnsi"/>
        </w:rPr>
        <w:t xml:space="preserve"> reliably </w:t>
      </w:r>
      <w:r w:rsidRPr="002E1ABE">
        <w:rPr>
          <w:rStyle w:val="Emphasis"/>
          <w:rFonts w:asciiTheme="majorHAnsi" w:hAnsiTheme="majorHAnsi" w:cstheme="majorHAnsi"/>
          <w:highlight w:val="green"/>
        </w:rPr>
        <w:t>solve</w:t>
      </w:r>
      <w:r w:rsidRPr="002E1ABE">
        <w:rPr>
          <w:rStyle w:val="Emphasis"/>
          <w:rFonts w:asciiTheme="majorHAnsi" w:hAnsiTheme="majorHAnsi" w:cstheme="majorHAnsi"/>
        </w:rPr>
        <w:t xml:space="preserve"> the most serious global </w:t>
      </w:r>
      <w:r w:rsidRPr="002E1ABE">
        <w:rPr>
          <w:rStyle w:val="Emphasis"/>
          <w:rFonts w:asciiTheme="majorHAnsi" w:hAnsiTheme="majorHAnsi" w:cstheme="majorHAnsi"/>
          <w:highlight w:val="green"/>
        </w:rPr>
        <w:t>commons problems and ensure</w:t>
      </w:r>
      <w:r w:rsidRPr="002E1ABE">
        <w:rPr>
          <w:rStyle w:val="Emphasis"/>
          <w:rFonts w:asciiTheme="majorHAnsi" w:hAnsiTheme="majorHAnsi" w:cstheme="majorHAnsi"/>
        </w:rPr>
        <w:t xml:space="preserve"> robust </w:t>
      </w:r>
      <w:r w:rsidRPr="002E1ABE">
        <w:rPr>
          <w:rStyle w:val="Emphasis"/>
          <w:rFonts w:asciiTheme="majorHAnsi" w:hAnsiTheme="majorHAnsi" w:cstheme="majorHAnsi"/>
          <w:highlight w:val="green"/>
        </w:rPr>
        <w:t>cooperation</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between states</w:t>
      </w:r>
      <w:r w:rsidRPr="002E1ABE">
        <w:rPr>
          <w:rStyle w:val="Emphasis"/>
          <w:rFonts w:asciiTheme="majorHAnsi" w:hAnsiTheme="majorHAnsi" w:cstheme="majorHAnsi"/>
        </w:rPr>
        <w:t xml:space="preserve"> (and other strong organizations) wherever vital security interests are at stake – </w:t>
      </w:r>
      <w:r w:rsidRPr="002E1ABE">
        <w:rPr>
          <w:rStyle w:val="Emphasis"/>
          <w:rFonts w:asciiTheme="majorHAnsi" w:hAnsiTheme="majorHAnsi" w:cstheme="majorHAnsi"/>
          <w:highlight w:val="green"/>
        </w:rPr>
        <w:t>even where</w:t>
      </w:r>
      <w:r w:rsidRPr="002E1ABE">
        <w:rPr>
          <w:rStyle w:val="Emphasis"/>
          <w:rFonts w:asciiTheme="majorHAnsi" w:hAnsiTheme="majorHAnsi" w:cstheme="majorHAnsi"/>
        </w:rPr>
        <w:t xml:space="preserve"> there are very </w:t>
      </w:r>
      <w:r w:rsidRPr="002E1ABE">
        <w:rPr>
          <w:rStyle w:val="Emphasis"/>
          <w:rFonts w:asciiTheme="majorHAnsi" w:hAnsiTheme="majorHAnsi" w:cstheme="majorHAnsi"/>
          <w:highlight w:val="green"/>
        </w:rPr>
        <w:t>strong incentives</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to</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defect</w:t>
      </w:r>
      <w:r w:rsidRPr="002E1ABE">
        <w:rPr>
          <w:rStyle w:val="Emphasis"/>
          <w:rFonts w:asciiTheme="majorHAnsi" w:hAnsiTheme="majorHAnsi" w:cstheme="majorHAnsi"/>
        </w:rPr>
        <w:t xml:space="preserve"> from agreements or refuse to sign on in the first place.</w:t>
      </w:r>
    </w:p>
    <w:p w14:paraId="2ABEB2D9" w14:textId="77777777" w:rsidR="002E1ABE" w:rsidRPr="002E1ABE" w:rsidRDefault="002E1ABE" w:rsidP="002E1ABE">
      <w:pPr>
        <w:pStyle w:val="Heading4"/>
        <w:rPr>
          <w:rFonts w:asciiTheme="majorHAnsi" w:hAnsiTheme="majorHAnsi" w:cstheme="majorHAnsi"/>
          <w:szCs w:val="24"/>
        </w:rPr>
      </w:pPr>
      <w:r w:rsidRPr="002E1ABE">
        <w:rPr>
          <w:rFonts w:asciiTheme="majorHAnsi" w:hAnsiTheme="majorHAnsi" w:cstheme="majorHAnsi"/>
          <w:szCs w:val="24"/>
        </w:rPr>
        <w:t>I affirm Resolved: The appropriation of outer space by private entities is unjust.</w:t>
      </w:r>
      <w:r w:rsidRPr="002E1ABE">
        <w:rPr>
          <w:rFonts w:asciiTheme="majorHAnsi" w:hAnsiTheme="majorHAnsi" w:cstheme="majorHAnsi"/>
        </w:rPr>
        <w:t xml:space="preserve"> </w:t>
      </w:r>
    </w:p>
    <w:p w14:paraId="70E00299"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The aff identifies appropriation as unjust</w:t>
      </w:r>
    </w:p>
    <w:p w14:paraId="5CD0AAA1" w14:textId="77777777" w:rsidR="002E1ABE" w:rsidRPr="002E1ABE" w:rsidRDefault="002E1ABE" w:rsidP="002E1ABE">
      <w:pPr>
        <w:rPr>
          <w:rFonts w:asciiTheme="majorHAnsi" w:hAnsiTheme="majorHAnsi" w:cstheme="majorHAnsi"/>
        </w:rPr>
      </w:pPr>
      <w:r w:rsidRPr="002E1ABE">
        <w:rPr>
          <w:rFonts w:asciiTheme="majorHAnsi" w:hAnsiTheme="majorHAnsi" w:cstheme="majorHAnsi"/>
        </w:rPr>
        <w:t xml:space="preserve">Webster ND Definition of IS," Merriam Webster, </w:t>
      </w:r>
      <w:hyperlink r:id="rId10" w:history="1">
        <w:r w:rsidRPr="002E1ABE">
          <w:rPr>
            <w:rStyle w:val="Hyperlink"/>
            <w:rFonts w:asciiTheme="majorHAnsi" w:hAnsiTheme="majorHAnsi" w:cstheme="majorHAnsi"/>
          </w:rPr>
          <w:t>https://www.merriam-webster.com/dictionary/is</w:t>
        </w:r>
      </w:hyperlink>
      <w:r w:rsidRPr="002E1ABE">
        <w:rPr>
          <w:rFonts w:asciiTheme="majorHAnsi" w:hAnsiTheme="majorHAnsi" w:cstheme="majorHAnsi"/>
        </w:rPr>
        <w:t xml:space="preserve"> IS</w:t>
      </w:r>
    </w:p>
    <w:p w14:paraId="4C2ED6DA" w14:textId="77777777" w:rsidR="002E1ABE" w:rsidRPr="002E1ABE" w:rsidRDefault="002E1ABE" w:rsidP="002E1ABE">
      <w:pPr>
        <w:rPr>
          <w:rFonts w:asciiTheme="majorHAnsi" w:hAnsiTheme="majorHAnsi" w:cstheme="majorHAnsi"/>
        </w:rPr>
      </w:pPr>
      <w:r w:rsidRPr="002E1ABE">
        <w:rPr>
          <w:rFonts w:asciiTheme="majorHAnsi" w:hAnsiTheme="majorHAnsi" w:cstheme="majorHAnsi"/>
        </w:rPr>
        <w:t xml:space="preserve">is </w:t>
      </w:r>
      <w:r w:rsidRPr="002E1ABE">
        <w:rPr>
          <w:rStyle w:val="Emphasis"/>
          <w:rFonts w:asciiTheme="majorHAnsi" w:hAnsiTheme="majorHAnsi" w:cstheme="majorHAnsi"/>
          <w:highlight w:val="green"/>
        </w:rPr>
        <w:t>Definition of is</w:t>
      </w:r>
      <w:r w:rsidRPr="002E1ABE">
        <w:rPr>
          <w:rFonts w:asciiTheme="majorHAnsi" w:hAnsiTheme="majorHAnsi" w:cstheme="majorHAnsi"/>
        </w:rPr>
        <w:t xml:space="preserve"> (Entry 1 of 4) present tense third-person singular of BE </w:t>
      </w:r>
      <w:r w:rsidRPr="002E1ABE">
        <w:rPr>
          <w:rStyle w:val="Emphasis"/>
          <w:rFonts w:asciiTheme="majorHAnsi" w:hAnsiTheme="majorHAnsi" w:cstheme="majorHAnsi"/>
          <w:highlight w:val="green"/>
        </w:rPr>
        <w:t>dialectal present tense</w:t>
      </w:r>
      <w:r w:rsidRPr="002E1ABE">
        <w:rPr>
          <w:rFonts w:asciiTheme="majorHAnsi" w:hAnsiTheme="majorHAnsi" w:cstheme="majorHAnsi"/>
        </w:rPr>
        <w:t xml:space="preserve"> first-person and third-person </w:t>
      </w:r>
      <w:r w:rsidRPr="002E1ABE">
        <w:rPr>
          <w:rStyle w:val="Emphasis"/>
          <w:rFonts w:asciiTheme="majorHAnsi" w:hAnsiTheme="majorHAnsi" w:cstheme="majorHAnsi"/>
        </w:rPr>
        <w:t xml:space="preserve">singular </w:t>
      </w:r>
      <w:r w:rsidRPr="002E1ABE">
        <w:rPr>
          <w:rStyle w:val="Emphasis"/>
          <w:rFonts w:asciiTheme="majorHAnsi" w:hAnsiTheme="majorHAnsi" w:cstheme="majorHAnsi"/>
          <w:highlight w:val="green"/>
        </w:rPr>
        <w:t>of BE</w:t>
      </w:r>
      <w:r w:rsidRPr="002E1ABE">
        <w:rPr>
          <w:rStyle w:val="Emphasis"/>
          <w:rFonts w:asciiTheme="majorHAnsi" w:hAnsiTheme="majorHAnsi" w:cstheme="majorHAnsi"/>
        </w:rPr>
        <w:t xml:space="preserve"> </w:t>
      </w:r>
      <w:r w:rsidRPr="002E1ABE">
        <w:rPr>
          <w:rFonts w:asciiTheme="majorHAnsi" w:hAnsiTheme="majorHAnsi" w:cstheme="majorHAnsi"/>
        </w:rPr>
        <w:t>dialectal present tense plural of BE</w:t>
      </w:r>
    </w:p>
    <w:p w14:paraId="3BF54668"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Dialectical present tense means logical coherence which implies no implementation</w:t>
      </w:r>
    </w:p>
    <w:p w14:paraId="4B9ADC1F" w14:textId="77777777" w:rsidR="002E1ABE" w:rsidRPr="002E1ABE" w:rsidRDefault="002E1ABE" w:rsidP="002E1ABE">
      <w:pPr>
        <w:rPr>
          <w:rFonts w:asciiTheme="majorHAnsi" w:hAnsiTheme="majorHAnsi" w:cstheme="majorHAnsi"/>
        </w:rPr>
      </w:pPr>
      <w:r w:rsidRPr="002E1ABE">
        <w:rPr>
          <w:rStyle w:val="Style13ptBold"/>
          <w:rFonts w:asciiTheme="majorHAnsi" w:hAnsiTheme="majorHAnsi" w:cstheme="majorHAnsi"/>
        </w:rPr>
        <w:t>Your Dictionary ND</w:t>
      </w:r>
      <w:r w:rsidRPr="002E1ABE">
        <w:rPr>
          <w:rFonts w:asciiTheme="majorHAnsi" w:hAnsiTheme="majorHAnsi" w:cstheme="majorHAnsi"/>
        </w:rPr>
        <w:t xml:space="preserve">, , "Dialectical Meaning," No Publication, </w:t>
      </w:r>
      <w:hyperlink r:id="rId11" w:history="1">
        <w:r w:rsidRPr="002E1ABE">
          <w:rPr>
            <w:rStyle w:val="Hyperlink"/>
            <w:rFonts w:asciiTheme="majorHAnsi" w:hAnsiTheme="majorHAnsi" w:cstheme="majorHAnsi"/>
          </w:rPr>
          <w:t>https://www.yourdictionary.com/dialectical</w:t>
        </w:r>
      </w:hyperlink>
      <w:r w:rsidRPr="002E1ABE">
        <w:rPr>
          <w:rFonts w:asciiTheme="majorHAnsi" w:hAnsiTheme="majorHAnsi" w:cstheme="majorHAnsi"/>
        </w:rPr>
        <w:t xml:space="preserve"> Cho</w:t>
      </w:r>
    </w:p>
    <w:p w14:paraId="0EFB7106" w14:textId="77777777" w:rsidR="002E1ABE" w:rsidRPr="002E1ABE" w:rsidRDefault="002E1ABE" w:rsidP="002E1ABE">
      <w:pPr>
        <w:rPr>
          <w:rStyle w:val="Emphasis"/>
          <w:rFonts w:asciiTheme="majorHAnsi" w:hAnsiTheme="majorHAnsi" w:cstheme="majorHAnsi"/>
        </w:rPr>
      </w:pPr>
      <w:r w:rsidRPr="002E1ABE">
        <w:rPr>
          <w:rFonts w:asciiTheme="majorHAnsi" w:hAnsiTheme="majorHAnsi" w:cstheme="majorHAnsi"/>
        </w:rPr>
        <w:t xml:space="preserve">The </w:t>
      </w:r>
      <w:r w:rsidRPr="002E1ABE">
        <w:rPr>
          <w:rStyle w:val="Emphasis"/>
          <w:rFonts w:asciiTheme="majorHAnsi" w:hAnsiTheme="majorHAnsi" w:cstheme="majorHAnsi"/>
          <w:highlight w:val="green"/>
        </w:rPr>
        <w:t>definition of dialectical</w:t>
      </w:r>
      <w:r w:rsidRPr="002E1ABE">
        <w:rPr>
          <w:rFonts w:asciiTheme="majorHAnsi" w:hAnsiTheme="majorHAnsi" w:cstheme="majorHAnsi"/>
        </w:rPr>
        <w:t xml:space="preserve"> is a discussion that includes logical reasoning and dialogue, or something having the sounds, vocabulary and grammar of a specific way of speaking. An </w:t>
      </w:r>
      <w:r w:rsidRPr="002E1ABE">
        <w:rPr>
          <w:rStyle w:val="Emphasis"/>
          <w:rFonts w:asciiTheme="majorHAnsi" w:hAnsiTheme="majorHAnsi" w:cstheme="majorHAnsi"/>
          <w:highlight w:val="green"/>
        </w:rPr>
        <w:t>example of something dialectical is a Lincoln Douglass style of debate,</w:t>
      </w:r>
      <w:r w:rsidRPr="002E1ABE">
        <w:rPr>
          <w:rFonts w:asciiTheme="majorHAnsi" w:hAnsiTheme="majorHAnsi" w:cstheme="majorHAnsi"/>
        </w:rPr>
        <w:t xml:space="preserve"> </w:t>
      </w:r>
      <w:r w:rsidRPr="002E1ABE">
        <w:rPr>
          <w:rStyle w:val="Emphasis"/>
          <w:rFonts w:asciiTheme="majorHAnsi" w:hAnsiTheme="majorHAnsi" w:cstheme="majorHAnsi"/>
          <w:highlight w:val="green"/>
        </w:rPr>
        <w:t>where both parties argue a point in a logical order</w:t>
      </w:r>
      <w:r w:rsidRPr="002E1ABE">
        <w:rPr>
          <w:rFonts w:asciiTheme="majorHAnsi" w:hAnsiTheme="majorHAnsi" w:cstheme="majorHAnsi"/>
        </w:rPr>
        <w:t xml:space="preserve">. Of, or pertaining to dialectic; </w:t>
      </w:r>
      <w:r w:rsidRPr="002E1ABE">
        <w:rPr>
          <w:rStyle w:val="Emphasis"/>
          <w:rFonts w:asciiTheme="majorHAnsi" w:hAnsiTheme="majorHAnsi" w:cstheme="majorHAnsi"/>
          <w:highlight w:val="green"/>
        </w:rPr>
        <w:t>logic</w:t>
      </w:r>
      <w:r w:rsidRPr="002E1ABE">
        <w:rPr>
          <w:rFonts w:asciiTheme="majorHAnsi" w:hAnsiTheme="majorHAnsi" w:cstheme="majorHAnsi"/>
        </w:rPr>
        <w:t xml:space="preserve">ally </w:t>
      </w:r>
      <w:r w:rsidRPr="002E1ABE">
        <w:rPr>
          <w:rStyle w:val="Emphasis"/>
          <w:rFonts w:asciiTheme="majorHAnsi" w:hAnsiTheme="majorHAnsi" w:cstheme="majorHAnsi"/>
          <w:highlight w:val="green"/>
        </w:rPr>
        <w:t>reason</w:t>
      </w:r>
      <w:r w:rsidRPr="002E1ABE">
        <w:rPr>
          <w:rFonts w:asciiTheme="majorHAnsi" w:hAnsiTheme="majorHAnsi" w:cstheme="majorHAnsi"/>
        </w:rPr>
        <w:t xml:space="preserve">ed through the </w:t>
      </w:r>
      <w:r w:rsidRPr="002E1ABE">
        <w:rPr>
          <w:rStyle w:val="Emphasis"/>
          <w:rFonts w:asciiTheme="majorHAnsi" w:hAnsiTheme="majorHAnsi" w:cstheme="majorHAnsi"/>
          <w:highlight w:val="green"/>
        </w:rPr>
        <w:t>exchange of opposing ideas.</w:t>
      </w:r>
    </w:p>
    <w:p w14:paraId="5F2BABE6"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lastRenderedPageBreak/>
        <w:t xml:space="preserve">“BE” is a linking verb, not an action verb so implementation is incoherent </w:t>
      </w:r>
    </w:p>
    <w:p w14:paraId="296E83A7" w14:textId="77777777" w:rsidR="002E1ABE" w:rsidRPr="002E1ABE" w:rsidRDefault="002E1ABE" w:rsidP="002E1ABE">
      <w:pPr>
        <w:rPr>
          <w:rFonts w:asciiTheme="majorHAnsi" w:hAnsiTheme="majorHAnsi" w:cstheme="majorHAnsi"/>
        </w:rPr>
      </w:pPr>
      <w:r w:rsidRPr="002E1ABE">
        <w:rPr>
          <w:rStyle w:val="Style13ptBold"/>
          <w:rFonts w:asciiTheme="majorHAnsi" w:hAnsiTheme="majorHAnsi" w:cstheme="majorHAnsi"/>
        </w:rPr>
        <w:t>Grammar Monster ND</w:t>
      </w:r>
      <w:r w:rsidRPr="002E1ABE">
        <w:rPr>
          <w:rFonts w:asciiTheme="majorHAnsi" w:hAnsiTheme="majorHAnsi" w:cstheme="majorHAnsi"/>
        </w:rPr>
        <w:t xml:space="preserve">  "Linking Verbs," Grammar Monster, </w:t>
      </w:r>
      <w:hyperlink r:id="rId12" w:history="1">
        <w:r w:rsidRPr="002E1ABE">
          <w:rPr>
            <w:rStyle w:val="Hyperlink"/>
            <w:rFonts w:asciiTheme="majorHAnsi" w:hAnsiTheme="majorHAnsi" w:cstheme="majorHAnsi"/>
          </w:rPr>
          <w:t>https://www.grammar-monster.com/glossary/linking_verbs.htm</w:t>
        </w:r>
      </w:hyperlink>
      <w:r w:rsidRPr="002E1ABE">
        <w:rPr>
          <w:rFonts w:asciiTheme="majorHAnsi" w:hAnsiTheme="majorHAnsi" w:cstheme="majorHAnsi"/>
        </w:rPr>
        <w:t xml:space="preserve"> CHO</w:t>
      </w:r>
    </w:p>
    <w:p w14:paraId="0FBD6321" w14:textId="77777777" w:rsidR="002E1ABE" w:rsidRPr="002E1ABE" w:rsidRDefault="002E1ABE" w:rsidP="002E1ABE">
      <w:pPr>
        <w:rPr>
          <w:rFonts w:asciiTheme="majorHAnsi" w:hAnsiTheme="majorHAnsi" w:cstheme="majorHAnsi"/>
        </w:rPr>
      </w:pPr>
      <w:r w:rsidRPr="002E1ABE">
        <w:rPr>
          <w:rFonts w:asciiTheme="majorHAnsi" w:hAnsiTheme="majorHAnsi" w:cstheme="majorHAnsi"/>
        </w:rPr>
        <w:t xml:space="preserve">What Are Linking Verbs? (with Examples) </w:t>
      </w:r>
      <w:r w:rsidRPr="002E1ABE">
        <w:rPr>
          <w:rStyle w:val="Emphasis"/>
          <w:rFonts w:asciiTheme="majorHAnsi" w:hAnsiTheme="majorHAnsi" w:cstheme="majorHAnsi"/>
          <w:highlight w:val="green"/>
        </w:rPr>
        <w:t xml:space="preserve">A linking verb </w:t>
      </w:r>
      <w:r w:rsidRPr="002E1ABE">
        <w:rPr>
          <w:rStyle w:val="Emphasis"/>
          <w:rFonts w:asciiTheme="majorHAnsi" w:hAnsiTheme="majorHAnsi" w:cstheme="majorHAnsi"/>
        </w:rPr>
        <w:t>is used t</w:t>
      </w:r>
      <w:r w:rsidRPr="002E1ABE">
        <w:rPr>
          <w:rFonts w:asciiTheme="majorHAnsi" w:hAnsiTheme="majorHAnsi" w:cstheme="majorHAnsi"/>
        </w:rPr>
        <w:t xml:space="preserve">o re-identify or to </w:t>
      </w:r>
      <w:r w:rsidRPr="002E1ABE">
        <w:rPr>
          <w:rStyle w:val="Emphasis"/>
          <w:rFonts w:asciiTheme="majorHAnsi" w:hAnsiTheme="majorHAnsi" w:cstheme="majorHAnsi"/>
          <w:highlight w:val="green"/>
        </w:rPr>
        <w:t>describe its subject</w:t>
      </w:r>
      <w:r w:rsidRPr="002E1ABE">
        <w:rPr>
          <w:rFonts w:asciiTheme="majorHAnsi" w:hAnsiTheme="majorHAnsi" w:cstheme="maj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2E1ABE">
        <w:rPr>
          <w:rStyle w:val="Emphasis"/>
          <w:rFonts w:asciiTheme="majorHAnsi" w:hAnsiTheme="majorHAnsi" w:cstheme="majorHAnsi"/>
          <w:highlight w:val="green"/>
        </w:rPr>
        <w:t>Alan is a vampire.</w:t>
      </w:r>
      <w:r w:rsidRPr="002E1ABE">
        <w:rPr>
          <w:rStyle w:val="Emphasis"/>
          <w:rFonts w:asciiTheme="majorHAnsi" w:hAnsiTheme="majorHAnsi" w:cstheme="majorHAnsi"/>
        </w:rPr>
        <w:t xml:space="preserve"> </w:t>
      </w:r>
      <w:r w:rsidRPr="002E1ABE">
        <w:rPr>
          <w:rFonts w:asciiTheme="majorHAnsi" w:hAnsiTheme="majorHAnsi" w:cstheme="majorHAnsi"/>
        </w:rPr>
        <w:t xml:space="preserve">(Here, the </w:t>
      </w:r>
      <w:r w:rsidRPr="002E1ABE">
        <w:rPr>
          <w:rStyle w:val="Emphasis"/>
          <w:rFonts w:asciiTheme="majorHAnsi" w:hAnsiTheme="majorHAnsi" w:cstheme="majorHAnsi"/>
          <w:highlight w:val="green"/>
        </w:rPr>
        <w:t>subject is re-identified as a vampire.)</w:t>
      </w:r>
      <w:r w:rsidRPr="002E1ABE">
        <w:rPr>
          <w:rStyle w:val="Emphasis"/>
          <w:rFonts w:asciiTheme="majorHAnsi" w:hAnsiTheme="majorHAnsi" w:cstheme="majorHAnsi"/>
        </w:rPr>
        <w:t xml:space="preserve"> </w:t>
      </w:r>
      <w:r w:rsidRPr="002E1ABE">
        <w:rPr>
          <w:rFonts w:asciiTheme="majorHAnsi" w:hAnsiTheme="majorHAnsi" w:cstheme="majorHAnsi"/>
        </w:rPr>
        <w:t>Alan is thirsty. (Here, the subject is described as thirsty.)</w:t>
      </w:r>
    </w:p>
    <w:p w14:paraId="6F90AB13" w14:textId="77777777" w:rsidR="002E1ABE" w:rsidRPr="002E1ABE" w:rsidRDefault="002E1ABE" w:rsidP="002E1ABE">
      <w:pPr>
        <w:rPr>
          <w:rFonts w:asciiTheme="majorHAnsi" w:hAnsiTheme="majorHAnsi" w:cstheme="majorHAnsi"/>
        </w:rPr>
      </w:pPr>
      <w:r w:rsidRPr="002E1ABE">
        <w:rPr>
          <w:rFonts w:asciiTheme="majorHAnsi" w:hAnsiTheme="majorHAnsi" w:cstheme="majorHAnsi"/>
          <w:noProof/>
        </w:rPr>
        <w:drawing>
          <wp:inline distT="0" distB="0" distL="0" distR="0" wp14:anchorId="7687D9D3" wp14:editId="54BC5881">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1BFFD9B0" w14:textId="77777777" w:rsidR="002E1ABE" w:rsidRPr="002E1ABE" w:rsidRDefault="002E1ABE" w:rsidP="002E1ABE">
      <w:pPr>
        <w:rPr>
          <w:rStyle w:val="Emphasis"/>
          <w:rFonts w:asciiTheme="majorHAnsi" w:hAnsiTheme="majorHAnsi" w:cstheme="majorHAnsi"/>
        </w:rPr>
      </w:pPr>
      <w:r w:rsidRPr="002E1ABE">
        <w:rPr>
          <w:rFonts w:asciiTheme="majorHAnsi" w:hAnsiTheme="majorHAnsi" w:cstheme="majorHAnsi"/>
          <w:noProof/>
        </w:rPr>
        <w:drawing>
          <wp:inline distT="0" distB="0" distL="0" distR="0" wp14:anchorId="589C3995" wp14:editId="7C59F878">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414EEA10"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Private entities prevents space exploration and culminate in extinction– only central planning can solve development and create an ethical altenrative.</w:t>
      </w:r>
    </w:p>
    <w:p w14:paraId="0B763957" w14:textId="77777777" w:rsidR="002E1ABE" w:rsidRPr="002E1ABE" w:rsidRDefault="002E1ABE" w:rsidP="002E1ABE">
      <w:pPr>
        <w:rPr>
          <w:rStyle w:val="Style13ptBold"/>
          <w:rFonts w:asciiTheme="majorHAnsi" w:hAnsiTheme="majorHAnsi" w:cstheme="majorHAnsi"/>
          <w:b w:val="0"/>
          <w:bCs/>
          <w:sz w:val="32"/>
          <w:szCs w:val="32"/>
        </w:rPr>
      </w:pPr>
      <w:r w:rsidRPr="002E1ABE">
        <w:rPr>
          <w:rStyle w:val="Style13ptBold"/>
          <w:rFonts w:asciiTheme="majorHAnsi" w:hAnsiTheme="majorHAnsi" w:cstheme="majorHAnsi"/>
        </w:rPr>
        <w:t>Phillips 12</w:t>
      </w:r>
      <w:r w:rsidRPr="002E1ABE">
        <w:rPr>
          <w:rFonts w:asciiTheme="majorHAnsi" w:hAnsiTheme="majorHAnsi" w:cstheme="majorHAnsi"/>
        </w:rPr>
        <w:t xml:space="preserve"> [Leigh Phillips is a science journalist with Nature and formerly a Brussels-based reporter for the Guardian and deputy editor of the EUobserver."Put Whitey Back on the Moon," Jacobin, </w:t>
      </w:r>
      <w:hyperlink r:id="rId15" w:history="1">
        <w:r w:rsidRPr="002E1ABE">
          <w:rPr>
            <w:rStyle w:val="Hyperlink"/>
            <w:rFonts w:asciiTheme="majorHAnsi" w:hAnsiTheme="majorHAnsi" w:cstheme="majorHAnsi"/>
          </w:rPr>
          <w:t>https://web.archive.org/web/20120926202524/http://jacobinmag.com:80/2012/09/put-whitey-back-on-the-moon</w:t>
        </w:r>
      </w:hyperlink>
      <w:r w:rsidRPr="002E1ABE">
        <w:rPr>
          <w:rFonts w:asciiTheme="majorHAnsi" w:hAnsiTheme="majorHAnsi" w:cstheme="majorHAnsi"/>
        </w:rPr>
        <w:t>] nw</w:t>
      </w:r>
    </w:p>
    <w:p w14:paraId="518263B2" w14:textId="77777777" w:rsidR="002E1ABE" w:rsidRPr="002E1ABE" w:rsidRDefault="002E1ABE" w:rsidP="002E1ABE">
      <w:pPr>
        <w:rPr>
          <w:rFonts w:asciiTheme="majorHAnsi" w:hAnsiTheme="majorHAnsi" w:cstheme="majorHAnsi"/>
          <w:sz w:val="16"/>
        </w:rPr>
      </w:pPr>
      <w:r w:rsidRPr="002E1ABE">
        <w:rPr>
          <w:rFonts w:asciiTheme="majorHAnsi" w:hAnsiTheme="majorHAnsi" w:cstheme="majorHAnsi"/>
          <w:sz w:val="16"/>
        </w:rPr>
        <w:t xml:space="preserve">Of course, </w:t>
      </w:r>
      <w:r w:rsidRPr="002E1ABE">
        <w:rPr>
          <w:rStyle w:val="StyleUnderline"/>
          <w:rFonts w:asciiTheme="majorHAnsi" w:hAnsiTheme="majorHAnsi" w:cstheme="majorHAnsi"/>
          <w:highlight w:val="green"/>
        </w:rPr>
        <w:t xml:space="preserve">space exploration is expensive, risky </w:t>
      </w:r>
      <w:r w:rsidRPr="002E1ABE">
        <w:rPr>
          <w:rStyle w:val="StyleUnderline"/>
          <w:rFonts w:asciiTheme="majorHAnsi" w:hAnsiTheme="majorHAnsi" w:cstheme="majorHAnsi"/>
        </w:rPr>
        <w:t>and it is difficult to say at the outset what specific benefits it will deliver</w:t>
      </w:r>
      <w:r w:rsidRPr="002E1ABE">
        <w:rPr>
          <w:rFonts w:asciiTheme="majorHAnsi" w:hAnsiTheme="majorHAnsi" w:cstheme="majorHAnsi"/>
          <w:sz w:val="16"/>
        </w:rPr>
        <w:t xml:space="preserve">. </w:t>
      </w:r>
      <w:r w:rsidRPr="002E1ABE">
        <w:rPr>
          <w:rStyle w:val="Emphasis"/>
          <w:rFonts w:asciiTheme="majorHAnsi" w:hAnsiTheme="majorHAnsi" w:cstheme="majorHAnsi"/>
        </w:rPr>
        <w:t xml:space="preserve">All of which </w:t>
      </w:r>
      <w:r w:rsidRPr="002E1ABE">
        <w:rPr>
          <w:rStyle w:val="Emphasis"/>
          <w:rFonts w:asciiTheme="majorHAnsi" w:hAnsiTheme="majorHAnsi" w:cstheme="majorHAnsi"/>
          <w:highlight w:val="green"/>
        </w:rPr>
        <w:t>makes it very difficult</w:t>
      </w:r>
      <w:r w:rsidRPr="002E1ABE">
        <w:rPr>
          <w:rStyle w:val="Emphasis"/>
          <w:rFonts w:asciiTheme="majorHAnsi" w:hAnsiTheme="majorHAnsi" w:cstheme="majorHAnsi"/>
        </w:rPr>
        <w:t xml:space="preserve">, if not impossible, </w:t>
      </w:r>
      <w:r w:rsidRPr="002E1ABE">
        <w:rPr>
          <w:rStyle w:val="Emphasis"/>
          <w:rFonts w:asciiTheme="majorHAnsi" w:hAnsiTheme="majorHAnsi" w:cstheme="majorHAnsi"/>
          <w:highlight w:val="green"/>
        </w:rPr>
        <w:t>for</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market to enter</w:t>
      </w:r>
      <w:r w:rsidRPr="002E1ABE">
        <w:rPr>
          <w:rStyle w:val="Emphasis"/>
          <w:rFonts w:asciiTheme="majorHAnsi" w:hAnsiTheme="majorHAnsi" w:cstheme="majorHAnsi"/>
        </w:rPr>
        <w:t xml:space="preserve"> into this area.</w:t>
      </w:r>
      <w:r w:rsidRPr="002E1ABE">
        <w:rPr>
          <w:rFonts w:asciiTheme="majorHAnsi" w:hAnsiTheme="majorHAnsi" w:cstheme="majorHAnsi"/>
          <w:sz w:val="16"/>
        </w:rPr>
        <w:t xml:space="preserve"> Apart from a handful of billionaire dilettantes, </w:t>
      </w:r>
      <w:r w:rsidRPr="002E1ABE">
        <w:rPr>
          <w:rStyle w:val="Emphasis"/>
          <w:rFonts w:asciiTheme="majorHAnsi" w:hAnsiTheme="majorHAnsi" w:cstheme="majorHAnsi"/>
          <w:highlight w:val="green"/>
        </w:rPr>
        <w:t>space exploration can only be done by the public sector</w:t>
      </w:r>
      <w:r w:rsidRPr="002E1ABE">
        <w:rPr>
          <w:rFonts w:asciiTheme="majorHAnsi" w:hAnsiTheme="majorHAnsi" w:cstheme="majorHAnsi"/>
          <w:sz w:val="16"/>
        </w:rPr>
        <w:t xml:space="preserve">. </w:t>
      </w:r>
      <w:r w:rsidRPr="002E1ABE">
        <w:rPr>
          <w:rStyle w:val="StyleUnderline"/>
          <w:rFonts w:asciiTheme="majorHAnsi" w:hAnsiTheme="majorHAnsi" w:cstheme="majorHAnsi"/>
        </w:rPr>
        <w:t xml:space="preserve">Virgin Galactic space tourism and out-sourcing cargo payload traffic to </w:t>
      </w:r>
      <w:r w:rsidRPr="002E1ABE">
        <w:rPr>
          <w:rStyle w:val="Emphasis"/>
          <w:rFonts w:asciiTheme="majorHAnsi" w:hAnsiTheme="majorHAnsi" w:cstheme="majorHAnsi"/>
          <w:highlight w:val="green"/>
        </w:rPr>
        <w:t>SpaceX are not the same as a serious</w:t>
      </w:r>
      <w:r w:rsidRPr="002E1ABE">
        <w:rPr>
          <w:rStyle w:val="Emphasis"/>
          <w:rFonts w:asciiTheme="majorHAnsi" w:hAnsiTheme="majorHAnsi" w:cstheme="majorHAnsi"/>
        </w:rPr>
        <w:t xml:space="preserve">, properly </w:t>
      </w:r>
      <w:r w:rsidRPr="002E1ABE">
        <w:rPr>
          <w:rStyle w:val="Emphasis"/>
          <w:rFonts w:asciiTheme="majorHAnsi" w:hAnsiTheme="majorHAnsi" w:cstheme="majorHAnsi"/>
          <w:highlight w:val="green"/>
        </w:rPr>
        <w:t>funded search</w:t>
      </w:r>
      <w:r w:rsidRPr="002E1ABE">
        <w:rPr>
          <w:rStyle w:val="Emphasis"/>
          <w:rFonts w:asciiTheme="majorHAnsi" w:hAnsiTheme="majorHAnsi" w:cstheme="majorHAnsi"/>
        </w:rPr>
        <w:t xml:space="preserve"> for </w:t>
      </w:r>
      <w:r w:rsidRPr="002E1ABE">
        <w:rPr>
          <w:rStyle w:val="Emphasis"/>
          <w:rFonts w:asciiTheme="majorHAnsi" w:hAnsiTheme="majorHAnsi" w:cstheme="majorHAnsi"/>
          <w:highlight w:val="green"/>
        </w:rPr>
        <w:t>life</w:t>
      </w:r>
      <w:r w:rsidRPr="002E1ABE">
        <w:rPr>
          <w:rStyle w:val="StyleUnderline"/>
          <w:rFonts w:asciiTheme="majorHAnsi" w:hAnsiTheme="majorHAnsi" w:cstheme="majorHAnsi"/>
          <w:highlight w:val="green"/>
        </w:rPr>
        <w:t xml:space="preserve"> on</w:t>
      </w:r>
      <w:r w:rsidRPr="002E1ABE">
        <w:rPr>
          <w:rStyle w:val="StyleUnderline"/>
          <w:rFonts w:asciiTheme="majorHAnsi" w:hAnsiTheme="majorHAnsi" w:cstheme="majorHAnsi"/>
        </w:rPr>
        <w:t xml:space="preserve"> Enceladus, Europa, </w:t>
      </w:r>
      <w:r w:rsidRPr="002E1ABE">
        <w:rPr>
          <w:rStyle w:val="StyleUnderline"/>
          <w:rFonts w:asciiTheme="majorHAnsi" w:hAnsiTheme="majorHAnsi" w:cstheme="majorHAnsi"/>
          <w:highlight w:val="green"/>
        </w:rPr>
        <w:t>Mars</w:t>
      </w:r>
      <w:r w:rsidRPr="002E1ABE">
        <w:rPr>
          <w:rStyle w:val="StyleUnderline"/>
          <w:rFonts w:asciiTheme="majorHAnsi" w:hAnsiTheme="majorHAnsi" w:cstheme="majorHAnsi"/>
        </w:rPr>
        <w:t xml:space="preserve">, Titan and Io – the five best bets for extraterrestrial life in the solar system. </w:t>
      </w:r>
      <w:r w:rsidRPr="002E1ABE">
        <w:rPr>
          <w:rFonts w:asciiTheme="majorHAnsi" w:hAnsiTheme="majorHAnsi" w:cstheme="majorHAnsi"/>
          <w:sz w:val="16"/>
        </w:rPr>
        <w:t xml:space="preserve">The </w:t>
      </w:r>
      <w:r w:rsidRPr="002E1ABE">
        <w:rPr>
          <w:rStyle w:val="StyleUnderline"/>
          <w:rFonts w:asciiTheme="majorHAnsi" w:hAnsiTheme="majorHAnsi" w:cstheme="majorHAnsi"/>
        </w:rPr>
        <w:t xml:space="preserve">West only got as far as we did as the result of a push from the Soviet Union, </w:t>
      </w:r>
      <w:r w:rsidRPr="002E1ABE">
        <w:rPr>
          <w:rFonts w:asciiTheme="majorHAnsi" w:hAnsiTheme="majorHAnsi" w:cstheme="majorHAnsi"/>
          <w:sz w:val="16"/>
        </w:rPr>
        <w:t>which obviously was a monstrous system,</w:t>
      </w:r>
      <w:r w:rsidRPr="002E1ABE">
        <w:rPr>
          <w:rStyle w:val="StyleUnderline"/>
          <w:rFonts w:asciiTheme="majorHAnsi" w:hAnsiTheme="majorHAnsi" w:cstheme="majorHAnsi"/>
        </w:rPr>
        <w:t xml:space="preserve"> but which did have a clear understanding of why space exploration is vital</w:t>
      </w:r>
      <w:r w:rsidRPr="002E1ABE">
        <w:rPr>
          <w:rFonts w:asciiTheme="majorHAnsi" w:hAnsiTheme="majorHAnsi" w:cstheme="majorHAnsi"/>
          <w:sz w:val="16"/>
        </w:rPr>
        <w:t xml:space="preserve">. </w:t>
      </w:r>
      <w:r w:rsidRPr="002E1ABE">
        <w:rPr>
          <w:rStyle w:val="Emphasis"/>
          <w:rFonts w:asciiTheme="majorHAnsi" w:hAnsiTheme="majorHAnsi" w:cstheme="majorHAnsi"/>
        </w:rPr>
        <w:t>Once Thatcherite-Reaganite neoliberalism took hold in the eighties and as soon as the competition dropped out in 1991, America lost most of its interest.</w:t>
      </w:r>
      <w:r w:rsidRPr="002E1ABE">
        <w:rPr>
          <w:rFonts w:asciiTheme="majorHAnsi" w:hAnsiTheme="majorHAnsi" w:cstheme="majorHAnsi"/>
          <w:sz w:val="16"/>
        </w:rPr>
        <w:t xml:space="preserve"> And </w:t>
      </w:r>
      <w:r w:rsidRPr="002E1ABE">
        <w:rPr>
          <w:rStyle w:val="StyleUnderline"/>
          <w:rFonts w:asciiTheme="majorHAnsi" w:hAnsiTheme="majorHAnsi" w:cstheme="majorHAnsi"/>
        </w:rPr>
        <w:t>yet however expensive it is, what we’re spending at the moment is a pittance compared to what we spend on the military</w:t>
      </w:r>
      <w:r w:rsidRPr="002E1ABE">
        <w:rPr>
          <w:rFonts w:asciiTheme="majorHAnsi" w:hAnsiTheme="majorHAnsi" w:cstheme="majorHAnsi"/>
          <w:sz w:val="16"/>
        </w:rPr>
        <w:t xml:space="preserve"> (or, one might add, on bank bailouts). According to astrophysicist Neil de Grasse Tyson, </w:t>
      </w:r>
      <w:r w:rsidRPr="002E1ABE">
        <w:rPr>
          <w:rStyle w:val="StyleUnderline"/>
          <w:rFonts w:asciiTheme="majorHAnsi" w:hAnsiTheme="majorHAnsi" w:cstheme="majorHAnsi"/>
        </w:rPr>
        <w:t>the annual US military budget is equivalent to Nasa’s entire 50-year running budget</w:t>
      </w:r>
      <w:r w:rsidRPr="002E1ABE">
        <w:rPr>
          <w:rFonts w:asciiTheme="majorHAnsi" w:hAnsiTheme="majorHAnsi" w:cstheme="majorHAnsi"/>
          <w:sz w:val="16"/>
        </w:rPr>
        <w:t xml:space="preserve">.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“marsquakes”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Marsquake mission (InSight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At the moment,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2E1ABE">
        <w:rPr>
          <w:rStyle w:val="StyleUnderline"/>
          <w:rFonts w:asciiTheme="majorHAnsi" w:hAnsiTheme="majorHAnsi" w:cstheme="majorHAnsi"/>
        </w:rPr>
        <w:t>There is more than enough money out there to have decent social services – and new ones, guaranteed incomes, well-funded pensions, a transformation to a low-carbon (or even carbon-negative) economy</w:t>
      </w:r>
      <w:r w:rsidRPr="002E1ABE">
        <w:rPr>
          <w:rFonts w:asciiTheme="majorHAnsi" w:hAnsiTheme="majorHAnsi" w:cstheme="majorHAnsi"/>
          <w:sz w:val="16"/>
        </w:rPr>
        <w:t xml:space="preserve">, </w:t>
      </w:r>
      <w:r w:rsidRPr="002E1ABE">
        <w:rPr>
          <w:rStyle w:val="Emphasis"/>
          <w:rFonts w:asciiTheme="majorHAnsi" w:hAnsiTheme="majorHAnsi" w:cstheme="majorHAnsi"/>
        </w:rPr>
        <w:t>and investment in space exploration.</w:t>
      </w:r>
      <w:r w:rsidRPr="002E1ABE">
        <w:rPr>
          <w:rFonts w:asciiTheme="majorHAnsi" w:hAnsiTheme="majorHAnsi" w:cstheme="majorHAnsi"/>
          <w:sz w:val="16"/>
        </w:rPr>
        <w:t xml:space="preserve"> It’s a </w:t>
      </w:r>
      <w:r w:rsidRPr="002E1ABE">
        <w:rPr>
          <w:rStyle w:val="Emphasis"/>
          <w:rFonts w:asciiTheme="majorHAnsi" w:hAnsiTheme="majorHAnsi" w:cstheme="majorHAnsi"/>
        </w:rPr>
        <w:t>false choice to say: either space or everything else.</w:t>
      </w:r>
      <w:r w:rsidRPr="002E1ABE">
        <w:rPr>
          <w:rFonts w:asciiTheme="majorHAnsi" w:hAnsiTheme="majorHAnsi" w:cstheme="majorHAnsi"/>
          <w:sz w:val="16"/>
        </w:rPr>
        <w:t xml:space="preserve"> </w:t>
      </w:r>
      <w:r w:rsidRPr="002E1ABE">
        <w:rPr>
          <w:rStyle w:val="StyleUnderline"/>
          <w:rFonts w:asciiTheme="majorHAnsi" w:hAnsiTheme="majorHAnsi" w:cstheme="majorHAnsi"/>
        </w:rPr>
        <w:t>The choice is actually between the current crop of political ideologies clustered around the neoliberal center, and something genuinely transformative on a global scale.</w:t>
      </w:r>
      <w:r w:rsidRPr="002E1ABE">
        <w:rPr>
          <w:rFonts w:asciiTheme="majorHAnsi" w:hAnsiTheme="majorHAnsi" w:cstheme="majorHAnsi"/>
          <w:sz w:val="16"/>
        </w:rPr>
        <w:t xml:space="preserve"> But </w:t>
      </w:r>
      <w:r w:rsidRPr="002E1ABE">
        <w:rPr>
          <w:rStyle w:val="Emphasis"/>
          <w:rFonts w:asciiTheme="majorHAnsi" w:hAnsiTheme="majorHAnsi" w:cstheme="majorHAnsi"/>
        </w:rPr>
        <w:t xml:space="preserve">we should admit that </w:t>
      </w:r>
      <w:r w:rsidRPr="002E1ABE">
        <w:rPr>
          <w:rStyle w:val="Emphasis"/>
          <w:rFonts w:asciiTheme="majorHAnsi" w:hAnsiTheme="majorHAnsi" w:cstheme="majorHAnsi"/>
          <w:highlight w:val="green"/>
        </w:rPr>
        <w:t>space</w:t>
      </w:r>
      <w:r w:rsidRPr="002E1ABE">
        <w:rPr>
          <w:rStyle w:val="Emphasis"/>
          <w:rFonts w:asciiTheme="majorHAnsi" w:hAnsiTheme="majorHAnsi" w:cstheme="majorHAnsi"/>
        </w:rPr>
        <w:t xml:space="preserve"> is indeed vastly expensive and </w:t>
      </w:r>
      <w:r w:rsidRPr="002E1ABE">
        <w:rPr>
          <w:rStyle w:val="Emphasis"/>
          <w:rFonts w:asciiTheme="majorHAnsi" w:hAnsiTheme="majorHAnsi" w:cstheme="majorHAnsi"/>
          <w:highlight w:val="green"/>
        </w:rPr>
        <w:t>requires</w:t>
      </w:r>
      <w:r w:rsidRPr="002E1ABE">
        <w:rPr>
          <w:rStyle w:val="Emphasis"/>
          <w:rFonts w:asciiTheme="majorHAnsi" w:hAnsiTheme="majorHAnsi" w:cstheme="majorHAnsi"/>
        </w:rPr>
        <w:t xml:space="preserve"> the kind of </w:t>
      </w:r>
      <w:r w:rsidRPr="002E1ABE">
        <w:rPr>
          <w:rStyle w:val="Emphasis"/>
          <w:rFonts w:asciiTheme="majorHAnsi" w:hAnsiTheme="majorHAnsi" w:cstheme="majorHAnsi"/>
          <w:highlight w:val="green"/>
        </w:rPr>
        <w:t>state-led economy coordination</w:t>
      </w:r>
      <w:r w:rsidRPr="002E1ABE">
        <w:rPr>
          <w:rStyle w:val="Emphasis"/>
          <w:rFonts w:asciiTheme="majorHAnsi" w:hAnsiTheme="majorHAnsi" w:cstheme="majorHAnsi"/>
        </w:rPr>
        <w:t xml:space="preserve"> that the </w:t>
      </w:r>
      <w:r w:rsidRPr="002E1ABE">
        <w:rPr>
          <w:rStyle w:val="Emphasis"/>
          <w:rFonts w:asciiTheme="majorHAnsi" w:hAnsiTheme="majorHAnsi" w:cstheme="majorHAnsi"/>
          <w:highlight w:val="green"/>
        </w:rPr>
        <w:t>near-sighted</w:t>
      </w:r>
      <w:r w:rsidRPr="002E1ABE">
        <w:rPr>
          <w:rStyle w:val="Emphasis"/>
          <w:rFonts w:asciiTheme="majorHAnsi" w:hAnsiTheme="majorHAnsi" w:cstheme="majorHAnsi"/>
        </w:rPr>
        <w:t xml:space="preserve"> and risk-averse </w:t>
      </w:r>
      <w:r w:rsidRPr="002E1ABE">
        <w:rPr>
          <w:rStyle w:val="Emphasis"/>
          <w:rFonts w:asciiTheme="majorHAnsi" w:hAnsiTheme="majorHAnsi" w:cstheme="majorHAnsi"/>
          <w:highlight w:val="green"/>
        </w:rPr>
        <w:t>market will never be able to deliver</w:t>
      </w:r>
      <w:r w:rsidRPr="002E1ABE">
        <w:rPr>
          <w:rFonts w:asciiTheme="majorHAnsi" w:hAnsiTheme="majorHAnsi" w:cstheme="majorHAnsi"/>
          <w:sz w:val="16"/>
          <w:highlight w:val="green"/>
        </w:rPr>
        <w:t>.</w:t>
      </w:r>
      <w:r w:rsidRPr="002E1ABE">
        <w:rPr>
          <w:rFonts w:asciiTheme="majorHAnsi" w:hAnsiTheme="majorHAnsi" w:cstheme="majorHAnsi"/>
          <w:sz w:val="16"/>
        </w:rPr>
        <w:t xml:space="preserve"> </w:t>
      </w:r>
      <w:r w:rsidRPr="002E1ABE">
        <w:rPr>
          <w:rStyle w:val="StyleUnderline"/>
          <w:rFonts w:asciiTheme="majorHAnsi" w:hAnsiTheme="majorHAnsi" w:cstheme="majorHAnsi"/>
        </w:rPr>
        <w:t>The Apollo programme cost $109 billion in 2010 dollars, $18 billion per each of its six landings.</w:t>
      </w:r>
      <w:r w:rsidRPr="002E1ABE">
        <w:rPr>
          <w:rFonts w:asciiTheme="majorHAnsi" w:hAnsiTheme="majorHAnsi" w:cstheme="majorHAnsi"/>
          <w:sz w:val="16"/>
        </w:rPr>
        <w:t xml:space="preserve"> Contrary to what we are commonly told, </w:t>
      </w:r>
      <w:r w:rsidRPr="002E1ABE">
        <w:rPr>
          <w:rStyle w:val="Emphasis"/>
          <w:rFonts w:asciiTheme="majorHAnsi" w:hAnsiTheme="majorHAnsi" w:cstheme="majorHAnsi"/>
        </w:rPr>
        <w:t xml:space="preserve">market actors are lumbering elephants of conservatism. </w:t>
      </w:r>
      <w:r w:rsidRPr="002E1ABE">
        <w:rPr>
          <w:rStyle w:val="StyleUnderline"/>
          <w:rFonts w:asciiTheme="majorHAnsi" w:hAnsiTheme="majorHAnsi" w:cstheme="majorHAnsi"/>
        </w:rPr>
        <w:t xml:space="preserve">In </w:t>
      </w:r>
      <w:r w:rsidRPr="002E1ABE">
        <w:rPr>
          <w:rStyle w:val="Emphasis"/>
          <w:rFonts w:asciiTheme="majorHAnsi" w:hAnsiTheme="majorHAnsi" w:cstheme="majorHAnsi"/>
        </w:rPr>
        <w:t xml:space="preserve">almost every major new society-transforming technological development, it is </w:t>
      </w:r>
      <w:r w:rsidRPr="002E1ABE">
        <w:rPr>
          <w:rStyle w:val="Emphasis"/>
          <w:rFonts w:asciiTheme="majorHAnsi" w:hAnsiTheme="majorHAnsi" w:cstheme="majorHAnsi"/>
          <w:highlight w:val="green"/>
        </w:rPr>
        <w:t xml:space="preserve">the public, </w:t>
      </w:r>
      <w:r w:rsidRPr="002E1ABE">
        <w:rPr>
          <w:rStyle w:val="Emphasis"/>
          <w:rFonts w:asciiTheme="majorHAnsi" w:hAnsiTheme="majorHAnsi" w:cstheme="majorHAnsi"/>
        </w:rPr>
        <w:t xml:space="preserve">not the private </w:t>
      </w:r>
      <w:r w:rsidRPr="002E1ABE">
        <w:rPr>
          <w:rStyle w:val="Emphasis"/>
          <w:rFonts w:asciiTheme="majorHAnsi" w:hAnsiTheme="majorHAnsi" w:cstheme="majorHAnsi"/>
          <w:highlight w:val="green"/>
        </w:rPr>
        <w:t>sector</w:t>
      </w:r>
      <w:r w:rsidRPr="002E1ABE">
        <w:rPr>
          <w:rStyle w:val="StyleUnderline"/>
          <w:rFonts w:asciiTheme="majorHAnsi" w:hAnsiTheme="majorHAnsi" w:cstheme="majorHAnsi"/>
        </w:rPr>
        <w:t xml:space="preserve"> that </w:t>
      </w:r>
      <w:r w:rsidRPr="002E1ABE">
        <w:rPr>
          <w:rStyle w:val="StyleUnderline"/>
          <w:rFonts w:asciiTheme="majorHAnsi" w:hAnsiTheme="majorHAnsi" w:cstheme="majorHAnsi"/>
          <w:highlight w:val="green"/>
        </w:rPr>
        <w:t>has done</w:t>
      </w:r>
      <w:r w:rsidRPr="002E1ABE">
        <w:rPr>
          <w:rStyle w:val="StyleUnderline"/>
          <w:rFonts w:asciiTheme="majorHAnsi" w:hAnsiTheme="majorHAnsi" w:cstheme="majorHAnsi"/>
        </w:rPr>
        <w:t xml:space="preserve"> all the heavy </w:t>
      </w:r>
      <w:r w:rsidRPr="002E1ABE">
        <w:rPr>
          <w:rStyle w:val="StyleUnderline"/>
          <w:rFonts w:asciiTheme="majorHAnsi" w:hAnsiTheme="majorHAnsi" w:cstheme="majorHAnsi"/>
          <w:highlight w:val="green"/>
        </w:rPr>
        <w:t>lifting in terms of investment</w:t>
      </w:r>
      <w:r w:rsidRPr="002E1ABE">
        <w:rPr>
          <w:rStyle w:val="StyleUnderline"/>
          <w:rFonts w:asciiTheme="majorHAnsi" w:hAnsiTheme="majorHAnsi" w:cstheme="majorHAnsi"/>
        </w:rPr>
        <w:t xml:space="preserve"> and shepherding them through to commercialization</w:t>
      </w:r>
      <w:r w:rsidRPr="002E1ABE">
        <w:rPr>
          <w:rFonts w:asciiTheme="majorHAnsi" w:hAnsiTheme="majorHAnsi" w:cstheme="majorHAnsi"/>
          <w:sz w:val="16"/>
        </w:rPr>
        <w:t xml:space="preserve">. </w:t>
      </w:r>
      <w:r w:rsidRPr="002E1ABE">
        <w:rPr>
          <w:rStyle w:val="Emphasis"/>
          <w:rFonts w:asciiTheme="majorHAnsi" w:hAnsiTheme="majorHAnsi" w:cstheme="majorHAnsi"/>
          <w:highlight w:val="green"/>
        </w:rPr>
        <w:t>Computers</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internet</w:t>
      </w:r>
      <w:r w:rsidRPr="002E1ABE">
        <w:rPr>
          <w:rStyle w:val="Emphasis"/>
          <w:rFonts w:asciiTheme="majorHAnsi" w:hAnsiTheme="majorHAnsi" w:cstheme="majorHAnsi"/>
        </w:rPr>
        <w:t xml:space="preserve">, biotech, </w:t>
      </w:r>
      <w:r w:rsidRPr="002E1ABE">
        <w:rPr>
          <w:rStyle w:val="Emphasis"/>
          <w:rFonts w:asciiTheme="majorHAnsi" w:hAnsiTheme="majorHAnsi" w:cstheme="majorHAnsi"/>
          <w:highlight w:val="green"/>
        </w:rPr>
        <w:t>nanotech</w:t>
      </w:r>
      <w:r w:rsidRPr="002E1ABE">
        <w:rPr>
          <w:rStyle w:val="Emphasis"/>
          <w:rFonts w:asciiTheme="majorHAnsi" w:hAnsiTheme="majorHAnsi" w:cstheme="majorHAnsi"/>
        </w:rPr>
        <w:t xml:space="preserve">, telecoms, electric </w:t>
      </w:r>
      <w:r w:rsidRPr="002E1ABE">
        <w:rPr>
          <w:rStyle w:val="Emphasis"/>
          <w:rFonts w:asciiTheme="majorHAnsi" w:hAnsiTheme="majorHAnsi" w:cstheme="majorHAnsi"/>
          <w:highlight w:val="green"/>
        </w:rPr>
        <w:t>power infrastructure</w:t>
      </w:r>
      <w:r w:rsidRPr="002E1ABE">
        <w:rPr>
          <w:rStyle w:val="Emphasis"/>
          <w:rFonts w:asciiTheme="majorHAnsi" w:hAnsiTheme="majorHAnsi" w:cstheme="majorHAnsi"/>
        </w:rPr>
        <w:t xml:space="preserve">, containerization – all would </w:t>
      </w:r>
      <w:r w:rsidRPr="002E1ABE">
        <w:rPr>
          <w:rStyle w:val="Emphasis"/>
          <w:rFonts w:asciiTheme="majorHAnsi" w:hAnsiTheme="majorHAnsi" w:cstheme="majorHAnsi"/>
          <w:highlight w:val="green"/>
        </w:rPr>
        <w:t>not</w:t>
      </w:r>
      <w:r w:rsidRPr="002E1ABE">
        <w:rPr>
          <w:rStyle w:val="Emphasis"/>
          <w:rFonts w:asciiTheme="majorHAnsi" w:hAnsiTheme="majorHAnsi" w:cstheme="majorHAnsi"/>
        </w:rPr>
        <w:t xml:space="preserve"> be </w:t>
      </w:r>
      <w:r w:rsidRPr="002E1ABE">
        <w:rPr>
          <w:rStyle w:val="Emphasis"/>
          <w:rFonts w:asciiTheme="majorHAnsi" w:hAnsiTheme="majorHAnsi" w:cstheme="majorHAnsi"/>
          <w:highlight w:val="green"/>
        </w:rPr>
        <w:t>possible without</w:t>
      </w:r>
      <w:r w:rsidRPr="002E1ABE">
        <w:rPr>
          <w:rStyle w:val="Emphasis"/>
          <w:rFonts w:asciiTheme="majorHAnsi" w:hAnsiTheme="majorHAnsi" w:cstheme="majorHAnsi"/>
        </w:rPr>
        <w:t xml:space="preserve"> the resolute role of the </w:t>
      </w:r>
      <w:r w:rsidRPr="002E1ABE">
        <w:rPr>
          <w:rStyle w:val="Emphasis"/>
          <w:rFonts w:asciiTheme="majorHAnsi" w:hAnsiTheme="majorHAnsi" w:cstheme="majorHAnsi"/>
          <w:highlight w:val="green"/>
        </w:rPr>
        <w:t>public sector</w:t>
      </w:r>
      <w:r w:rsidRPr="002E1ABE">
        <w:rPr>
          <w:rStyle w:val="Emphasis"/>
          <w:rFonts w:asciiTheme="majorHAnsi" w:hAnsiTheme="majorHAnsi" w:cstheme="majorHAnsi"/>
        </w:rPr>
        <w:t>.</w:t>
      </w:r>
      <w:r w:rsidRPr="002E1ABE">
        <w:rPr>
          <w:rFonts w:asciiTheme="majorHAnsi" w:hAnsiTheme="majorHAnsi" w:cstheme="majorHAnsi"/>
          <w:sz w:val="16"/>
        </w:rPr>
        <w:t xml:space="preserve"> As Mariana Mazzucato, an economist specialising in innovation policy, asks in a recent pamphlet for Demos, a UK think-tank: “</w:t>
      </w:r>
      <w:r w:rsidRPr="002E1ABE">
        <w:rPr>
          <w:rStyle w:val="StyleUnderline"/>
          <w:rFonts w:asciiTheme="majorHAnsi" w:hAnsiTheme="majorHAnsi" w:cstheme="majorHAnsi"/>
        </w:rPr>
        <w:t>How many people know that the algorithm that led to Google’s success was funded by a public-sector National Science Foundation grant</w:t>
      </w:r>
      <w:r w:rsidRPr="002E1ABE">
        <w:rPr>
          <w:rFonts w:asciiTheme="majorHAnsi" w:hAnsiTheme="majorHAnsi" w:cstheme="majorHAnsi"/>
          <w:sz w:val="16"/>
        </w:rPr>
        <w:t xml:space="preserve">?” A </w:t>
      </w:r>
      <w:r w:rsidRPr="002E1ABE">
        <w:rPr>
          <w:rStyle w:val="StyleUnderline"/>
          <w:rFonts w:asciiTheme="majorHAnsi" w:hAnsiTheme="majorHAnsi" w:cstheme="majorHAnsi"/>
        </w:rPr>
        <w:t>commitment to any full-blooded exploration and colonization of the solar system will not be achievable until we supersede the current primitive economic system that isn’t only unjust</w:t>
      </w:r>
      <w:r w:rsidRPr="002E1ABE">
        <w:rPr>
          <w:rFonts w:asciiTheme="majorHAnsi" w:hAnsiTheme="majorHAnsi" w:cstheme="majorHAnsi"/>
          <w:sz w:val="16"/>
        </w:rPr>
        <w:t xml:space="preserve">, </w:t>
      </w:r>
      <w:r w:rsidRPr="002E1ABE">
        <w:rPr>
          <w:rStyle w:val="Emphasis"/>
          <w:rFonts w:asciiTheme="majorHAnsi" w:hAnsiTheme="majorHAnsi" w:cstheme="majorHAnsi"/>
        </w:rPr>
        <w:t>but also</w:t>
      </w:r>
      <w:r w:rsidRPr="002E1ABE">
        <w:rPr>
          <w:rFonts w:asciiTheme="majorHAnsi" w:hAnsiTheme="majorHAnsi" w:cstheme="majorHAnsi"/>
          <w:sz w:val="16"/>
        </w:rPr>
        <w:t xml:space="preserve"> </w:t>
      </w:r>
      <w:r w:rsidRPr="002E1ABE">
        <w:rPr>
          <w:rFonts w:asciiTheme="majorHAnsi" w:hAnsiTheme="majorHAnsi" w:cstheme="majorHAnsi"/>
          <w:strike/>
          <w:sz w:val="16"/>
        </w:rPr>
        <w:t>retards</w:t>
      </w:r>
      <w:r w:rsidRPr="002E1ABE">
        <w:rPr>
          <w:rFonts w:asciiTheme="majorHAnsi" w:hAnsiTheme="majorHAnsi" w:cstheme="majorHAnsi"/>
          <w:sz w:val="16"/>
        </w:rPr>
        <w:t xml:space="preserve"> [</w:t>
      </w:r>
      <w:r w:rsidRPr="002E1ABE">
        <w:rPr>
          <w:rStyle w:val="Emphasis"/>
          <w:rFonts w:asciiTheme="majorHAnsi" w:hAnsiTheme="majorHAnsi" w:cstheme="majorHAnsi"/>
        </w:rPr>
        <w:t>prevents</w:t>
      </w:r>
      <w:r w:rsidRPr="002E1ABE">
        <w:rPr>
          <w:rFonts w:asciiTheme="majorHAnsi" w:hAnsiTheme="majorHAnsi" w:cstheme="majorHAnsi"/>
          <w:sz w:val="16"/>
        </w:rPr>
        <w:t xml:space="preserve">] </w:t>
      </w:r>
      <w:r w:rsidRPr="002E1ABE">
        <w:rPr>
          <w:rStyle w:val="Emphasis"/>
          <w:rFonts w:asciiTheme="majorHAnsi" w:hAnsiTheme="majorHAnsi" w:cstheme="majorHAnsi"/>
        </w:rPr>
        <w:t xml:space="preserve">exploration and technological </w:t>
      </w:r>
      <w:r w:rsidRPr="002E1ABE">
        <w:rPr>
          <w:rStyle w:val="Emphasis"/>
          <w:rFonts w:asciiTheme="majorHAnsi" w:hAnsiTheme="majorHAnsi" w:cstheme="majorHAnsi"/>
        </w:rPr>
        <w:lastRenderedPageBreak/>
        <w:t>development.</w:t>
      </w:r>
      <w:r w:rsidRPr="002E1ABE">
        <w:rPr>
          <w:rFonts w:asciiTheme="majorHAnsi" w:hAnsiTheme="majorHAnsi" w:cstheme="majorHAnsi"/>
          <w:sz w:val="16"/>
        </w:rPr>
        <w:t xml:space="preserve"> </w:t>
      </w:r>
      <w:r w:rsidRPr="002E1ABE">
        <w:rPr>
          <w:rStyle w:val="Emphasis"/>
          <w:rFonts w:asciiTheme="majorHAnsi" w:hAnsiTheme="majorHAnsi" w:cstheme="majorHAnsi"/>
        </w:rPr>
        <w:t xml:space="preserve">Capitalism isn’t just killing the planet. </w:t>
      </w:r>
      <w:r w:rsidRPr="002E1ABE">
        <w:rPr>
          <w:rStyle w:val="Emphasis"/>
          <w:rFonts w:asciiTheme="majorHAnsi" w:hAnsiTheme="majorHAnsi" w:cstheme="majorHAnsi"/>
          <w:highlight w:val="green"/>
        </w:rPr>
        <w:t>Capitalism is keeping us stuck on the planet</w:t>
      </w:r>
      <w:r w:rsidRPr="002E1ABE">
        <w:rPr>
          <w:rFonts w:asciiTheme="majorHAnsi" w:hAnsiTheme="majorHAnsi" w:cstheme="majorHAnsi"/>
          <w:sz w:val="16"/>
        </w:rPr>
        <w:t>.</w:t>
      </w:r>
    </w:p>
    <w:p w14:paraId="12377A22"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7555355A" w14:textId="77777777" w:rsidR="002E1ABE" w:rsidRPr="002E1ABE" w:rsidRDefault="002E1ABE" w:rsidP="002E1ABE">
      <w:pPr>
        <w:rPr>
          <w:rFonts w:asciiTheme="majorHAnsi" w:hAnsiTheme="majorHAnsi" w:cstheme="majorHAnsi"/>
        </w:rPr>
      </w:pPr>
      <w:r w:rsidRPr="002E1ABE">
        <w:rPr>
          <w:rStyle w:val="Style13ptBold"/>
          <w:rFonts w:asciiTheme="majorHAnsi" w:hAnsiTheme="majorHAnsi" w:cstheme="majorHAnsi"/>
        </w:rPr>
        <w:t>Loyd 15.</w:t>
      </w:r>
      <w:r w:rsidRPr="002E1ABE">
        <w:rPr>
          <w:rFonts w:asciiTheme="majorHAnsi" w:hAnsiTheme="majorHAnsi" w:cstheme="majorHAnsi"/>
        </w:rPr>
        <w:t xml:space="preserve"> Jenna M. 2015. "Whitey on the Moon: Space, Race, and the Crisis of Black Mobility." In Montegary, Liz and Melissa White, eds. Mobile Desires: The Politics and Erotics of Mobility Justice. Palgrave Pivot, 41-52.</w:t>
      </w:r>
    </w:p>
    <w:p w14:paraId="60ECB714" w14:textId="77777777" w:rsidR="002E1ABE" w:rsidRPr="002E1ABE" w:rsidRDefault="002E1ABE" w:rsidP="002E1ABE">
      <w:pPr>
        <w:rPr>
          <w:rStyle w:val="StyleUnderline"/>
          <w:rFonts w:asciiTheme="majorHAnsi" w:hAnsiTheme="majorHAnsi" w:cstheme="majorHAnsi"/>
        </w:rPr>
      </w:pPr>
      <w:r w:rsidRPr="002E1ABE">
        <w:rPr>
          <w:rFonts w:asciiTheme="majorHAnsi" w:hAnsiTheme="majorHAnsi" w:cstheme="majorHAnsi"/>
          <w:sz w:val="14"/>
        </w:rPr>
        <w:t xml:space="preserve">But Watts is a country which lies, psychologically, uncounted miles further than most whites seem at present willing to travel. (Pynchon, 1966) </w:t>
      </w:r>
      <w:r w:rsidRPr="002E1ABE">
        <w:rPr>
          <w:rStyle w:val="StyleUnderline"/>
          <w:rFonts w:asciiTheme="majorHAnsi" w:hAnsiTheme="majorHAnsi" w:cstheme="majorHAnsi"/>
          <w:highlight w:val="green"/>
        </w:rPr>
        <w:t>From</w:t>
      </w:r>
      <w:r w:rsidRPr="002E1ABE">
        <w:rPr>
          <w:rStyle w:val="StyleUnderline"/>
          <w:rFonts w:asciiTheme="majorHAnsi" w:hAnsiTheme="majorHAnsi" w:cstheme="majorHAnsi"/>
        </w:rPr>
        <w:t xml:space="preserve"> the days of </w:t>
      </w:r>
      <w:r w:rsidRPr="002E1ABE">
        <w:rPr>
          <w:rStyle w:val="StyleUnderline"/>
          <w:rFonts w:asciiTheme="majorHAnsi" w:hAnsiTheme="majorHAnsi" w:cstheme="majorHAnsi"/>
          <w:highlight w:val="green"/>
        </w:rPr>
        <w:t>chattel slavery until today</w:t>
      </w:r>
      <w:r w:rsidRPr="002E1ABE">
        <w:rPr>
          <w:rStyle w:val="StyleUnderline"/>
          <w:rFonts w:asciiTheme="majorHAnsi" w:hAnsiTheme="majorHAnsi" w:cstheme="majorHAnsi"/>
        </w:rPr>
        <w:t xml:space="preserve">, the concept of </w:t>
      </w:r>
      <w:r w:rsidRPr="002E1ABE">
        <w:rPr>
          <w:rStyle w:val="StyleUnderline"/>
          <w:rFonts w:asciiTheme="majorHAnsi" w:hAnsiTheme="majorHAnsi" w:cstheme="majorHAnsi"/>
          <w:highlight w:val="green"/>
        </w:rPr>
        <w:t xml:space="preserve">travel has been </w:t>
      </w:r>
      <w:r w:rsidRPr="002E1ABE">
        <w:rPr>
          <w:rStyle w:val="StyleUnderline"/>
          <w:rFonts w:asciiTheme="majorHAnsi" w:hAnsiTheme="majorHAnsi" w:cstheme="majorHAnsi"/>
        </w:rPr>
        <w:t xml:space="preserve">inseparably </w:t>
      </w:r>
      <w:r w:rsidRPr="002E1ABE">
        <w:rPr>
          <w:rStyle w:val="StyleUnderline"/>
          <w:rFonts w:asciiTheme="majorHAnsi" w:hAnsiTheme="majorHAnsi" w:cstheme="majorHAnsi"/>
          <w:highlight w:val="green"/>
        </w:rPr>
        <w:t>linked</w:t>
      </w:r>
      <w:r w:rsidRPr="002E1ABE">
        <w:rPr>
          <w:rStyle w:val="StyleUnderline"/>
          <w:rFonts w:asciiTheme="majorHAnsi" w:hAnsiTheme="majorHAnsi" w:cstheme="majorHAnsi"/>
        </w:rPr>
        <w:t xml:space="preserve"> in the minds of our people </w:t>
      </w:r>
      <w:r w:rsidRPr="002E1ABE">
        <w:rPr>
          <w:rStyle w:val="StyleUnderline"/>
          <w:rFonts w:asciiTheme="majorHAnsi" w:hAnsiTheme="majorHAnsi" w:cstheme="majorHAnsi"/>
          <w:highlight w:val="green"/>
        </w:rPr>
        <w:t xml:space="preserve">with </w:t>
      </w:r>
      <w:r w:rsidRPr="002E1ABE">
        <w:rPr>
          <w:rStyle w:val="StyleUnderline"/>
          <w:rFonts w:asciiTheme="majorHAnsi" w:hAnsiTheme="majorHAnsi" w:cstheme="majorHAnsi"/>
        </w:rPr>
        <w:t xml:space="preserve">the concept of </w:t>
      </w:r>
      <w:r w:rsidRPr="002E1ABE">
        <w:rPr>
          <w:rStyle w:val="StyleUnderline"/>
          <w:rFonts w:asciiTheme="majorHAnsi" w:hAnsiTheme="majorHAnsi" w:cstheme="majorHAnsi"/>
          <w:highlight w:val="green"/>
        </w:rPr>
        <w:t>freedom.</w:t>
      </w:r>
      <w:r w:rsidRPr="002E1ABE">
        <w:rPr>
          <w:rFonts w:asciiTheme="majorHAnsi" w:hAnsiTheme="majorHAnsi" w:cstheme="majorHAnsi"/>
          <w:sz w:val="14"/>
        </w:rPr>
        <w:t xml:space="preserve"> (Robeson, 1988, original emphasis) </w:t>
      </w:r>
      <w:r w:rsidRPr="002E1ABE">
        <w:rPr>
          <w:rStyle w:val="StyleUnderline"/>
          <w:rFonts w:asciiTheme="majorHAnsi" w:hAnsiTheme="majorHAnsi" w:cstheme="majorHAnsi"/>
        </w:rPr>
        <w:t xml:space="preserve">In the 1960 presidential election, candidate </w:t>
      </w:r>
      <w:r w:rsidRPr="002E1ABE">
        <w:rPr>
          <w:rStyle w:val="StyleUnderline"/>
          <w:rFonts w:asciiTheme="majorHAnsi" w:hAnsiTheme="majorHAnsi" w:cstheme="majorHAnsi"/>
          <w:highlight w:val="green"/>
        </w:rPr>
        <w:t>J</w:t>
      </w:r>
      <w:r w:rsidRPr="002E1ABE">
        <w:rPr>
          <w:rStyle w:val="StyleUnderline"/>
          <w:rFonts w:asciiTheme="majorHAnsi" w:hAnsiTheme="majorHAnsi" w:cstheme="majorHAnsi"/>
        </w:rPr>
        <w:t xml:space="preserve">ohn </w:t>
      </w:r>
      <w:r w:rsidRPr="002E1ABE">
        <w:rPr>
          <w:rStyle w:val="StyleUnderline"/>
          <w:rFonts w:asciiTheme="majorHAnsi" w:hAnsiTheme="majorHAnsi" w:cstheme="majorHAnsi"/>
          <w:highlight w:val="green"/>
        </w:rPr>
        <w:t>F. K</w:t>
      </w:r>
      <w:r w:rsidRPr="002E1ABE">
        <w:rPr>
          <w:rStyle w:val="StyleUnderline"/>
          <w:rFonts w:asciiTheme="majorHAnsi" w:hAnsiTheme="majorHAnsi" w:cstheme="majorHAnsi"/>
        </w:rPr>
        <w:t>ennedy</w:t>
      </w:r>
      <w:r w:rsidRPr="002E1ABE">
        <w:rPr>
          <w:rStyle w:val="StyleUnderline"/>
          <w:rFonts w:asciiTheme="majorHAnsi" w:hAnsiTheme="majorHAnsi" w:cstheme="majorHAnsi"/>
          <w:highlight w:val="green"/>
        </w:rPr>
        <w:t xml:space="preserve"> invoked moon exploration </w:t>
      </w:r>
      <w:r w:rsidRPr="002E1ABE">
        <w:rPr>
          <w:rStyle w:val="StyleUnderline"/>
          <w:rFonts w:asciiTheme="majorHAnsi" w:hAnsiTheme="majorHAnsi" w:cstheme="majorHAnsi"/>
        </w:rPr>
        <w:t xml:space="preserve">to displace the salience of religious division by </w:t>
      </w:r>
      <w:r w:rsidRPr="002E1ABE">
        <w:rPr>
          <w:rStyle w:val="StyleUnderline"/>
          <w:rFonts w:asciiTheme="majorHAnsi" w:hAnsiTheme="majorHAnsi" w:cstheme="majorHAnsi"/>
          <w:highlight w:val="green"/>
        </w:rPr>
        <w:t>focusing on unifying issues,</w:t>
      </w:r>
      <w:r w:rsidRPr="002E1ABE">
        <w:rPr>
          <w:rStyle w:val="StyleUnderline"/>
          <w:rFonts w:asciiTheme="majorHAnsi" w:hAnsiTheme="majorHAnsi" w:cstheme="majorHAnsi"/>
        </w:rPr>
        <w:t xml:space="preserve"> including the spread of </w:t>
      </w:r>
      <w:r w:rsidRPr="002E1ABE">
        <w:rPr>
          <w:rFonts w:asciiTheme="majorHAnsi" w:hAnsiTheme="majorHAnsi" w:cstheme="maj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2E1ABE">
        <w:rPr>
          <w:rStyle w:val="StyleUnderline"/>
          <w:rFonts w:asciiTheme="majorHAnsi" w:hAnsiTheme="majorHAnsi" w:cstheme="majorHAnsi"/>
        </w:rPr>
        <w:t xml:space="preserve"> If these strange views persist, in a few years we can be assured that </w:t>
      </w:r>
      <w:r w:rsidRPr="002E1ABE">
        <w:rPr>
          <w:rStyle w:val="StyleUnderline"/>
          <w:rFonts w:asciiTheme="majorHAnsi" w:hAnsiTheme="majorHAnsi" w:cstheme="majorHAnsi"/>
          <w:highlight w:val="green"/>
        </w:rPr>
        <w:t>when we set a man on the moon, with an adequate telescope he will be able to see the slums on earth</w:t>
      </w:r>
      <w:r w:rsidRPr="002E1ABE">
        <w:rPr>
          <w:rStyle w:val="StyleUnderline"/>
          <w:rFonts w:asciiTheme="majorHAnsi" w:hAnsiTheme="majorHAnsi" w:cstheme="majorHAnsi"/>
        </w:rPr>
        <w:t xml:space="preserve"> with their intensified congestion, </w:t>
      </w:r>
      <w:r w:rsidRPr="002E1ABE">
        <w:rPr>
          <w:rFonts w:asciiTheme="majorHAnsi" w:hAnsiTheme="majorHAnsi" w:cstheme="maj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2E1ABE">
        <w:rPr>
          <w:rStyle w:val="StyleUnderline"/>
          <w:rFonts w:asciiTheme="majorHAnsi" w:hAnsiTheme="majorHAnsi" w:cstheme="majorHAnsi"/>
        </w:rPr>
        <w:t xml:space="preserve"> </w:t>
      </w:r>
      <w:r w:rsidRPr="002E1ABE">
        <w:rPr>
          <w:rFonts w:asciiTheme="majorHAnsi" w:hAnsiTheme="majorHAnsi" w:cstheme="majorHAnsi"/>
          <w:sz w:val="14"/>
        </w:rPr>
        <w:t>King’s speech marks both of these registers. His imagined telescopic view of the earth traverses an expansive scale of human possi- bility, but under Pax Americana, King finds that ‘</w:t>
      </w:r>
      <w:r w:rsidRPr="002E1ABE">
        <w:rPr>
          <w:rStyle w:val="StyleUnderline"/>
          <w:rFonts w:asciiTheme="majorHAnsi" w:hAnsiTheme="majorHAnsi" w:cstheme="majorHAnsi"/>
          <w:highlight w:val="green"/>
        </w:rPr>
        <w:t>common humanity’ is an ideological vision papering over</w:t>
      </w:r>
      <w:r w:rsidRPr="002E1ABE">
        <w:rPr>
          <w:rStyle w:val="StyleUnderline"/>
          <w:rFonts w:asciiTheme="majorHAnsi" w:hAnsiTheme="majorHAnsi" w:cstheme="majorHAnsi"/>
        </w:rPr>
        <w:t xml:space="preserve"> the reality of grave </w:t>
      </w:r>
      <w:r w:rsidRPr="002E1ABE">
        <w:rPr>
          <w:rStyle w:val="StyleUnderline"/>
          <w:rFonts w:asciiTheme="majorHAnsi" w:hAnsiTheme="majorHAnsi" w:cstheme="majorHAnsi"/>
          <w:highlight w:val="green"/>
        </w:rPr>
        <w:t>economic and racial divisions.</w:t>
      </w:r>
      <w:r w:rsidRPr="002E1ABE">
        <w:rPr>
          <w:rFonts w:asciiTheme="majorHAnsi" w:hAnsiTheme="majorHAnsi" w:cstheme="maj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2E1ABE">
        <w:rPr>
          <w:rStyle w:val="StyleUnderline"/>
          <w:rFonts w:asciiTheme="majorHAnsi" w:hAnsiTheme="majorHAnsi" w:cstheme="majorHAnsi"/>
        </w:rPr>
        <w:t xml:space="preserve"> </w:t>
      </w:r>
      <w:r w:rsidRPr="002E1ABE">
        <w:rPr>
          <w:rStyle w:val="StyleUnderline"/>
          <w:rFonts w:asciiTheme="majorHAnsi" w:hAnsiTheme="majorHAnsi" w:cstheme="majorHAnsi"/>
          <w:highlight w:val="green"/>
        </w:rPr>
        <w:t xml:space="preserve">Reaching the moon began to look </w:t>
      </w:r>
      <w:r w:rsidRPr="002E1ABE">
        <w:rPr>
          <w:rStyle w:val="StyleUnderline"/>
          <w:rFonts w:asciiTheme="majorHAnsi" w:hAnsiTheme="majorHAnsi" w:cstheme="majorHAnsi"/>
        </w:rPr>
        <w:t xml:space="preserve">less </w:t>
      </w:r>
      <w:r w:rsidRPr="002E1ABE">
        <w:rPr>
          <w:rStyle w:val="StyleUnderline"/>
          <w:rFonts w:asciiTheme="majorHAnsi" w:hAnsiTheme="majorHAnsi" w:cstheme="majorHAnsi"/>
          <w:highlight w:val="green"/>
        </w:rPr>
        <w:t xml:space="preserve">like </w:t>
      </w:r>
      <w:r w:rsidRPr="002E1ABE">
        <w:rPr>
          <w:rStyle w:val="StyleUnderline"/>
          <w:rFonts w:asciiTheme="majorHAnsi" w:hAnsiTheme="majorHAnsi" w:cstheme="majorHAnsi"/>
        </w:rPr>
        <w:t xml:space="preserve">a virtuous American project than </w:t>
      </w:r>
      <w:r w:rsidRPr="002E1ABE">
        <w:rPr>
          <w:rStyle w:val="StyleUnderline"/>
          <w:rFonts w:asciiTheme="majorHAnsi" w:hAnsiTheme="majorHAnsi" w:cstheme="majorHAnsi"/>
          <w:highlight w:val="green"/>
        </w:rPr>
        <w:t xml:space="preserve">a white American project that furthered Black </w:t>
      </w:r>
      <w:r w:rsidRPr="002E1ABE">
        <w:rPr>
          <w:rStyle w:val="StyleUnderline"/>
          <w:rFonts w:asciiTheme="majorHAnsi" w:hAnsiTheme="majorHAnsi" w:cstheme="majorHAnsi"/>
        </w:rPr>
        <w:t xml:space="preserve">economic </w:t>
      </w:r>
      <w:r w:rsidRPr="002E1ABE">
        <w:rPr>
          <w:rStyle w:val="StyleUnderline"/>
          <w:rFonts w:asciiTheme="majorHAnsi" w:hAnsiTheme="majorHAnsi" w:cstheme="majorHAnsi"/>
          <w:highlight w:val="green"/>
        </w:rPr>
        <w:t xml:space="preserve">exploitation and abandonment. The space race as a spectacle of freedom and (white) upward mobility </w:t>
      </w:r>
      <w:r w:rsidRPr="002E1ABE">
        <w:rPr>
          <w:rStyle w:val="StyleUnderline"/>
          <w:rFonts w:asciiTheme="majorHAnsi" w:hAnsiTheme="majorHAnsi" w:cstheme="majorHAnsi"/>
        </w:rPr>
        <w:t xml:space="preserve">must be </w:t>
      </w:r>
      <w:r w:rsidRPr="002E1ABE">
        <w:rPr>
          <w:rStyle w:val="StyleUnderline"/>
          <w:rFonts w:asciiTheme="majorHAnsi" w:hAnsiTheme="majorHAnsi" w:cstheme="majorHAnsi"/>
          <w:highlight w:val="green"/>
        </w:rPr>
        <w:t xml:space="preserve">held in tension with the </w:t>
      </w:r>
      <w:r w:rsidRPr="002E1ABE">
        <w:rPr>
          <w:rStyle w:val="StyleUnderline"/>
          <w:rFonts w:asciiTheme="majorHAnsi" w:hAnsiTheme="majorHAnsi" w:cstheme="majorHAnsi"/>
        </w:rPr>
        <w:t xml:space="preserve">deepening </w:t>
      </w:r>
      <w:r w:rsidRPr="002E1ABE">
        <w:rPr>
          <w:rStyle w:val="StyleUnderline"/>
          <w:rFonts w:asciiTheme="majorHAnsi" w:hAnsiTheme="majorHAnsi" w:cstheme="majorHAnsi"/>
          <w:highlight w:val="green"/>
        </w:rPr>
        <w:t>‘urban crisis’</w:t>
      </w:r>
      <w:r w:rsidRPr="002E1ABE">
        <w:rPr>
          <w:rFonts w:asciiTheme="majorHAnsi" w:hAnsiTheme="majorHAnsi" w:cstheme="maj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w:t>
      </w:r>
      <w:r w:rsidRPr="002E1ABE">
        <w:rPr>
          <w:rFonts w:asciiTheme="majorHAnsi" w:hAnsiTheme="majorHAnsi" w:cstheme="majorHAnsi"/>
          <w:sz w:val="14"/>
        </w:rPr>
        <w:lastRenderedPageBreak/>
        <w:t>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2E1ABE">
        <w:rPr>
          <w:rStyle w:val="StyleUnderline"/>
          <w:rFonts w:asciiTheme="majorHAnsi" w:hAnsiTheme="majorHAnsi" w:cstheme="majorHAnsi"/>
        </w:rPr>
        <w:t xml:space="preserve"> </w:t>
      </w:r>
      <w:r w:rsidRPr="002E1ABE">
        <w:rPr>
          <w:rStyle w:val="StyleUnderline"/>
          <w:rFonts w:asciiTheme="majorHAnsi" w:hAnsiTheme="majorHAnsi" w:cstheme="majorHAnsi"/>
          <w:highlight w:val="green"/>
        </w:rPr>
        <w:t>Spectacle</w:t>
      </w:r>
      <w:r w:rsidRPr="002E1ABE">
        <w:rPr>
          <w:rStyle w:val="StyleUnderline"/>
          <w:rFonts w:asciiTheme="majorHAnsi" w:hAnsiTheme="majorHAnsi" w:cstheme="majorHAnsi"/>
        </w:rPr>
        <w:t xml:space="preserve"> tends </w:t>
      </w:r>
      <w:r w:rsidRPr="002E1ABE">
        <w:rPr>
          <w:rStyle w:val="StyleUnderline"/>
          <w:rFonts w:asciiTheme="majorHAnsi" w:hAnsiTheme="majorHAnsi" w:cstheme="majorHAnsi"/>
          <w:highlight w:val="green"/>
        </w:rPr>
        <w:t>to be understood as</w:t>
      </w:r>
      <w:r w:rsidRPr="002E1ABE">
        <w:rPr>
          <w:rStyle w:val="StyleUnderline"/>
          <w:rFonts w:asciiTheme="majorHAnsi" w:hAnsiTheme="majorHAnsi" w:cstheme="majorHAnsi"/>
        </w:rPr>
        <w:t xml:space="preserve"> an ideological mask or distortion of reality, but Shiloh Krupar usefully conceptualizes spectacle as </w:t>
      </w:r>
      <w:r w:rsidRPr="002E1ABE">
        <w:rPr>
          <w:rStyle w:val="StyleUnderline"/>
          <w:rFonts w:asciiTheme="majorHAnsi" w:hAnsiTheme="majorHAnsi" w:cstheme="majorHAnsi"/>
          <w:highlight w:val="green"/>
        </w:rPr>
        <w:t>‘a tactical ontology – meaning a truth-telling, world-making strategy’</w:t>
      </w:r>
      <w:r w:rsidRPr="002E1ABE">
        <w:rPr>
          <w:rFonts w:asciiTheme="majorHAnsi" w:hAnsiTheme="majorHAnsi" w:cstheme="majorHAnsi"/>
          <w:sz w:val="14"/>
        </w:rPr>
        <w:t xml:space="preserve"> (2013, p. 10). Indeed, in Blank Spots on the Map (2009), Trevor Paglen shows how </w:t>
      </w:r>
      <w:r w:rsidRPr="002E1ABE">
        <w:rPr>
          <w:rStyle w:val="StyleUnderline"/>
          <w:rFonts w:asciiTheme="majorHAnsi" w:hAnsiTheme="majorHAnsi" w:cstheme="majorHAnsi"/>
          <w:highlight w:val="green"/>
        </w:rPr>
        <w:t>NASA was the</w:t>
      </w:r>
      <w:r w:rsidRPr="002E1ABE">
        <w:rPr>
          <w:rStyle w:val="StyleUnderline"/>
          <w:rFonts w:asciiTheme="majorHAnsi" w:hAnsiTheme="majorHAnsi" w:cstheme="majorHAnsi"/>
        </w:rPr>
        <w:t xml:space="preserve"> visible institutional </w:t>
      </w:r>
      <w:r w:rsidRPr="002E1ABE">
        <w:rPr>
          <w:rStyle w:val="StyleUnderline"/>
          <w:rFonts w:asciiTheme="majorHAnsi" w:hAnsiTheme="majorHAnsi" w:cstheme="majorHAnsi"/>
          <w:highlight w:val="green"/>
        </w:rPr>
        <w:t>face of</w:t>
      </w:r>
      <w:r w:rsidRPr="002E1ABE">
        <w:rPr>
          <w:rStyle w:val="StyleUnderline"/>
          <w:rFonts w:asciiTheme="majorHAnsi" w:hAnsiTheme="majorHAnsi" w:cstheme="majorHAnsi"/>
        </w:rPr>
        <w:t xml:space="preserve"> an expansive and largely secret </w:t>
      </w:r>
      <w:r w:rsidRPr="002E1ABE">
        <w:rPr>
          <w:rStyle w:val="StyleUnderline"/>
          <w:rFonts w:asciiTheme="majorHAnsi" w:hAnsiTheme="majorHAnsi" w:cstheme="majorHAnsi"/>
          <w:highlight w:val="green"/>
        </w:rPr>
        <w:t>Cold War military geography</w:t>
      </w:r>
      <w:r w:rsidRPr="002E1ABE">
        <w:rPr>
          <w:rStyle w:val="StyleUnderline"/>
          <w:rFonts w:asciiTheme="majorHAnsi" w:hAnsiTheme="majorHAnsi" w:cstheme="majorHAnsi"/>
        </w:rPr>
        <w:t xml:space="preserve">. </w:t>
      </w:r>
      <w:r w:rsidRPr="002E1ABE">
        <w:rPr>
          <w:rFonts w:asciiTheme="majorHAnsi" w:hAnsiTheme="majorHAnsi" w:cstheme="majorHAnsi"/>
          <w:sz w:val="14"/>
        </w:rPr>
        <w:t xml:space="preserve">Krupar and Paglen show </w:t>
      </w:r>
      <w:r w:rsidRPr="002E1ABE">
        <w:rPr>
          <w:rStyle w:val="StyleUnderline"/>
          <w:rFonts w:asciiTheme="majorHAnsi" w:hAnsiTheme="majorHAnsi" w:cstheme="majorHAnsi"/>
        </w:rPr>
        <w:t xml:space="preserve">how </w:t>
      </w:r>
      <w:r w:rsidRPr="002E1ABE">
        <w:rPr>
          <w:rStyle w:val="StyleUnderline"/>
          <w:rFonts w:asciiTheme="majorHAnsi" w:hAnsiTheme="majorHAnsi" w:cstheme="majorHAnsi"/>
          <w:highlight w:val="green"/>
        </w:rPr>
        <w:t>US militarization</w:t>
      </w:r>
      <w:r w:rsidRPr="002E1ABE">
        <w:rPr>
          <w:rStyle w:val="StyleUnderline"/>
          <w:rFonts w:asciiTheme="majorHAnsi" w:hAnsiTheme="majorHAnsi" w:cstheme="majorHAnsi"/>
        </w:rPr>
        <w:t xml:space="preserve"> has </w:t>
      </w:r>
      <w:r w:rsidRPr="002E1ABE">
        <w:rPr>
          <w:rStyle w:val="StyleUnderline"/>
          <w:rFonts w:asciiTheme="majorHAnsi" w:hAnsiTheme="majorHAnsi" w:cstheme="majorHAnsi"/>
          <w:highlight w:val="green"/>
        </w:rPr>
        <w:t>developed through</w:t>
      </w:r>
      <w:r w:rsidRPr="002E1ABE">
        <w:rPr>
          <w:rStyle w:val="StyleUnderline"/>
          <w:rFonts w:asciiTheme="majorHAnsi" w:hAnsiTheme="majorHAnsi" w:cstheme="majorHAnsi"/>
        </w:rPr>
        <w:t xml:space="preserve"> institutional </w:t>
      </w:r>
      <w:r w:rsidRPr="002E1ABE">
        <w:rPr>
          <w:rStyle w:val="StyleUnderline"/>
          <w:rFonts w:asciiTheme="majorHAnsi" w:hAnsiTheme="majorHAnsi" w:cstheme="majorHAnsi"/>
          <w:highlight w:val="green"/>
        </w:rPr>
        <w:t>apparatuses</w:t>
      </w:r>
      <w:r w:rsidRPr="002E1ABE">
        <w:rPr>
          <w:rStyle w:val="StyleUnderline"/>
          <w:rFonts w:asciiTheme="majorHAnsi" w:hAnsiTheme="majorHAnsi" w:cstheme="majorHAnsi"/>
        </w:rPr>
        <w:t xml:space="preserve"> and personnel </w:t>
      </w:r>
      <w:r w:rsidRPr="002E1ABE">
        <w:rPr>
          <w:rStyle w:val="StyleUnderline"/>
          <w:rFonts w:asciiTheme="majorHAnsi" w:hAnsiTheme="majorHAnsi" w:cstheme="majorHAnsi"/>
          <w:highlight w:val="green"/>
        </w:rPr>
        <w:t xml:space="preserve">that create a world of plausible appearances. </w:t>
      </w:r>
      <w:r w:rsidRPr="002E1ABE">
        <w:rPr>
          <w:rStyle w:val="StyleUnderline"/>
          <w:rFonts w:asciiTheme="majorHAnsi" w:hAnsiTheme="majorHAnsi" w:cstheme="majorHAnsi"/>
        </w:rPr>
        <w:t>Visuality and material landscapes are interconnected such that hypervisibility (that is, the space race) is a technological apparatus simultaneously creating unseen spaces of waste and sacrifice. Thus,</w:t>
      </w:r>
      <w:r w:rsidRPr="002E1ABE">
        <w:rPr>
          <w:rStyle w:val="StyleUnderline"/>
          <w:rFonts w:asciiTheme="majorHAnsi" w:hAnsiTheme="majorHAnsi" w:cstheme="majorHAnsi"/>
          <w:highlight w:val="green"/>
        </w:rPr>
        <w:t xml:space="preserve"> spectacle is a tool of reification and division that works by disconnecting spaces and categories </w:t>
      </w:r>
      <w:r w:rsidRPr="002E1ABE">
        <w:rPr>
          <w:rStyle w:val="StyleUnderline"/>
          <w:rFonts w:asciiTheme="majorHAnsi" w:hAnsiTheme="majorHAnsi" w:cstheme="majorHAnsi"/>
        </w:rPr>
        <w:t>– delineating human from nature, valued from abjected – that are actually produced together.</w:t>
      </w:r>
      <w:r w:rsidRPr="002E1ABE">
        <w:rPr>
          <w:rFonts w:asciiTheme="majorHAnsi" w:hAnsiTheme="majorHAnsi" w:cstheme="maj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2E1ABE">
        <w:rPr>
          <w:rStyle w:val="StyleUnderline"/>
          <w:rFonts w:asciiTheme="majorHAnsi" w:hAnsiTheme="majorHAnsi" w:cstheme="majorHAnsi"/>
        </w:rPr>
        <w:t xml:space="preserve">. In this reading, </w:t>
      </w:r>
      <w:r w:rsidRPr="002E1ABE">
        <w:rPr>
          <w:rStyle w:val="StyleUnderline"/>
          <w:rFonts w:asciiTheme="majorHAnsi" w:hAnsiTheme="majorHAnsi" w:cstheme="majorHAnsi"/>
          <w:highlight w:val="green"/>
        </w:rPr>
        <w:t xml:space="preserve">the moon counters temporalities and spatialities of racial liberalism that rendered white supremacy as </w:t>
      </w:r>
      <w:r w:rsidRPr="002E1ABE">
        <w:rPr>
          <w:rStyle w:val="StyleUnderline"/>
          <w:rFonts w:asciiTheme="majorHAnsi" w:hAnsiTheme="majorHAnsi" w:cstheme="majorHAnsi"/>
        </w:rPr>
        <w:t xml:space="preserve">historical and anachronistic by insisting that American white supremacy is </w:t>
      </w:r>
      <w:r w:rsidRPr="002E1ABE">
        <w:rPr>
          <w:rStyle w:val="StyleUnderline"/>
          <w:rFonts w:asciiTheme="majorHAnsi" w:hAnsiTheme="majorHAnsi" w:cstheme="majorHAnsi"/>
          <w:highlight w:val="green"/>
        </w:rPr>
        <w:t>part of the modern geopolitical order.</w:t>
      </w:r>
      <w:r w:rsidRPr="002E1ABE">
        <w:rPr>
          <w:rStyle w:val="StyleUnderline"/>
          <w:rFonts w:asciiTheme="majorHAnsi" w:hAnsiTheme="majorHAnsi" w:cstheme="majorHAnsi"/>
        </w:rPr>
        <w:t xml:space="preserve"> </w:t>
      </w:r>
      <w:r w:rsidRPr="002E1ABE">
        <w:rPr>
          <w:rFonts w:asciiTheme="majorHAnsi" w:hAnsiTheme="majorHAnsi" w:cstheme="majorHAnsi"/>
          <w:sz w:val="14"/>
        </w:rPr>
        <w:t xml:space="preserve">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w:t>
      </w:r>
      <w:r w:rsidRPr="002E1ABE">
        <w:rPr>
          <w:rFonts w:asciiTheme="majorHAnsi" w:hAnsiTheme="majorHAnsi" w:cstheme="majorHAnsi"/>
          <w:sz w:val="14"/>
        </w:rPr>
        <w:lastRenderedPageBreak/>
        <w:t>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2E1ABE">
        <w:rPr>
          <w:rStyle w:val="StyleUnderline"/>
          <w:rFonts w:asciiTheme="majorHAnsi" w:hAnsiTheme="majorHAnsi" w:cstheme="majorHAnsi"/>
        </w:rPr>
        <w:t xml:space="preserve"> </w:t>
      </w:r>
      <w:r w:rsidRPr="002E1ABE">
        <w:rPr>
          <w:rStyle w:val="StyleUnderline"/>
          <w:rFonts w:asciiTheme="majorHAnsi" w:hAnsiTheme="majorHAnsi" w:cstheme="majorHAnsi"/>
          <w:highlight w:val="green"/>
        </w:rPr>
        <w:t>The uneven geography</w:t>
      </w:r>
      <w:r w:rsidRPr="002E1ABE">
        <w:rPr>
          <w:rStyle w:val="StyleUnderline"/>
          <w:rFonts w:asciiTheme="majorHAnsi" w:hAnsiTheme="majorHAnsi" w:cstheme="majorHAnsi"/>
        </w:rPr>
        <w:t xml:space="preserve"> that the warfare-welfare state produced was the grounds of struggle over the costs and harms of militarization.</w:t>
      </w:r>
      <w:r w:rsidRPr="002E1ABE">
        <w:rPr>
          <w:rFonts w:asciiTheme="majorHAnsi" w:hAnsiTheme="majorHAnsi" w:cstheme="majorHAnsi"/>
          <w:sz w:val="14"/>
        </w:rPr>
        <w:t xml:space="preserve"> Investments in defense were widespread but concentrated in New South and New West sites in the so-called Sunbelt, what Markusen and colleagues (1991) dubbed the Gunbelt. </w:t>
      </w:r>
      <w:r w:rsidRPr="002E1ABE">
        <w:rPr>
          <w:rStyle w:val="StyleUnderline"/>
          <w:rFonts w:asciiTheme="majorHAnsi" w:hAnsiTheme="majorHAnsi" w:cstheme="majorHAnsi"/>
        </w:rPr>
        <w:t xml:space="preserve">This unevenness was not only regional, but also </w:t>
      </w:r>
      <w:r w:rsidRPr="002E1ABE">
        <w:rPr>
          <w:rStyle w:val="StyleUnderline"/>
          <w:rFonts w:asciiTheme="majorHAnsi" w:hAnsiTheme="majorHAnsi" w:cstheme="majorHAnsi"/>
          <w:highlight w:val="green"/>
        </w:rPr>
        <w:t>shaped patterns of development at the metropolitan scale</w:t>
      </w:r>
      <w:r w:rsidRPr="002E1ABE">
        <w:rPr>
          <w:rFonts w:asciiTheme="majorHAnsi" w:hAnsiTheme="majorHAnsi" w:cstheme="majorHAnsi"/>
          <w:sz w:val="14"/>
        </w:rPr>
        <w:t xml:space="preserve"> (Loyd, 2014). This social and spatial struggle was deeply racialized and gendered. For this reason, it is misleading to interpret the space race as a form of militarization that uniformly trumps basic </w:t>
      </w:r>
      <w:r w:rsidRPr="002E1ABE">
        <w:rPr>
          <w:rFonts w:asciiTheme="majorHAnsi" w:hAnsiTheme="majorHAnsi" w:cstheme="majorHAnsi"/>
          <w:sz w:val="14"/>
        </w:rPr>
        <w:lastRenderedPageBreak/>
        <w:t>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2E1ABE">
        <w:rPr>
          <w:rStyle w:val="StyleUnderline"/>
          <w:rFonts w:asciiTheme="majorHAnsi" w:hAnsiTheme="majorHAnsi" w:cstheme="majorHAnsi"/>
        </w:rPr>
        <w:t xml:space="preserve"> </w:t>
      </w:r>
      <w:r w:rsidRPr="002E1ABE">
        <w:rPr>
          <w:rStyle w:val="StyleUnderline"/>
          <w:rFonts w:asciiTheme="majorHAnsi" w:hAnsiTheme="majorHAnsi" w:cstheme="majorHAnsi"/>
          <w:highlight w:val="green"/>
        </w:rPr>
        <w:t xml:space="preserve">The peaceful promise of outer space </w:t>
      </w:r>
      <w:r w:rsidRPr="002E1ABE">
        <w:rPr>
          <w:rStyle w:val="StyleUnderline"/>
          <w:rFonts w:asciiTheme="majorHAnsi" w:hAnsiTheme="majorHAnsi" w:cstheme="majorHAnsi"/>
        </w:rPr>
        <w:t xml:space="preserve">– displacing the Man from the moon – </w:t>
      </w:r>
      <w:r w:rsidRPr="002E1ABE">
        <w:rPr>
          <w:rStyle w:val="StyleUnderline"/>
          <w:rFonts w:asciiTheme="majorHAnsi" w:hAnsiTheme="majorHAnsi" w:cstheme="majorHAnsi"/>
          <w:highlight w:val="green"/>
        </w:rPr>
        <w:t>remains tied to liberatory, decolonial projects on earth.</w:t>
      </w:r>
    </w:p>
    <w:p w14:paraId="74385DFE" w14:textId="77777777" w:rsidR="002E1ABE" w:rsidRPr="002E1ABE" w:rsidRDefault="002E1ABE" w:rsidP="002E1ABE">
      <w:pPr>
        <w:rPr>
          <w:rFonts w:asciiTheme="majorHAnsi" w:hAnsiTheme="majorHAnsi" w:cstheme="majorHAnsi"/>
        </w:rPr>
      </w:pPr>
    </w:p>
    <w:p w14:paraId="317AD069" w14:textId="77777777" w:rsidR="002E1ABE" w:rsidRPr="002E1ABE" w:rsidRDefault="002E1ABE" w:rsidP="002E1ABE">
      <w:pPr>
        <w:pStyle w:val="Heading3"/>
        <w:rPr>
          <w:rFonts w:asciiTheme="majorHAnsi" w:hAnsiTheme="majorHAnsi" w:cstheme="majorHAnsi"/>
        </w:rPr>
      </w:pPr>
      <w:r w:rsidRPr="002E1ABE">
        <w:rPr>
          <w:rFonts w:asciiTheme="majorHAnsi" w:hAnsiTheme="majorHAnsi" w:cstheme="majorHAnsi"/>
        </w:rPr>
        <w:lastRenderedPageBreak/>
        <w:t>Part 2 is the Method</w:t>
      </w:r>
    </w:p>
    <w:p w14:paraId="4F9A1ECA" w14:textId="77777777" w:rsidR="002E1ABE" w:rsidRPr="002E1ABE" w:rsidRDefault="002E1ABE" w:rsidP="002E1ABE">
      <w:pPr>
        <w:pStyle w:val="Heading4"/>
        <w:rPr>
          <w:rFonts w:asciiTheme="majorHAnsi" w:hAnsiTheme="majorHAnsi" w:cstheme="majorHAnsi"/>
          <w:szCs w:val="24"/>
        </w:rPr>
      </w:pPr>
      <w:r w:rsidRPr="002E1ABE">
        <w:rPr>
          <w:rFonts w:asciiTheme="majorHAnsi" w:hAnsiTheme="majorHAnsi" w:cstheme="majorHAnsi"/>
          <w:szCs w:val="24"/>
        </w:rPr>
        <w:t xml:space="preserve">We affirm the normative statement but our analysis isn’t separate from the </w:t>
      </w:r>
      <w:r w:rsidRPr="002E1ABE">
        <w:rPr>
          <w:rFonts w:asciiTheme="majorHAnsi" w:hAnsiTheme="majorHAnsi" w:cstheme="majorHAnsi"/>
          <w:szCs w:val="24"/>
          <w:u w:val="single"/>
        </w:rPr>
        <w:t>broader framework</w:t>
      </w:r>
      <w:r w:rsidRPr="002E1ABE">
        <w:rPr>
          <w:rFonts w:asciiTheme="majorHAnsi" w:hAnsiTheme="majorHAnsi" w:cstheme="majorHAnsi"/>
          <w:szCs w:val="24"/>
        </w:rPr>
        <w:t xml:space="preserve"> – justifications are a </w:t>
      </w:r>
      <w:r w:rsidRPr="002E1ABE">
        <w:rPr>
          <w:rFonts w:asciiTheme="majorHAnsi" w:hAnsiTheme="majorHAnsi" w:cstheme="majorHAnsi"/>
          <w:szCs w:val="24"/>
          <w:u w:val="single"/>
        </w:rPr>
        <w:t>prior question</w:t>
      </w:r>
      <w:r w:rsidRPr="002E1ABE">
        <w:rPr>
          <w:rFonts w:asciiTheme="majorHAnsi" w:hAnsiTheme="majorHAnsi" w:cstheme="majorHAnsi"/>
          <w:szCs w:val="24"/>
        </w:rPr>
        <w:t xml:space="preserve"> to concrete analysis because they answer </w:t>
      </w:r>
      <w:r w:rsidRPr="002E1ABE">
        <w:rPr>
          <w:rFonts w:asciiTheme="majorHAnsi" w:hAnsiTheme="majorHAnsi" w:cstheme="majorHAnsi"/>
          <w:szCs w:val="24"/>
          <w:u w:val="single"/>
        </w:rPr>
        <w:t>when</w:t>
      </w:r>
      <w:r w:rsidRPr="002E1ABE">
        <w:rPr>
          <w:rFonts w:asciiTheme="majorHAnsi" w:hAnsiTheme="majorHAnsi" w:cstheme="majorHAnsi"/>
          <w:szCs w:val="24"/>
        </w:rPr>
        <w:t xml:space="preserve">, </w:t>
      </w:r>
      <w:r w:rsidRPr="002E1ABE">
        <w:rPr>
          <w:rFonts w:asciiTheme="majorHAnsi" w:hAnsiTheme="majorHAnsi" w:cstheme="majorHAnsi"/>
          <w:szCs w:val="24"/>
          <w:u w:val="single"/>
        </w:rPr>
        <w:t>why</w:t>
      </w:r>
      <w:r w:rsidRPr="002E1ABE">
        <w:rPr>
          <w:rFonts w:asciiTheme="majorHAnsi" w:hAnsiTheme="majorHAnsi" w:cstheme="majorHAnsi"/>
          <w:szCs w:val="24"/>
        </w:rPr>
        <w:t xml:space="preserve"> and </w:t>
      </w:r>
      <w:r w:rsidRPr="002E1ABE">
        <w:rPr>
          <w:rFonts w:asciiTheme="majorHAnsi" w:hAnsiTheme="majorHAnsi" w:cstheme="majorHAnsi"/>
          <w:szCs w:val="24"/>
          <w:u w:val="single"/>
        </w:rPr>
        <w:t>how</w:t>
      </w:r>
      <w:r w:rsidRPr="002E1ABE">
        <w:rPr>
          <w:rFonts w:asciiTheme="majorHAnsi" w:hAnsiTheme="majorHAnsi" w:cstheme="majorHAnsi"/>
          <w:szCs w:val="24"/>
        </w:rPr>
        <w:t xml:space="preserve"> violence and injustice operate</w:t>
      </w:r>
    </w:p>
    <w:p w14:paraId="669C12A2" w14:textId="77777777" w:rsidR="002E1ABE" w:rsidRPr="002E1ABE" w:rsidRDefault="002E1ABE" w:rsidP="002E1ABE">
      <w:pPr>
        <w:rPr>
          <w:rFonts w:asciiTheme="majorHAnsi" w:hAnsiTheme="majorHAnsi" w:cstheme="majorHAnsi"/>
        </w:rPr>
      </w:pPr>
    </w:p>
    <w:p w14:paraId="0C83B63C" w14:textId="77777777" w:rsidR="002E1ABE" w:rsidRPr="002E1ABE" w:rsidRDefault="002E1ABE" w:rsidP="002E1ABE">
      <w:pPr>
        <w:keepNext/>
        <w:keepLines/>
        <w:spacing w:before="40" w:after="0"/>
        <w:outlineLvl w:val="3"/>
        <w:rPr>
          <w:rStyle w:val="Heading4Char"/>
          <w:rFonts w:asciiTheme="majorHAnsi" w:hAnsiTheme="majorHAnsi" w:cstheme="majorHAnsi"/>
          <w:szCs w:val="24"/>
        </w:rPr>
      </w:pPr>
      <w:r w:rsidRPr="002E1ABE">
        <w:rPr>
          <w:rStyle w:val="Heading4Char"/>
          <w:rFonts w:asciiTheme="majorHAnsi" w:hAnsiTheme="majorHAnsi" w:cstheme="majorHAnsi"/>
        </w:rPr>
        <w:t xml:space="preserve">Our scenario analysis of the resolution </w:t>
      </w:r>
      <w:r w:rsidRPr="002E1ABE">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33F2C60F" w14:textId="77777777" w:rsidR="002E1ABE" w:rsidRPr="002E1ABE" w:rsidRDefault="002E1ABE" w:rsidP="002E1ABE">
      <w:pPr>
        <w:rPr>
          <w:rStyle w:val="Heading4Char"/>
          <w:rFonts w:asciiTheme="majorHAnsi" w:hAnsiTheme="majorHAnsi" w:cstheme="majorHAnsi"/>
          <w:szCs w:val="24"/>
        </w:rPr>
      </w:pPr>
    </w:p>
    <w:p w14:paraId="03A4F203" w14:textId="77777777" w:rsidR="002E1ABE" w:rsidRPr="002E1ABE" w:rsidRDefault="002E1ABE" w:rsidP="002E1ABE">
      <w:pPr>
        <w:keepNext/>
        <w:keepLines/>
        <w:spacing w:before="40" w:after="0"/>
        <w:outlineLvl w:val="3"/>
        <w:rPr>
          <w:rFonts w:asciiTheme="majorHAnsi" w:eastAsiaTheme="majorEastAsia" w:hAnsiTheme="majorHAnsi" w:cstheme="majorHAnsi"/>
          <w:b/>
          <w:iCs/>
          <w:sz w:val="26"/>
        </w:rPr>
      </w:pPr>
      <w:r w:rsidRPr="002E1ABE">
        <w:rPr>
          <w:rFonts w:asciiTheme="majorHAnsi" w:eastAsiaTheme="majorEastAsia" w:hAnsiTheme="majorHAnsi" w:cstheme="majorHAnsi"/>
          <w:b/>
          <w:iCs/>
          <w:sz w:val="24"/>
        </w:rPr>
        <w:t xml:space="preserve">Mass base cultivation must start through utopic communist demands like the aff that prophesize the end of Capitalism. </w:t>
      </w:r>
    </w:p>
    <w:p w14:paraId="69E51848" w14:textId="77777777" w:rsidR="002E1ABE" w:rsidRPr="002E1ABE" w:rsidRDefault="002E1ABE" w:rsidP="002E1ABE">
      <w:pPr>
        <w:rPr>
          <w:rFonts w:asciiTheme="majorHAnsi" w:hAnsiTheme="majorHAnsi" w:cstheme="majorHAnsi"/>
        </w:rPr>
      </w:pPr>
      <w:r w:rsidRPr="002E1ABE">
        <w:rPr>
          <w:rFonts w:asciiTheme="majorHAnsi" w:hAnsiTheme="majorHAnsi" w:cstheme="majorHAnsi"/>
          <w:b/>
          <w:bCs/>
          <w:sz w:val="26"/>
        </w:rPr>
        <w:t>Tonstad 16</w:t>
      </w:r>
      <w:r w:rsidRPr="002E1ABE">
        <w:rPr>
          <w:rFonts w:asciiTheme="majorHAnsi" w:hAnsiTheme="majorHAnsi" w:cstheme="majorHAnsi"/>
        </w:rPr>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 )</w:t>
      </w:r>
    </w:p>
    <w:p w14:paraId="14E16F08" w14:textId="77777777" w:rsidR="002E1ABE" w:rsidRPr="002E1ABE" w:rsidRDefault="002E1ABE" w:rsidP="002E1ABE">
      <w:pPr>
        <w:rPr>
          <w:rStyle w:val="Emphasis"/>
          <w:rFonts w:asciiTheme="majorHAnsi" w:hAnsiTheme="majorHAnsi" w:cstheme="majorHAnsi"/>
        </w:rPr>
      </w:pPr>
      <w:r w:rsidRPr="002E1ABE">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2E1ABE">
        <w:rPr>
          <w:rStyle w:val="Emphasis"/>
          <w:rFonts w:asciiTheme="majorHAnsi" w:hAnsiTheme="majorHAnsi" w:cstheme="majorHAnsi"/>
          <w:highlight w:val="green"/>
        </w:rPr>
        <w:t>To</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reeducate</w:t>
      </w:r>
      <w:r w:rsidRPr="002E1ABE">
        <w:rPr>
          <w:rStyle w:val="Emphasis"/>
          <w:rFonts w:asciiTheme="majorHAnsi" w:hAnsiTheme="majorHAnsi" w:cstheme="majorHAnsi"/>
        </w:rPr>
        <w:t xml:space="preserve"> our temporal </w:t>
      </w:r>
      <w:r w:rsidRPr="002E1ABE">
        <w:rPr>
          <w:rStyle w:val="Emphasis"/>
          <w:rFonts w:asciiTheme="majorHAnsi" w:hAnsiTheme="majorHAnsi" w:cstheme="majorHAnsi"/>
          <w:highlight w:val="green"/>
        </w:rPr>
        <w:t>desires</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 xml:space="preserve">we </w:t>
      </w:r>
      <w:r w:rsidRPr="002E1ABE">
        <w:rPr>
          <w:rStyle w:val="Emphasis"/>
          <w:rFonts w:asciiTheme="majorHAnsi" w:hAnsiTheme="majorHAnsi" w:cstheme="majorHAnsi"/>
        </w:rPr>
        <w:t>need to “</w:t>
      </w:r>
      <w:r w:rsidRPr="002E1ABE">
        <w:rPr>
          <w:rStyle w:val="Emphasis"/>
          <w:rFonts w:asciiTheme="majorHAnsi" w:hAnsiTheme="majorHAnsi" w:cstheme="majorHAnsi"/>
          <w:highlight w:val="green"/>
        </w:rPr>
        <w:t>affirm what we are and will it</w:t>
      </w:r>
      <w:r w:rsidRPr="002E1ABE">
        <w:rPr>
          <w:rStyle w:val="Emphasis"/>
          <w:rFonts w:asciiTheme="majorHAnsi" w:hAnsiTheme="majorHAnsi" w:cstheme="majorHAnsi"/>
        </w:rPr>
        <w:t xml:space="preserve">, </w:t>
      </w:r>
      <w:r w:rsidRPr="002E1ABE">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 xml:space="preserve">The utopic demand affirms a future </w:t>
      </w:r>
      <w:r w:rsidRPr="002E1ABE">
        <w:rPr>
          <w:rStyle w:val="Emphasis"/>
          <w:rFonts w:asciiTheme="majorHAnsi" w:hAnsiTheme="majorHAnsi" w:cstheme="majorHAnsi"/>
        </w:rPr>
        <w:t xml:space="preserve">in which the demand would no longer be utopic, while also </w:t>
      </w:r>
      <w:r w:rsidRPr="002E1ABE">
        <w:rPr>
          <w:rStyle w:val="Emphasis"/>
          <w:rFonts w:asciiTheme="majorHAnsi" w:hAnsiTheme="majorHAnsi" w:cstheme="majorHAnsi"/>
          <w:highlight w:val="green"/>
        </w:rPr>
        <w:t>estranging</w:t>
      </w:r>
      <w:r w:rsidRPr="002E1ABE">
        <w:rPr>
          <w:rStyle w:val="Emphasis"/>
          <w:rFonts w:asciiTheme="majorHAnsi" w:hAnsiTheme="majorHAnsi" w:cstheme="majorHAnsi"/>
        </w:rPr>
        <w:t xml:space="preserve"> us </w:t>
      </w:r>
      <w:r w:rsidRPr="002E1ABE">
        <w:rPr>
          <w:rStyle w:val="Emphasis"/>
          <w:rFonts w:asciiTheme="majorHAnsi" w:hAnsiTheme="majorHAnsi" w:cstheme="majorHAnsi"/>
          <w:highlight w:val="green"/>
        </w:rPr>
        <w:t>from the ethos that there is no alternative</w:t>
      </w:r>
      <w:r w:rsidRPr="002E1ABE">
        <w:rPr>
          <w:rStyle w:val="Emphasis"/>
          <w:rFonts w:asciiTheme="majorHAnsi" w:hAnsiTheme="majorHAnsi" w:cstheme="majorHAnsi"/>
        </w:rPr>
        <w:t>.</w:t>
      </w:r>
      <w:r w:rsidRPr="002E1ABE">
        <w:rPr>
          <w:rFonts w:asciiTheme="majorHAnsi" w:hAnsiTheme="majorHAnsi" w:cstheme="maj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2E1ABE">
        <w:rPr>
          <w:rFonts w:asciiTheme="majorHAnsi" w:hAnsiTheme="majorHAnsi" w:cstheme="majorHAnsi"/>
        </w:rPr>
        <w:t>, and without creating and becoming a we, we can neither understand “our” time aright to diagnose it, nor shift the future into a direction other than the one marked out by the insistence that there is no alternative.</w:t>
      </w:r>
      <w:r w:rsidRPr="002E1ABE">
        <w:rPr>
          <w:rStyle w:val="Emphasis"/>
          <w:rFonts w:asciiTheme="majorHAnsi" w:hAnsiTheme="majorHAnsi" w:cstheme="majorHAnsi"/>
        </w:rPr>
        <w:t xml:space="preserve"> </w:t>
      </w:r>
      <w:r w:rsidRPr="002E1ABE">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2E1ABE">
        <w:rPr>
          <w:rStyle w:val="Emphasis"/>
          <w:rFonts w:asciiTheme="majorHAnsi" w:hAnsiTheme="majorHAnsi" w:cstheme="majorHAnsi"/>
        </w:rPr>
        <w:t xml:space="preserve"> The first step is to </w:t>
      </w:r>
      <w:r w:rsidRPr="002E1ABE">
        <w:rPr>
          <w:rStyle w:val="Emphasis"/>
          <w:rFonts w:asciiTheme="majorHAnsi" w:hAnsiTheme="majorHAnsi" w:cstheme="majorHAnsi"/>
          <w:highlight w:val="green"/>
        </w:rPr>
        <w:t>name the powers</w:t>
      </w:r>
      <w:r w:rsidRPr="002E1ABE">
        <w:rPr>
          <w:rStyle w:val="Emphasis"/>
          <w:rFonts w:asciiTheme="majorHAnsi" w:hAnsiTheme="majorHAnsi" w:cstheme="majorHAnsi"/>
        </w:rPr>
        <w:t xml:space="preserve"> and in so naming call them up </w:t>
      </w:r>
      <w:r w:rsidRPr="002E1ABE">
        <w:rPr>
          <w:rStyle w:val="Emphasis"/>
          <w:rFonts w:asciiTheme="majorHAnsi" w:hAnsiTheme="majorHAnsi" w:cstheme="majorHAnsi"/>
          <w:highlight w:val="green"/>
        </w:rPr>
        <w:t>and make them</w:t>
      </w:r>
      <w:r w:rsidRPr="002E1ABE">
        <w:rPr>
          <w:rStyle w:val="Emphasis"/>
          <w:rFonts w:asciiTheme="majorHAnsi" w:hAnsiTheme="majorHAnsi" w:cstheme="majorHAnsi"/>
        </w:rPr>
        <w:t xml:space="preserve"> visible [</w:t>
      </w:r>
      <w:r w:rsidRPr="002E1ABE">
        <w:rPr>
          <w:rStyle w:val="Emphasis"/>
          <w:rFonts w:asciiTheme="majorHAnsi" w:hAnsiTheme="majorHAnsi" w:cstheme="majorHAnsi"/>
          <w:highlight w:val="green"/>
        </w:rPr>
        <w:t>recognizeable</w:t>
      </w:r>
      <w:r w:rsidRPr="002E1ABE">
        <w:rPr>
          <w:rStyle w:val="Emphasis"/>
          <w:rFonts w:asciiTheme="majorHAnsi" w:hAnsiTheme="majorHAnsi" w:cstheme="majorHAnsi"/>
        </w:rPr>
        <w:t xml:space="preserve">]— </w:t>
      </w:r>
      <w:r w:rsidRPr="002E1ABE">
        <w:rPr>
          <w:rFonts w:asciiTheme="majorHAnsi" w:hAnsiTheme="majorHAnsi" w:cstheme="majorHAnsi"/>
        </w:rPr>
        <w:t xml:space="preserve">materialization of the demons that ride and haunt us, seeking to destroy us. </w:t>
      </w:r>
      <w:r w:rsidRPr="002E1ABE">
        <w:rPr>
          <w:rStyle w:val="Emphasis"/>
          <w:rFonts w:asciiTheme="majorHAnsi" w:hAnsiTheme="majorHAnsi" w:cstheme="majorHAnsi"/>
        </w:rPr>
        <w:t xml:space="preserve">The next step is to </w:t>
      </w:r>
      <w:r w:rsidRPr="002E1ABE">
        <w:rPr>
          <w:rStyle w:val="Emphasis"/>
          <w:rFonts w:asciiTheme="majorHAnsi" w:hAnsiTheme="majorHAnsi" w:cstheme="majorHAnsi"/>
          <w:highlight w:val="green"/>
        </w:rPr>
        <w:t>reorder our temporal</w:t>
      </w:r>
      <w:r w:rsidRPr="002E1ABE">
        <w:rPr>
          <w:rStyle w:val="Emphasis"/>
          <w:rFonts w:asciiTheme="majorHAnsi" w:hAnsiTheme="majorHAnsi" w:cstheme="majorHAnsi"/>
        </w:rPr>
        <w:t xml:space="preserve"> and</w:t>
      </w:r>
      <w:r w:rsidRPr="002E1ABE">
        <w:rPr>
          <w:rStyle w:val="Emphasis"/>
          <w:rFonts w:asciiTheme="majorHAnsi" w:hAnsiTheme="majorHAnsi" w:cstheme="majorHAnsi"/>
          <w:highlight w:val="green"/>
        </w:rPr>
        <w:t xml:space="preserve"> spatial relations </w:t>
      </w:r>
      <w:r w:rsidRPr="002E1ABE">
        <w:rPr>
          <w:rStyle w:val="Emphasis"/>
          <w:rFonts w:asciiTheme="majorHAnsi" w:hAnsiTheme="majorHAnsi" w:cstheme="majorHAnsi"/>
        </w:rPr>
        <w:t>to each other to create a we that does not yet exist.</w:t>
      </w:r>
      <w:r w:rsidRPr="002E1ABE">
        <w:rPr>
          <w:rFonts w:asciiTheme="majorHAnsi" w:hAnsiTheme="majorHAnsi" w:cstheme="majorHAnsi"/>
          <w:sz w:val="16"/>
        </w:rPr>
        <w:t xml:space="preserve">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w:t>
      </w:r>
      <w:r w:rsidRPr="002E1ABE">
        <w:rPr>
          <w:rFonts w:asciiTheme="majorHAnsi" w:hAnsiTheme="majorHAnsi" w:cstheme="majorHAnsi"/>
          <w:sz w:val="16"/>
        </w:rPr>
        <w:lastRenderedPageBreak/>
        <w:t>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2E1ABE">
        <w:rPr>
          <w:rStyle w:val="Emphasis"/>
          <w:rFonts w:asciiTheme="majorHAnsi" w:hAnsiTheme="majorHAnsi" w:cstheme="majorHAnsi"/>
        </w:rPr>
        <w:t xml:space="preserve"> Prophets </w:t>
      </w:r>
      <w:r w:rsidRPr="002E1ABE">
        <w:rPr>
          <w:rStyle w:val="Emphasis"/>
          <w:rFonts w:asciiTheme="majorHAnsi" w:hAnsiTheme="majorHAnsi" w:cstheme="majorHAnsi"/>
          <w:highlight w:val="green"/>
        </w:rPr>
        <w:t xml:space="preserve">use </w:t>
      </w:r>
      <w:r w:rsidRPr="002E1ABE">
        <w:rPr>
          <w:rStyle w:val="Emphasis"/>
          <w:rFonts w:asciiTheme="majorHAnsi" w:hAnsiTheme="majorHAnsi" w:cstheme="majorHAnsi"/>
        </w:rPr>
        <w:t xml:space="preserve">speech, </w:t>
      </w:r>
      <w:r w:rsidRPr="002E1ABE">
        <w:rPr>
          <w:rStyle w:val="Emphasis"/>
          <w:rFonts w:asciiTheme="majorHAnsi" w:hAnsiTheme="majorHAnsi" w:cstheme="majorHAnsi"/>
          <w:highlight w:val="green"/>
        </w:rPr>
        <w:t xml:space="preserve">performance, </w:t>
      </w:r>
      <w:r w:rsidRPr="002E1ABE">
        <w:rPr>
          <w:rStyle w:val="Emphasis"/>
          <w:rFonts w:asciiTheme="majorHAnsi" w:hAnsiTheme="majorHAnsi" w:cstheme="majorHAnsi"/>
        </w:rPr>
        <w:t xml:space="preserve">visions, dreams, and bodies </w:t>
      </w:r>
      <w:r w:rsidRPr="002E1ABE">
        <w:rPr>
          <w:rStyle w:val="Emphasis"/>
          <w:rFonts w:asciiTheme="majorHAnsi" w:hAnsiTheme="majorHAnsi" w:cstheme="majorHAnsi"/>
          <w:highlight w:val="green"/>
        </w:rPr>
        <w:t>to shift the</w:t>
      </w:r>
      <w:r w:rsidRPr="002E1ABE">
        <w:rPr>
          <w:rStyle w:val="Emphasis"/>
          <w:rFonts w:asciiTheme="majorHAnsi" w:hAnsiTheme="majorHAnsi" w:cstheme="majorHAnsi"/>
        </w:rPr>
        <w:t xml:space="preserve"> relations between </w:t>
      </w:r>
      <w:r w:rsidRPr="002E1ABE">
        <w:rPr>
          <w:rStyle w:val="Emphasis"/>
          <w:rFonts w:asciiTheme="majorHAnsi" w:hAnsiTheme="majorHAnsi" w:cstheme="majorHAnsi"/>
          <w:highlight w:val="green"/>
        </w:rPr>
        <w:t>structures of authority</w:t>
      </w:r>
      <w:r w:rsidRPr="002E1ABE">
        <w:rPr>
          <w:rStyle w:val="Emphasis"/>
          <w:rFonts w:asciiTheme="majorHAnsi" w:hAnsiTheme="majorHAnsi" w:cstheme="majorHAnsi"/>
        </w:rPr>
        <w:t xml:space="preserve"> and embedded hierarchicalizations. </w:t>
      </w:r>
      <w:r w:rsidRPr="002E1ABE">
        <w:rPr>
          <w:rFonts w:asciiTheme="majorHAnsi" w:hAnsiTheme="majorHAnsi" w:cstheme="maj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2E1ABE">
        <w:rPr>
          <w:rStyle w:val="Emphasis"/>
          <w:rFonts w:asciiTheme="majorHAnsi" w:hAnsiTheme="majorHAnsi" w:cstheme="majorHAnsi"/>
        </w:rPr>
        <w:t xml:space="preserve"> Prophetic contestation breaks open the “monopoly of actuality” that insists “there is no alternative.” </w:t>
      </w:r>
      <w:r w:rsidRPr="002E1ABE">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2E1ABE">
        <w:rPr>
          <w:rStyle w:val="Emphasis"/>
          <w:rFonts w:asciiTheme="majorHAnsi" w:hAnsiTheme="majorHAnsi" w:cstheme="majorHAnsi"/>
        </w:rPr>
        <w:t xml:space="preserve">and we need to create the worlds that </w:t>
      </w:r>
      <w:r w:rsidRPr="002E1ABE">
        <w:rPr>
          <w:rStyle w:val="Emphasis"/>
          <w:rFonts w:asciiTheme="majorHAnsi" w:hAnsiTheme="majorHAnsi" w:cstheme="majorHAnsi"/>
          <w:highlight w:val="green"/>
        </w:rPr>
        <w:t xml:space="preserve">we need to learn </w:t>
      </w:r>
      <w:r w:rsidRPr="002E1ABE">
        <w:rPr>
          <w:rStyle w:val="Emphasis"/>
          <w:rFonts w:asciiTheme="majorHAnsi" w:hAnsiTheme="majorHAnsi" w:cstheme="majorHAnsi"/>
        </w:rPr>
        <w:t xml:space="preserve">to want </w:t>
      </w:r>
      <w:r w:rsidRPr="002E1ABE">
        <w:rPr>
          <w:rStyle w:val="Emphasis"/>
          <w:rFonts w:asciiTheme="majorHAnsi" w:hAnsiTheme="majorHAnsi" w:cstheme="majorHAnsi"/>
          <w:highlight w:val="green"/>
        </w:rPr>
        <w:t>through institution-building and the generation of publics</w:t>
      </w:r>
      <w:r w:rsidRPr="002E1ABE">
        <w:rPr>
          <w:rStyle w:val="Emphasis"/>
          <w:rFonts w:asciiTheme="majorHAnsi" w:hAnsiTheme="majorHAnsi" w:cstheme="majorHAnsi"/>
        </w:rPr>
        <w:t xml:space="preserve">. </w:t>
      </w:r>
    </w:p>
    <w:p w14:paraId="276D3676" w14:textId="77777777" w:rsidR="002E1ABE" w:rsidRPr="002E1ABE" w:rsidRDefault="002E1ABE" w:rsidP="002E1ABE">
      <w:pPr>
        <w:rPr>
          <w:rStyle w:val="Style13ptBold"/>
          <w:rFonts w:asciiTheme="majorHAnsi" w:hAnsiTheme="majorHAnsi" w:cstheme="majorHAnsi"/>
        </w:rPr>
      </w:pPr>
      <w:r w:rsidRPr="002E1ABE">
        <w:rPr>
          <w:rStyle w:val="Style13ptBold"/>
          <w:rFonts w:asciiTheme="majorHAnsi" w:hAnsiTheme="majorHAnsi" w:cstheme="maj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23CF1B52" w14:textId="77777777" w:rsidR="002E1ABE" w:rsidRPr="002E1ABE" w:rsidRDefault="002E1ABE" w:rsidP="002E1ABE">
      <w:pPr>
        <w:rPr>
          <w:rStyle w:val="Style13ptBold"/>
          <w:rFonts w:asciiTheme="majorHAnsi" w:hAnsiTheme="majorHAnsi" w:cstheme="majorHAnsi"/>
        </w:rPr>
      </w:pPr>
    </w:p>
    <w:p w14:paraId="5B57D315" w14:textId="77777777" w:rsidR="002E1ABE" w:rsidRPr="002E1ABE" w:rsidRDefault="002E1ABE" w:rsidP="002E1ABE">
      <w:pPr>
        <w:rPr>
          <w:rStyle w:val="Style13ptBold"/>
          <w:rFonts w:asciiTheme="majorHAnsi" w:hAnsiTheme="majorHAnsi" w:cstheme="majorHAnsi"/>
        </w:rPr>
      </w:pPr>
    </w:p>
    <w:p w14:paraId="5349B29B"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 xml:space="preserve">Debate is a valuable pedagogical space for </w:t>
      </w:r>
      <w:r w:rsidRPr="002E1ABE">
        <w:rPr>
          <w:rFonts w:asciiTheme="majorHAnsi" w:hAnsiTheme="majorHAnsi" w:cstheme="majorHAnsi"/>
          <w:u w:val="single"/>
        </w:rPr>
        <w:t>material analysis</w:t>
      </w:r>
      <w:r w:rsidRPr="002E1ABE">
        <w:rPr>
          <w:rFonts w:asciiTheme="majorHAnsi" w:hAnsiTheme="majorHAnsi" w:cstheme="majorHAnsi"/>
        </w:rPr>
        <w:t xml:space="preserve"> and </w:t>
      </w:r>
      <w:r w:rsidRPr="002E1ABE">
        <w:rPr>
          <w:rFonts w:asciiTheme="majorHAnsi" w:hAnsiTheme="majorHAnsi" w:cstheme="majorHAnsi"/>
          <w:u w:val="single"/>
        </w:rPr>
        <w:t>scientific planning</w:t>
      </w:r>
      <w:r w:rsidRPr="002E1ABE">
        <w:rPr>
          <w:rFonts w:asciiTheme="majorHAnsi" w:hAnsiTheme="majorHAnsi" w:cstheme="majorHAnsi"/>
        </w:rPr>
        <w:t xml:space="preserve"> – our form of study uses historical synthesis to avoid error replication and catalyze a mass base transition. </w:t>
      </w:r>
    </w:p>
    <w:p w14:paraId="4D55C650" w14:textId="77777777" w:rsidR="002E1ABE" w:rsidRPr="002E1ABE" w:rsidRDefault="002E1ABE" w:rsidP="002E1ABE">
      <w:pPr>
        <w:spacing w:after="0" w:line="240" w:lineRule="auto"/>
        <w:rPr>
          <w:rFonts w:asciiTheme="majorHAnsi" w:hAnsiTheme="majorHAnsi" w:cstheme="majorHAnsi"/>
        </w:rPr>
      </w:pPr>
      <w:r w:rsidRPr="002E1ABE">
        <w:rPr>
          <w:rStyle w:val="Style13ptBold"/>
          <w:rFonts w:asciiTheme="majorHAnsi" w:hAnsiTheme="majorHAnsi" w:cstheme="majorHAnsi"/>
        </w:rPr>
        <w:t xml:space="preserve">Williams 18 </w:t>
      </w:r>
      <w:r w:rsidRPr="002E1ABE">
        <w:rPr>
          <w:rFonts w:asciiTheme="majorHAnsi" w:hAnsiTheme="majorHAnsi" w:cstheme="majorHAnsi"/>
        </w:rPr>
        <w:t xml:space="preserve">[Carine, 7/30/18, “Why Black People Need Maoism in 2018”, </w:t>
      </w:r>
      <w:r w:rsidRPr="002E1ABE">
        <w:rPr>
          <w:rFonts w:asciiTheme="majorHAnsi" w:hAnsiTheme="majorHAnsi" w:cstheme="majorHAnsi"/>
          <w:i/>
          <w:iCs/>
        </w:rPr>
        <w:t>The Hampton Institute</w:t>
      </w:r>
      <w:r w:rsidRPr="002E1ABE">
        <w:rPr>
          <w:rFonts w:asciiTheme="majorHAnsi" w:hAnsiTheme="majorHAnsi" w:cstheme="majorHAnsi"/>
        </w:rPr>
        <w:t xml:space="preserve">, </w:t>
      </w:r>
      <w:hyperlink r:id="rId16" w:anchor=".XWwv7ZNKh0s" w:history="1">
        <w:r w:rsidRPr="002E1ABE">
          <w:rPr>
            <w:rStyle w:val="Hyperlink"/>
            <w:rFonts w:asciiTheme="majorHAnsi" w:hAnsiTheme="majorHAnsi" w:cstheme="majorHAnsi"/>
          </w:rPr>
          <w:t>http://www.hamptoninstitution.org/why-black-people-need-maoism.html#.XWwv7ZNKh0s</w:t>
        </w:r>
      </w:hyperlink>
      <w:r w:rsidRPr="002E1ABE">
        <w:rPr>
          <w:rFonts w:asciiTheme="majorHAnsi" w:hAnsiTheme="majorHAnsi" w:cstheme="majorHAnsi"/>
        </w:rPr>
        <w:t xml:space="preserve"> // KZaidi]</w:t>
      </w:r>
    </w:p>
    <w:p w14:paraId="6EA5DB61" w14:textId="5492A576" w:rsidR="002E1ABE" w:rsidRDefault="002E1ABE" w:rsidP="002E1ABE">
      <w:pPr>
        <w:rPr>
          <w:rFonts w:asciiTheme="majorHAnsi" w:hAnsiTheme="majorHAnsi" w:cstheme="majorHAnsi"/>
          <w:sz w:val="16"/>
        </w:rPr>
      </w:pPr>
      <w:r w:rsidRPr="002E1ABE">
        <w:rPr>
          <w:rFonts w:asciiTheme="majorHAnsi" w:hAnsiTheme="majorHAnsi" w:cstheme="majorHAnsi"/>
          <w:sz w:val="16"/>
        </w:rPr>
        <w:lastRenderedPageBreak/>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2E1ABE">
        <w:rPr>
          <w:rStyle w:val="Emphasis"/>
          <w:rFonts w:asciiTheme="majorHAnsi" w:hAnsiTheme="majorHAnsi" w:cstheme="majorHAnsi"/>
          <w:highlight w:val="green"/>
        </w:rPr>
        <w:t>Maoism is a living</w:t>
      </w:r>
      <w:r w:rsidRPr="002E1ABE">
        <w:rPr>
          <w:rStyle w:val="Emphasis"/>
          <w:rFonts w:asciiTheme="majorHAnsi" w:hAnsiTheme="majorHAnsi" w:cstheme="majorHAnsi"/>
        </w:rPr>
        <w:t xml:space="preserve">, breathing </w:t>
      </w:r>
      <w:r w:rsidRPr="002E1ABE">
        <w:rPr>
          <w:rStyle w:val="Emphasis"/>
          <w:rFonts w:asciiTheme="majorHAnsi" w:hAnsiTheme="majorHAnsi" w:cstheme="majorHAnsi"/>
          <w:highlight w:val="green"/>
        </w:rPr>
        <w:t>science.</w:t>
      </w:r>
      <w:r w:rsidRPr="002E1ABE">
        <w:rPr>
          <w:rStyle w:val="Emphasis"/>
          <w:rFonts w:asciiTheme="majorHAnsi" w:hAnsiTheme="majorHAnsi" w:cstheme="majorHAnsi"/>
        </w:rPr>
        <w:t xml:space="preserve"> By science we mean something </w:t>
      </w:r>
      <w:r w:rsidRPr="002E1ABE">
        <w:rPr>
          <w:rStyle w:val="Emphasis"/>
          <w:rFonts w:asciiTheme="majorHAnsi" w:hAnsiTheme="majorHAnsi" w:cstheme="majorHAnsi"/>
          <w:highlight w:val="green"/>
        </w:rPr>
        <w:t xml:space="preserve">with universal principles </w:t>
      </w:r>
      <w:r w:rsidRPr="002E1ABE">
        <w:rPr>
          <w:rStyle w:val="Emphasis"/>
          <w:rFonts w:asciiTheme="majorHAnsi" w:hAnsiTheme="majorHAnsi" w:cstheme="majorHAnsi"/>
        </w:rPr>
        <w:t xml:space="preserve">that can be taken and </w:t>
      </w:r>
      <w:r w:rsidRPr="002E1ABE">
        <w:rPr>
          <w:rStyle w:val="Emphasis"/>
          <w:rFonts w:asciiTheme="majorHAnsi" w:hAnsiTheme="majorHAnsi" w:cstheme="majorHAnsi"/>
          <w:highlight w:val="green"/>
        </w:rPr>
        <w:t xml:space="preserve">applied by </w:t>
      </w:r>
      <w:r w:rsidRPr="002E1ABE">
        <w:rPr>
          <w:rStyle w:val="Emphasis"/>
          <w:rFonts w:asciiTheme="majorHAnsi" w:hAnsiTheme="majorHAnsi" w:cstheme="majorHAnsi"/>
        </w:rPr>
        <w:t>all who have a</w:t>
      </w:r>
      <w:r w:rsidRPr="002E1ABE">
        <w:rPr>
          <w:rStyle w:val="Emphasis"/>
          <w:rFonts w:asciiTheme="majorHAnsi" w:hAnsiTheme="majorHAnsi" w:cstheme="majorHAnsi"/>
          <w:highlight w:val="green"/>
        </w:rPr>
        <w:t xml:space="preserve"> material interest in</w:t>
      </w:r>
      <w:r w:rsidRPr="002E1ABE">
        <w:rPr>
          <w:rStyle w:val="Emphasis"/>
          <w:rFonts w:asciiTheme="majorHAnsi" w:hAnsiTheme="majorHAnsi" w:cstheme="majorHAnsi"/>
        </w:rPr>
        <w:t xml:space="preserve"> making </w:t>
      </w:r>
      <w:r w:rsidRPr="002E1ABE">
        <w:rPr>
          <w:rStyle w:val="Emphasis"/>
          <w:rFonts w:asciiTheme="majorHAnsi" w:hAnsiTheme="majorHAnsi" w:cstheme="majorHAnsi"/>
          <w:highlight w:val="green"/>
        </w:rPr>
        <w:t>revolution</w:t>
      </w:r>
      <w:r w:rsidRPr="002E1ABE">
        <w:rPr>
          <w:rStyle w:val="Emphasis"/>
          <w:rFonts w:asciiTheme="majorHAnsi" w:hAnsiTheme="majorHAnsi" w:cstheme="majorHAnsi"/>
        </w:rPr>
        <w:t xml:space="preserve">. </w:t>
      </w:r>
      <w:r w:rsidRPr="002E1ABE">
        <w:rPr>
          <w:rFonts w:asciiTheme="majorHAnsi" w:hAnsiTheme="majorHAnsi" w:cstheme="majorHAnsi"/>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2E1ABE">
        <w:rPr>
          <w:rStyle w:val="Emphasis"/>
          <w:rFonts w:asciiTheme="majorHAnsi" w:hAnsiTheme="majorHAnsi" w:cstheme="majorHAnsi"/>
        </w:rPr>
        <w:t xml:space="preserve"> We must place things in their historical context and ensure that we are able to divide one into two, </w:t>
      </w:r>
      <w:r w:rsidRPr="002E1ABE">
        <w:rPr>
          <w:rFonts w:asciiTheme="majorHAnsi" w:hAnsiTheme="majorHAnsi" w:cstheme="majorHAnsi"/>
          <w:sz w:val="16"/>
        </w:rPr>
        <w:t>meaning see the beneficial as well as the negative aspects of a thing but also realize that one aspect must be primary</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The BPP was destroyed by</w:t>
      </w:r>
      <w:r w:rsidRPr="002E1ABE">
        <w:rPr>
          <w:rStyle w:val="Emphasis"/>
          <w:rFonts w:asciiTheme="majorHAnsi" w:hAnsiTheme="majorHAnsi" w:cstheme="majorHAnsi"/>
        </w:rPr>
        <w:t xml:space="preserve"> a combination of factors: </w:t>
      </w:r>
      <w:r w:rsidRPr="002E1ABE">
        <w:rPr>
          <w:rStyle w:val="Emphasis"/>
          <w:rFonts w:asciiTheme="majorHAnsi" w:hAnsiTheme="majorHAnsi" w:cstheme="majorHAnsi"/>
          <w:highlight w:val="green"/>
        </w:rPr>
        <w:t xml:space="preserve">lack </w:t>
      </w:r>
      <w:r w:rsidRPr="002E1ABE">
        <w:rPr>
          <w:rStyle w:val="Emphasis"/>
          <w:rFonts w:asciiTheme="majorHAnsi" w:hAnsiTheme="majorHAnsi" w:cstheme="majorHAnsi"/>
        </w:rPr>
        <w:t xml:space="preserve">of a really </w:t>
      </w:r>
      <w:r w:rsidRPr="002E1ABE">
        <w:rPr>
          <w:rStyle w:val="Emphasis"/>
          <w:rFonts w:asciiTheme="majorHAnsi" w:hAnsiTheme="majorHAnsi" w:cstheme="majorHAnsi"/>
          <w:highlight w:val="green"/>
        </w:rPr>
        <w:t xml:space="preserve">scientific </w:t>
      </w:r>
      <w:r w:rsidRPr="002E1ABE">
        <w:rPr>
          <w:rStyle w:val="Emphasis"/>
          <w:rFonts w:asciiTheme="majorHAnsi" w:hAnsiTheme="majorHAnsi" w:cstheme="majorHAnsi"/>
        </w:rPr>
        <w:t xml:space="preserve">method of </w:t>
      </w:r>
      <w:r w:rsidRPr="002E1ABE">
        <w:rPr>
          <w:rStyle w:val="Emphasis"/>
          <w:rFonts w:asciiTheme="majorHAnsi" w:hAnsiTheme="majorHAnsi" w:cstheme="majorHAnsi"/>
          <w:highlight w:val="green"/>
        </w:rPr>
        <w:t>analysis</w:t>
      </w:r>
      <w:r w:rsidRPr="002E1ABE">
        <w:rPr>
          <w:rStyle w:val="Emphasis"/>
          <w:rFonts w:asciiTheme="majorHAnsi" w:hAnsiTheme="majorHAnsi" w:cstheme="majorHAnsi"/>
        </w:rPr>
        <w:t xml:space="preserve"> and cohesive program of political education, </w:t>
      </w:r>
      <w:r w:rsidRPr="002E1ABE">
        <w:rPr>
          <w:rStyle w:val="Emphasis"/>
          <w:rFonts w:asciiTheme="majorHAnsi" w:hAnsiTheme="majorHAnsi" w:cstheme="majorHAnsi"/>
          <w:highlight w:val="green"/>
        </w:rPr>
        <w:t>failure to</w:t>
      </w:r>
      <w:r w:rsidRPr="002E1ABE">
        <w:rPr>
          <w:rStyle w:val="Emphasis"/>
          <w:rFonts w:asciiTheme="majorHAnsi" w:hAnsiTheme="majorHAnsi" w:cstheme="majorHAnsi"/>
        </w:rPr>
        <w:t xml:space="preserve"> promote and </w:t>
      </w:r>
      <w:r w:rsidRPr="002E1ABE">
        <w:rPr>
          <w:rStyle w:val="Emphasis"/>
          <w:rFonts w:asciiTheme="majorHAnsi" w:hAnsiTheme="majorHAnsi" w:cstheme="majorHAnsi"/>
          <w:highlight w:val="green"/>
        </w:rPr>
        <w:t>apply</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Marxist</w:t>
      </w:r>
      <w:r w:rsidRPr="002E1ABE">
        <w:rPr>
          <w:rStyle w:val="Emphasis"/>
          <w:rFonts w:asciiTheme="majorHAnsi" w:hAnsiTheme="majorHAnsi" w:cstheme="majorHAnsi"/>
        </w:rPr>
        <w:t xml:space="preserve">-Leninist principle of Democratic Centralism (debate inside the party, </w:t>
      </w:r>
      <w:r w:rsidRPr="002E1ABE">
        <w:rPr>
          <w:rStyle w:val="Emphasis"/>
          <w:rFonts w:asciiTheme="majorHAnsi" w:hAnsiTheme="majorHAnsi" w:cstheme="majorHAnsi"/>
          <w:highlight w:val="green"/>
        </w:rPr>
        <w:t xml:space="preserve">formation </w:t>
      </w:r>
      <w:r w:rsidRPr="002E1ABE">
        <w:rPr>
          <w:rStyle w:val="Emphasis"/>
          <w:rFonts w:asciiTheme="majorHAnsi" w:hAnsiTheme="majorHAnsi" w:cstheme="majorHAnsi"/>
        </w:rPr>
        <w:t xml:space="preserve">of a political line </w:t>
      </w:r>
      <w:r w:rsidRPr="002E1ABE">
        <w:rPr>
          <w:rStyle w:val="Emphasis"/>
          <w:rFonts w:asciiTheme="majorHAnsi" w:hAnsiTheme="majorHAnsi" w:cstheme="majorHAnsi"/>
          <w:highlight w:val="green"/>
        </w:rPr>
        <w:t xml:space="preserve">through </w:t>
      </w:r>
      <w:r w:rsidRPr="002E1ABE">
        <w:rPr>
          <w:rStyle w:val="Emphasis"/>
          <w:rFonts w:asciiTheme="majorHAnsi" w:hAnsiTheme="majorHAnsi" w:cstheme="majorHAnsi"/>
        </w:rPr>
        <w:t xml:space="preserve">this </w:t>
      </w:r>
      <w:r w:rsidRPr="002E1ABE">
        <w:rPr>
          <w:rStyle w:val="Emphasis"/>
          <w:rFonts w:asciiTheme="majorHAnsi" w:hAnsiTheme="majorHAnsi" w:cstheme="majorHAnsi"/>
          <w:highlight w:val="green"/>
        </w:rPr>
        <w:t>debate</w:t>
      </w:r>
      <w:r w:rsidRPr="002E1ABE">
        <w:rPr>
          <w:rStyle w:val="Emphasis"/>
          <w:rFonts w:asciiTheme="majorHAnsi" w:hAnsiTheme="majorHAnsi" w:cstheme="majorHAnsi"/>
        </w:rPr>
        <w:t xml:space="preserve">, and the upholding of this decision by all party members and organs), </w:t>
      </w:r>
      <w:r w:rsidRPr="002E1ABE">
        <w:rPr>
          <w:rFonts w:asciiTheme="majorHAnsi" w:hAnsiTheme="majorHAnsi" w:cstheme="majorHAnsi"/>
          <w:sz w:val="16"/>
        </w:rPr>
        <w:t>and a culture of liberalism that ended with comrades fighting comrades,</w:t>
      </w:r>
      <w:r w:rsidRPr="002E1ABE">
        <w:rPr>
          <w:rStyle w:val="Emphasis"/>
          <w:rFonts w:asciiTheme="majorHAnsi" w:hAnsiTheme="majorHAnsi" w:cstheme="majorHAnsi"/>
        </w:rPr>
        <w:t xml:space="preserve"> thus </w:t>
      </w:r>
      <w:r w:rsidRPr="002E1ABE">
        <w:rPr>
          <w:rStyle w:val="Emphasis"/>
          <w:rFonts w:asciiTheme="majorHAnsi" w:hAnsiTheme="majorHAnsi" w:cstheme="majorHAnsi"/>
          <w:highlight w:val="green"/>
        </w:rPr>
        <w:t>opening the door for</w:t>
      </w:r>
      <w:r w:rsidRPr="002E1ABE">
        <w:rPr>
          <w:rStyle w:val="Emphasis"/>
          <w:rFonts w:asciiTheme="majorHAnsi" w:hAnsiTheme="majorHAnsi" w:cstheme="majorHAnsi"/>
        </w:rPr>
        <w:t xml:space="preserve"> external factors (</w:t>
      </w:r>
      <w:r w:rsidRPr="002E1ABE">
        <w:rPr>
          <w:rStyle w:val="Emphasis"/>
          <w:rFonts w:asciiTheme="majorHAnsi" w:hAnsiTheme="majorHAnsi" w:cstheme="majorHAnsi"/>
          <w:highlight w:val="green"/>
        </w:rPr>
        <w:t>the FBI</w:t>
      </w:r>
      <w:r w:rsidRPr="002E1ABE">
        <w:rPr>
          <w:rStyle w:val="Emphasis"/>
          <w:rFonts w:asciiTheme="majorHAnsi" w:hAnsiTheme="majorHAnsi" w:cstheme="majorHAnsi"/>
        </w:rPr>
        <w:t xml:space="preserve"> and other LE agencies) </w:t>
      </w:r>
      <w:r w:rsidRPr="002E1ABE">
        <w:rPr>
          <w:rFonts w:asciiTheme="majorHAnsi" w:hAnsiTheme="majorHAnsi" w:cstheme="majorHAnsi"/>
          <w:sz w:val="16"/>
        </w:rPr>
        <w:t>to play havoc and get cadre railroaded into prison and killed.</w:t>
      </w:r>
      <w:r w:rsidRPr="002E1ABE">
        <w:rPr>
          <w:rStyle w:val="Emphasis"/>
          <w:rFonts w:asciiTheme="majorHAnsi" w:hAnsiTheme="majorHAnsi" w:cstheme="majorHAnsi"/>
        </w:rPr>
        <w:t xml:space="preserve"> We must study and learn all of these lessons, because when we develop another organization with the prestige, mass base, and power that the Panthers had, and we will, they will come for us all again. </w:t>
      </w:r>
      <w:r w:rsidRPr="002E1ABE">
        <w:rPr>
          <w:rFonts w:asciiTheme="majorHAnsi" w:hAnsiTheme="majorHAnsi" w:cstheme="majorHAnsi"/>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2E1ABE">
        <w:rPr>
          <w:rStyle w:val="Emphasis"/>
          <w:rFonts w:asciiTheme="majorHAnsi" w:hAnsiTheme="majorHAnsi" w:cstheme="majorHAnsi"/>
        </w:rPr>
        <w:t xml:space="preserve"> The Maoist argument is that Marxist-Leninist terrain has been spent, and the 21st century must learn from Maoism. "</w:t>
      </w:r>
      <w:r w:rsidRPr="002E1ABE">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2E1ABE">
        <w:rPr>
          <w:rStyle w:val="Emphasis"/>
          <w:rFonts w:asciiTheme="majorHAnsi" w:hAnsiTheme="majorHAnsi" w:cstheme="majorHAnsi"/>
        </w:rPr>
        <w:t xml:space="preserve"> this means that we must be ever more creative in our application and ever more disciplined in our party-building efforts. </w:t>
      </w:r>
      <w:r w:rsidRPr="002E1ABE">
        <w:rPr>
          <w:rStyle w:val="Emphasis"/>
          <w:rFonts w:asciiTheme="majorHAnsi" w:hAnsiTheme="majorHAnsi" w:cstheme="majorHAnsi"/>
          <w:highlight w:val="green"/>
        </w:rPr>
        <w:t>Party building</w:t>
      </w:r>
      <w:r w:rsidRPr="002E1ABE">
        <w:rPr>
          <w:rStyle w:val="Emphasis"/>
          <w:rFonts w:asciiTheme="majorHAnsi" w:hAnsiTheme="majorHAnsi" w:cstheme="majorHAnsi"/>
        </w:rPr>
        <w:t xml:space="preserve"> in the USA </w:t>
      </w:r>
      <w:r w:rsidRPr="002E1ABE">
        <w:rPr>
          <w:rStyle w:val="Emphasis"/>
          <w:rFonts w:asciiTheme="majorHAnsi" w:hAnsiTheme="majorHAnsi" w:cstheme="majorHAnsi"/>
          <w:highlight w:val="green"/>
        </w:rPr>
        <w:t>requires the careful</w:t>
      </w:r>
      <w:r w:rsidRPr="002E1ABE">
        <w:rPr>
          <w:rStyle w:val="Emphasis"/>
          <w:rFonts w:asciiTheme="majorHAnsi" w:hAnsiTheme="majorHAnsi" w:cstheme="majorHAnsi"/>
        </w:rPr>
        <w:t xml:space="preserve"> and thorough </w:t>
      </w:r>
      <w:r w:rsidRPr="002E1ABE">
        <w:rPr>
          <w:rStyle w:val="Emphasis"/>
          <w:rFonts w:asciiTheme="majorHAnsi" w:hAnsiTheme="majorHAnsi" w:cstheme="majorHAnsi"/>
          <w:highlight w:val="green"/>
        </w:rPr>
        <w:t>cultivation of a</w:t>
      </w:r>
      <w:r w:rsidRPr="002E1ABE">
        <w:rPr>
          <w:rStyle w:val="Emphasis"/>
          <w:rFonts w:asciiTheme="majorHAnsi" w:hAnsiTheme="majorHAnsi" w:cstheme="majorHAnsi"/>
        </w:rPr>
        <w:t xml:space="preserve"> mass </w:t>
      </w:r>
      <w:r w:rsidRPr="002E1ABE">
        <w:rPr>
          <w:rStyle w:val="Emphasis"/>
          <w:rFonts w:asciiTheme="majorHAnsi" w:hAnsiTheme="majorHAnsi" w:cstheme="majorHAnsi"/>
          <w:highlight w:val="green"/>
        </w:rPr>
        <w:t>base.</w:t>
      </w:r>
      <w:r w:rsidRPr="002E1ABE">
        <w:rPr>
          <w:rStyle w:val="Emphasis"/>
          <w:rFonts w:asciiTheme="majorHAnsi" w:hAnsiTheme="majorHAnsi" w:cstheme="majorHAnsi"/>
        </w:rPr>
        <w:t xml:space="preserve"> Tens of thousands, even hundreds of thousands, of </w:t>
      </w:r>
      <w:r w:rsidRPr="002E1ABE">
        <w:rPr>
          <w:rStyle w:val="Emphasis"/>
          <w:rFonts w:asciiTheme="majorHAnsi" w:hAnsiTheme="majorHAnsi" w:cstheme="majorHAnsi"/>
          <w:highlight w:val="green"/>
        </w:rPr>
        <w:t>people must</w:t>
      </w:r>
      <w:r w:rsidRPr="002E1ABE">
        <w:rPr>
          <w:rStyle w:val="Emphasis"/>
          <w:rFonts w:asciiTheme="majorHAnsi" w:hAnsiTheme="majorHAnsi" w:cstheme="majorHAnsi"/>
        </w:rPr>
        <w:t xml:space="preserve"> depend on and follow this party and </w:t>
      </w:r>
      <w:r w:rsidRPr="002E1ABE">
        <w:rPr>
          <w:rStyle w:val="Emphasis"/>
          <w:rFonts w:asciiTheme="majorHAnsi" w:hAnsiTheme="majorHAnsi" w:cstheme="majorHAnsi"/>
          <w:highlight w:val="green"/>
        </w:rPr>
        <w:t>participate in</w:t>
      </w:r>
      <w:r w:rsidRPr="002E1ABE">
        <w:rPr>
          <w:rStyle w:val="Emphasis"/>
          <w:rFonts w:asciiTheme="majorHAnsi" w:hAnsiTheme="majorHAnsi" w:cstheme="majorHAnsi"/>
        </w:rPr>
        <w:t xml:space="preserve"> mass </w:t>
      </w:r>
      <w:r w:rsidRPr="002E1ABE">
        <w:rPr>
          <w:rStyle w:val="Emphasis"/>
          <w:rFonts w:asciiTheme="majorHAnsi" w:hAnsiTheme="majorHAnsi" w:cstheme="majorHAnsi"/>
          <w:highlight w:val="green"/>
        </w:rPr>
        <w:t>organizations before it can</w:t>
      </w:r>
      <w:r w:rsidRPr="002E1ABE">
        <w:rPr>
          <w:rStyle w:val="Emphasis"/>
          <w:rFonts w:asciiTheme="majorHAnsi" w:hAnsiTheme="majorHAnsi" w:cstheme="majorHAnsi"/>
        </w:rPr>
        <w:t xml:space="preserve"> even </w:t>
      </w:r>
      <w:r w:rsidRPr="002E1ABE">
        <w:rPr>
          <w:rStyle w:val="Emphasis"/>
          <w:rFonts w:asciiTheme="majorHAnsi" w:hAnsiTheme="majorHAnsi" w:cstheme="majorHAnsi"/>
          <w:highlight w:val="green"/>
        </w:rPr>
        <w:t>be</w:t>
      </w:r>
      <w:r w:rsidRPr="002E1ABE">
        <w:rPr>
          <w:rStyle w:val="Emphasis"/>
          <w:rFonts w:asciiTheme="majorHAnsi" w:hAnsiTheme="majorHAnsi" w:cstheme="majorHAnsi"/>
        </w:rPr>
        <w:t xml:space="preserve">gin to call itself </w:t>
      </w:r>
      <w:r w:rsidRPr="002E1ABE">
        <w:rPr>
          <w:rStyle w:val="Emphasis"/>
          <w:rFonts w:asciiTheme="majorHAnsi" w:hAnsiTheme="majorHAnsi" w:cstheme="majorHAnsi"/>
          <w:highlight w:val="green"/>
        </w:rPr>
        <w:t>a vanguard.</w:t>
      </w:r>
      <w:r w:rsidRPr="002E1ABE">
        <w:rPr>
          <w:rStyle w:val="Emphasis"/>
          <w:rFonts w:asciiTheme="majorHAnsi" w:hAnsiTheme="majorHAnsi" w:cstheme="majorHAnsi"/>
        </w:rPr>
        <w:t xml:space="preserve"> </w:t>
      </w:r>
      <w:r w:rsidRPr="002E1ABE">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2E1ABE">
        <w:rPr>
          <w:rStyle w:val="Emphasis"/>
          <w:rFonts w:asciiTheme="majorHAnsi" w:hAnsiTheme="majorHAnsi" w:cstheme="majorHAnsi"/>
        </w:rPr>
        <w:t xml:space="preserve"> and </w:t>
      </w:r>
      <w:r w:rsidRPr="002E1ABE">
        <w:rPr>
          <w:rStyle w:val="Emphasis"/>
          <w:rFonts w:asciiTheme="majorHAnsi" w:hAnsiTheme="majorHAnsi" w:cstheme="majorHAnsi"/>
          <w:highlight w:val="green"/>
        </w:rPr>
        <w:t>we must</w:t>
      </w:r>
      <w:r w:rsidRPr="002E1ABE">
        <w:rPr>
          <w:rStyle w:val="Emphasis"/>
          <w:rFonts w:asciiTheme="majorHAnsi" w:hAnsiTheme="majorHAnsi" w:cstheme="majorHAnsi"/>
        </w:rPr>
        <w:t xml:space="preserve"> have a truly mass perspective. </w:t>
      </w:r>
      <w:r w:rsidRPr="002E1ABE">
        <w:rPr>
          <w:rFonts w:asciiTheme="majorHAnsi" w:hAnsiTheme="majorHAnsi" w:cstheme="majorHAnsi"/>
          <w:sz w:val="16"/>
        </w:rPr>
        <w:t>There is optimism in the spread of For the People (FTP) organizations and the development of the Organizing Committee for a Maoist Communist Party (MCP-OC)</w:t>
      </w:r>
      <w:r w:rsidRPr="002E1ABE">
        <w:rPr>
          <w:rStyle w:val="Emphasis"/>
          <w:rFonts w:asciiTheme="majorHAnsi" w:hAnsiTheme="majorHAnsi" w:cstheme="majorHAnsi"/>
        </w:rPr>
        <w:t xml:space="preserve"> which has a more mass orientation and places primacy on the </w:t>
      </w:r>
      <w:r w:rsidRPr="002E1ABE">
        <w:rPr>
          <w:rStyle w:val="Emphasis"/>
          <w:rFonts w:asciiTheme="majorHAnsi" w:hAnsiTheme="majorHAnsi" w:cstheme="majorHAnsi"/>
          <w:highlight w:val="green"/>
        </w:rPr>
        <w:t>develop</w:t>
      </w:r>
      <w:r w:rsidRPr="002E1ABE">
        <w:rPr>
          <w:rStyle w:val="Emphasis"/>
          <w:rFonts w:asciiTheme="majorHAnsi" w:hAnsiTheme="majorHAnsi" w:cstheme="majorHAnsi"/>
        </w:rPr>
        <w:t xml:space="preserve">ment of </w:t>
      </w:r>
      <w:r w:rsidRPr="002E1ABE">
        <w:rPr>
          <w:rStyle w:val="Emphasis"/>
          <w:rFonts w:asciiTheme="majorHAnsi" w:hAnsiTheme="majorHAnsi" w:cstheme="majorHAnsi"/>
          <w:highlight w:val="green"/>
        </w:rPr>
        <w:t xml:space="preserve">a class analysis </w:t>
      </w:r>
      <w:r w:rsidRPr="002E1ABE">
        <w:rPr>
          <w:rStyle w:val="Emphasis"/>
          <w:rFonts w:asciiTheme="majorHAnsi" w:hAnsiTheme="majorHAnsi" w:cstheme="majorHAnsi"/>
        </w:rPr>
        <w:t xml:space="preserve">and political line in the USA that is </w:t>
      </w:r>
      <w:r w:rsidRPr="002E1ABE">
        <w:rPr>
          <w:rStyle w:val="Emphasis"/>
          <w:rFonts w:asciiTheme="majorHAnsi" w:hAnsiTheme="majorHAnsi" w:cstheme="majorHAnsi"/>
          <w:highlight w:val="green"/>
        </w:rPr>
        <w:t>based in</w:t>
      </w:r>
      <w:r w:rsidRPr="002E1ABE">
        <w:rPr>
          <w:rStyle w:val="Emphasis"/>
          <w:rFonts w:asciiTheme="majorHAnsi" w:hAnsiTheme="majorHAnsi" w:cstheme="majorHAnsi"/>
        </w:rPr>
        <w:t xml:space="preserve"> painstaking </w:t>
      </w:r>
      <w:r w:rsidRPr="002E1ABE">
        <w:rPr>
          <w:rStyle w:val="Emphasis"/>
          <w:rFonts w:asciiTheme="majorHAnsi" w:hAnsiTheme="majorHAnsi" w:cstheme="majorHAnsi"/>
          <w:highlight w:val="green"/>
        </w:rPr>
        <w:t xml:space="preserve">investigation </w:t>
      </w:r>
      <w:r w:rsidRPr="002E1ABE">
        <w:rPr>
          <w:rStyle w:val="Emphasis"/>
          <w:rFonts w:asciiTheme="majorHAnsi" w:hAnsiTheme="majorHAnsi" w:cstheme="majorHAnsi"/>
        </w:rPr>
        <w:t xml:space="preserve">and rooted in the aspirations and struggles of the most oppressed, </w:t>
      </w:r>
      <w:r w:rsidRPr="002E1ABE">
        <w:rPr>
          <w:rFonts w:asciiTheme="majorHAnsi" w:hAnsiTheme="majorHAnsi" w:cstheme="majorHAnsi"/>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2E1ABE">
        <w:rPr>
          <w:rStyle w:val="Emphasis"/>
          <w:rFonts w:asciiTheme="majorHAnsi" w:hAnsiTheme="majorHAnsi" w:cstheme="majorHAnsi"/>
        </w:rPr>
        <w:t xml:space="preserve"> Time is up for spinning our wheels; </w:t>
      </w:r>
      <w:r w:rsidRPr="002E1ABE">
        <w:rPr>
          <w:rStyle w:val="Emphasis"/>
          <w:rFonts w:asciiTheme="majorHAnsi" w:hAnsiTheme="majorHAnsi" w:cstheme="majorHAnsi"/>
          <w:highlight w:val="green"/>
        </w:rPr>
        <w:t xml:space="preserve">we must </w:t>
      </w:r>
      <w:r w:rsidRPr="002E1ABE">
        <w:rPr>
          <w:rStyle w:val="Emphasis"/>
          <w:rFonts w:asciiTheme="majorHAnsi" w:hAnsiTheme="majorHAnsi" w:cstheme="majorHAnsi"/>
        </w:rPr>
        <w:t xml:space="preserve">get together, </w:t>
      </w:r>
      <w:r w:rsidRPr="002E1ABE">
        <w:rPr>
          <w:rStyle w:val="Emphasis"/>
          <w:rFonts w:asciiTheme="majorHAnsi" w:hAnsiTheme="majorHAnsi" w:cstheme="majorHAnsi"/>
          <w:highlight w:val="green"/>
        </w:rPr>
        <w:t xml:space="preserve">unite </w:t>
      </w:r>
      <w:r w:rsidRPr="002E1ABE">
        <w:rPr>
          <w:rStyle w:val="Emphasis"/>
          <w:rFonts w:asciiTheme="majorHAnsi" w:hAnsiTheme="majorHAnsi" w:cstheme="majorHAnsi"/>
        </w:rPr>
        <w:t xml:space="preserve">on a principled and unshakeable basis, </w:t>
      </w:r>
      <w:r w:rsidRPr="002E1ABE">
        <w:rPr>
          <w:rStyle w:val="Emphasis"/>
          <w:rFonts w:asciiTheme="majorHAnsi" w:hAnsiTheme="majorHAnsi" w:cstheme="majorHAnsi"/>
          <w:highlight w:val="green"/>
        </w:rPr>
        <w:t xml:space="preserve">and </w:t>
      </w:r>
      <w:r w:rsidRPr="002E1ABE">
        <w:rPr>
          <w:rStyle w:val="Emphasis"/>
          <w:rFonts w:asciiTheme="majorHAnsi" w:hAnsiTheme="majorHAnsi" w:cstheme="majorHAnsi"/>
        </w:rPr>
        <w:t xml:space="preserve">mount a formidable </w:t>
      </w:r>
      <w:r w:rsidRPr="002E1ABE">
        <w:rPr>
          <w:rStyle w:val="Emphasis"/>
          <w:rFonts w:asciiTheme="majorHAnsi" w:hAnsiTheme="majorHAnsi" w:cstheme="majorHAnsi"/>
          <w:highlight w:val="green"/>
        </w:rPr>
        <w:t>resist</w:t>
      </w:r>
      <w:r w:rsidRPr="002E1ABE">
        <w:rPr>
          <w:rStyle w:val="Emphasis"/>
          <w:rFonts w:asciiTheme="majorHAnsi" w:hAnsiTheme="majorHAnsi" w:cstheme="majorHAnsi"/>
        </w:rPr>
        <w:t xml:space="preserve">ance against decades and centuries-old oppression based in </w:t>
      </w:r>
      <w:r w:rsidRPr="002E1ABE">
        <w:rPr>
          <w:rStyle w:val="Emphasis"/>
          <w:rFonts w:asciiTheme="majorHAnsi" w:hAnsiTheme="majorHAnsi" w:cstheme="majorHAnsi"/>
          <w:highlight w:val="green"/>
        </w:rPr>
        <w:t>capital</w:t>
      </w:r>
      <w:r w:rsidRPr="002E1ABE">
        <w:rPr>
          <w:rStyle w:val="Emphasis"/>
          <w:rFonts w:asciiTheme="majorHAnsi" w:hAnsiTheme="majorHAnsi" w:cstheme="majorHAnsi"/>
        </w:rPr>
        <w:t xml:space="preserve">ism and white supremacy. </w:t>
      </w:r>
      <w:r w:rsidRPr="002E1ABE">
        <w:rPr>
          <w:rFonts w:asciiTheme="majorHAnsi" w:hAnsiTheme="majorHAnsi" w:cstheme="majorHAnsi"/>
          <w:sz w:val="16"/>
        </w:rPr>
        <w:t xml:space="preserve">I also encourage support and </w:t>
      </w:r>
      <w:r w:rsidRPr="002E1ABE">
        <w:rPr>
          <w:rFonts w:asciiTheme="majorHAnsi" w:hAnsiTheme="majorHAnsi" w:cstheme="majorHAnsi"/>
          <w:sz w:val="16"/>
        </w:rPr>
        <w:lastRenderedPageBreak/>
        <w:t>donation to the Hampton Institute as an invaluable resource in promoting revolutionary ideology and practice in the finest Marxist tradition.</w:t>
      </w:r>
    </w:p>
    <w:p w14:paraId="4210B5B0" w14:textId="77777777" w:rsidR="002E1ABE" w:rsidRPr="00B6286B" w:rsidRDefault="002E1ABE" w:rsidP="002E1ABE">
      <w:pPr>
        <w:pStyle w:val="Heading4"/>
        <w:rPr>
          <w:rFonts w:cs="Arial"/>
        </w:rPr>
      </w:pPr>
      <w:r>
        <w:rPr>
          <w:rFonts w:cs="Arial"/>
        </w:rPr>
        <w:t xml:space="preserve">The aff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1616EDE4" w14:textId="77777777" w:rsidR="002E1ABE" w:rsidRPr="00B6286B" w:rsidRDefault="002E1ABE" w:rsidP="002E1ABE">
      <w:r w:rsidRPr="00B6286B">
        <w:rPr>
          <w:rStyle w:val="Style13ptBold"/>
        </w:rPr>
        <w:t>Southall 10</w:t>
      </w:r>
      <w:r w:rsidRPr="00B6286B">
        <w:t xml:space="preserve"> (Nicholas Southall, doctoral student, University of Wollongong. “A Multitude of Possibilities: The Strategic Vision of Antonio Negri and Michael Hardt,” School of History and Politics and Sociology, 2010, </w:t>
      </w:r>
      <w:hyperlink r:id="rId17" w:history="1">
        <w:r w:rsidRPr="00B6286B">
          <w:rPr>
            <w:rStyle w:val="Hyperlink"/>
            <w:sz w:val="16"/>
          </w:rPr>
          <w:t>http://ro.uow.edu.au/cgi/viewcontent.cgi?article=4274&amp;context=theses</w:t>
        </w:r>
      </w:hyperlink>
      <w:r w:rsidRPr="00B6286B">
        <w:t xml:space="preserve"> )</w:t>
      </w:r>
    </w:p>
    <w:p w14:paraId="08B10C36" w14:textId="77777777" w:rsidR="002E1ABE" w:rsidRPr="00B6286B" w:rsidRDefault="002E1ABE" w:rsidP="002E1ABE">
      <w:pPr>
        <w:rPr>
          <w:sz w:val="16"/>
        </w:rPr>
      </w:pPr>
      <w:r w:rsidRPr="007951B1">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7951B1">
        <w:rPr>
          <w:rStyle w:val="Emphasis"/>
          <w:highlight w:val="green"/>
        </w:rPr>
        <w:t>is</w:t>
      </w:r>
      <w:r w:rsidRPr="00B6286B">
        <w:rPr>
          <w:rStyle w:val="StyleUnderline"/>
        </w:rPr>
        <w:t xml:space="preserve"> often </w:t>
      </w:r>
      <w:r w:rsidRPr="007951B1">
        <w:rPr>
          <w:rStyle w:val="Emphasis"/>
          <w:highlight w:val="green"/>
        </w:rPr>
        <w:t>linked to previous</w:t>
      </w:r>
      <w:r w:rsidRPr="00B6286B">
        <w:rPr>
          <w:rStyle w:val="StyleUnderline"/>
        </w:rPr>
        <w:t xml:space="preserve"> or existing 'communist </w:t>
      </w:r>
      <w:r w:rsidRPr="007951B1">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7951B1">
        <w:rPr>
          <w:rStyle w:val="Emphasis"/>
          <w:highlight w:val="green"/>
        </w:rPr>
        <w:t>Reclaiming</w:t>
      </w:r>
      <w:r w:rsidRPr="00B6286B">
        <w:rPr>
          <w:rStyle w:val="StyleUnderline"/>
        </w:rPr>
        <w:t xml:space="preserve"> and speaking of </w:t>
      </w:r>
      <w:r w:rsidRPr="007951B1">
        <w:rPr>
          <w:rStyle w:val="Emphasis"/>
          <w:highlight w:val="green"/>
        </w:rPr>
        <w:t>communism</w:t>
      </w:r>
      <w:r w:rsidRPr="00B6286B">
        <w:rPr>
          <w:rStyle w:val="StyleUnderline"/>
        </w:rPr>
        <w:t xml:space="preserve"> in a positive sense </w:t>
      </w:r>
      <w:r w:rsidRPr="007951B1">
        <w:rPr>
          <w:rStyle w:val="Emphasis"/>
          <w:highlight w:val="green"/>
        </w:rPr>
        <w:t xml:space="preserve">recognises </w:t>
      </w:r>
      <w:r w:rsidRPr="00B6286B">
        <w:rPr>
          <w:rStyle w:val="Emphasis"/>
        </w:rPr>
        <w:t xml:space="preserve">the </w:t>
      </w:r>
      <w:r w:rsidRPr="007951B1">
        <w:rPr>
          <w:rStyle w:val="Emphasis"/>
          <w:highlight w:val="green"/>
        </w:rPr>
        <w:t xml:space="preserve">genuine </w:t>
      </w:r>
      <w:r w:rsidRPr="00B6286B">
        <w:rPr>
          <w:rStyle w:val="Emphasis"/>
        </w:rPr>
        <w:t xml:space="preserve">communist </w:t>
      </w:r>
      <w:r w:rsidRPr="007951B1">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7951B1">
        <w:rPr>
          <w:rStyle w:val="Emphasis"/>
          <w:highlight w:val="green"/>
        </w:rPr>
        <w:t xml:space="preserve"> those who </w:t>
      </w:r>
      <w:r w:rsidRPr="00B6286B">
        <w:rPr>
          <w:rStyle w:val="Emphasis"/>
        </w:rPr>
        <w:t>seek to</w:t>
      </w:r>
      <w:r w:rsidRPr="00B6286B">
        <w:rPr>
          <w:rStyle w:val="StyleUnderline"/>
        </w:rPr>
        <w:t xml:space="preserve"> silence dissent, </w:t>
      </w:r>
      <w:r w:rsidRPr="007951B1">
        <w:rPr>
          <w:rStyle w:val="Emphasis"/>
          <w:highlight w:val="green"/>
        </w:rPr>
        <w:t>curtail critical debate</w:t>
      </w:r>
      <w:r w:rsidRPr="00B6286B">
        <w:rPr>
          <w:rStyle w:val="StyleUnderline"/>
        </w:rPr>
        <w:t xml:space="preserve"> and label opponents of capital, war and repression as 'traitors' and 'terrorists', </w:t>
      </w:r>
      <w:r w:rsidRPr="007951B1">
        <w:rPr>
          <w:rStyle w:val="Emphasis"/>
          <w:highlight w:val="green"/>
        </w:rPr>
        <w:t>while they defend an</w:t>
      </w:r>
      <w:r w:rsidRPr="00B6286B">
        <w:rPr>
          <w:rStyle w:val="StyleUnderline"/>
        </w:rPr>
        <w:t xml:space="preserve"> established </w:t>
      </w:r>
      <w:r w:rsidRPr="007951B1">
        <w:rPr>
          <w:rStyle w:val="Emphasis"/>
          <w:highlight w:val="green"/>
        </w:rPr>
        <w:t>order that is</w:t>
      </w:r>
      <w:r w:rsidRPr="00B6286B">
        <w:rPr>
          <w:rStyle w:val="StyleUnderline"/>
        </w:rPr>
        <w:t xml:space="preserve"> in fact </w:t>
      </w:r>
      <w:r w:rsidRPr="007951B1">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7951B1">
        <w:rPr>
          <w:rStyle w:val="Emphasis"/>
          <w:highlight w:val="green"/>
        </w:rPr>
        <w:t xml:space="preserve">academic </w:t>
      </w:r>
      <w:r w:rsidRPr="00B6286B">
        <w:rPr>
          <w:rStyle w:val="Emphasis"/>
        </w:rPr>
        <w:t xml:space="preserve">strategic </w:t>
      </w:r>
      <w:r w:rsidRPr="007951B1">
        <w:rPr>
          <w:rStyle w:val="Emphasis"/>
          <w:highlight w:val="green"/>
        </w:rPr>
        <w:t>investigations</w:t>
      </w:r>
      <w:r w:rsidRPr="00B6286B">
        <w:rPr>
          <w:rStyle w:val="Emphasis"/>
        </w:rPr>
        <w:t xml:space="preserve"> that </w:t>
      </w:r>
      <w:r w:rsidRPr="007951B1">
        <w:rPr>
          <w:rStyle w:val="Emphasis"/>
          <w:highlight w:val="green"/>
        </w:rPr>
        <w:t>have "been forged by</w:t>
      </w:r>
      <w:r w:rsidRPr="00B6286B">
        <w:rPr>
          <w:rStyle w:val="Emphasis"/>
        </w:rPr>
        <w:t xml:space="preserve"> professors and students who take their </w:t>
      </w:r>
      <w:r w:rsidRPr="007951B1">
        <w:rPr>
          <w:rStyle w:val="Emphasis"/>
          <w:highlight w:val="green"/>
        </w:rPr>
        <w:t>work outside the universities</w:t>
      </w:r>
      <w:r w:rsidRPr="00B6286B">
        <w:rPr>
          <w:rStyle w:val="Emphasis"/>
        </w:rPr>
        <w:t xml:space="preserve"> both to put their expertise at the service of the social movements and to enrich their research by </w:t>
      </w:r>
      <w:r w:rsidRPr="007951B1">
        <w:rPr>
          <w:rStyle w:val="Emphasis"/>
          <w:highlight w:val="green"/>
        </w:rPr>
        <w:t xml:space="preserve">learning from </w:t>
      </w:r>
      <w:r w:rsidRPr="00B6286B">
        <w:rPr>
          <w:rStyle w:val="Emphasis"/>
        </w:rPr>
        <w:t xml:space="preserve">the </w:t>
      </w:r>
      <w:r w:rsidRPr="007951B1">
        <w:rPr>
          <w:rStyle w:val="Emphasis"/>
          <w:highlight w:val="green"/>
        </w:rPr>
        <w:t>movements</w:t>
      </w:r>
      <w:r w:rsidRPr="00B6286B">
        <w:rPr>
          <w:rStyle w:val="Emphasis"/>
        </w:rPr>
        <w:t xml:space="preserve"> </w:t>
      </w:r>
      <w:r w:rsidRPr="007951B1">
        <w:rPr>
          <w:rStyle w:val="Emphasis"/>
          <w:highlight w:val="green"/>
        </w:rPr>
        <w:t>and</w:t>
      </w:r>
      <w:r w:rsidRPr="00B6286B">
        <w:rPr>
          <w:rStyle w:val="Emphasis"/>
        </w:rPr>
        <w:t xml:space="preserve"> participating in t</w:t>
      </w:r>
      <w:r w:rsidRPr="00B6286B">
        <w:rPr>
          <w:rStyle w:val="StyleUnderline"/>
        </w:rPr>
        <w:t xml:space="preserve">he </w:t>
      </w:r>
      <w:r w:rsidRPr="007951B1">
        <w:rPr>
          <w:rStyle w:val="StyleUnderline"/>
          <w:highlight w:val="green"/>
        </w:rPr>
        <w:t>production of knowledge</w:t>
      </w:r>
      <w:r w:rsidRPr="00B6286B">
        <w:rPr>
          <w:rStyle w:val="StyleUnderline"/>
        </w:rPr>
        <w:t xml:space="preserve"> developed </w:t>
      </w:r>
      <w:r w:rsidRPr="00B6286B">
        <w:rPr>
          <w:rStyle w:val="StyleUnderline"/>
        </w:rPr>
        <w:lastRenderedPageBreak/>
        <w:t>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7951B1">
        <w:rPr>
          <w:rStyle w:val="Emphasis"/>
          <w:highlight w:val="green"/>
        </w:rPr>
        <w:t>investigation</w:t>
      </w:r>
      <w:r w:rsidRPr="00B6286B">
        <w:rPr>
          <w:rStyle w:val="Emphasis"/>
        </w:rPr>
        <w:t xml:space="preserve"> can be "a </w:t>
      </w:r>
      <w:r w:rsidRPr="007951B1">
        <w:rPr>
          <w:rStyle w:val="Emphasis"/>
          <w:highlight w:val="green"/>
        </w:rPr>
        <w:t>form</w:t>
      </w:r>
      <w:r w:rsidRPr="00B6286B">
        <w:rPr>
          <w:rStyle w:val="Emphasis"/>
        </w:rPr>
        <w:t xml:space="preserve"> of </w:t>
      </w:r>
      <w:r w:rsidRPr="007951B1">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B6286B">
        <w:rPr>
          <w:rStyle w:val="Emphasis"/>
        </w:rPr>
        <w:t xml:space="preserve"> </w:t>
      </w:r>
      <w:r w:rsidRPr="007951B1">
        <w:rPr>
          <w:rStyle w:val="Emphasis"/>
          <w:highlight w:val="green"/>
        </w:rPr>
        <w:t>the</w:t>
      </w:r>
      <w:r w:rsidRPr="00B6286B">
        <w:rPr>
          <w:rStyle w:val="Emphasis"/>
        </w:rPr>
        <w:t xml:space="preserve"> </w:t>
      </w:r>
      <w:r w:rsidRPr="007951B1">
        <w:rPr>
          <w:rStyle w:val="StyleUnderline"/>
          <w:highlight w:val="green"/>
        </w:rPr>
        <w:t>fundamental task is to translate</w:t>
      </w:r>
      <w:r w:rsidRPr="00B6286B">
        <w:rPr>
          <w:rStyle w:val="StyleUnderline"/>
        </w:rPr>
        <w:t xml:space="preserve"> that sociological perspective into not just political science but really </w:t>
      </w:r>
      <w:r w:rsidRPr="007951B1">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18E270DE" w14:textId="77777777" w:rsidR="002E1ABE" w:rsidRPr="002E1ABE" w:rsidRDefault="002E1ABE" w:rsidP="002E1ABE">
      <w:pPr>
        <w:rPr>
          <w:rFonts w:asciiTheme="majorHAnsi" w:hAnsiTheme="majorHAnsi" w:cstheme="majorHAnsi"/>
          <w:sz w:val="16"/>
        </w:rPr>
      </w:pPr>
    </w:p>
    <w:p w14:paraId="6BDDFCCA" w14:textId="77777777" w:rsidR="002E1ABE" w:rsidRPr="002E1ABE" w:rsidRDefault="002E1ABE" w:rsidP="002E1ABE">
      <w:pPr>
        <w:rPr>
          <w:rFonts w:asciiTheme="majorHAnsi" w:hAnsiTheme="majorHAnsi" w:cstheme="majorHAnsi"/>
          <w:b/>
          <w:iCs/>
          <w:u w:val="single"/>
        </w:rPr>
      </w:pPr>
    </w:p>
    <w:p w14:paraId="3E37C898" w14:textId="77777777" w:rsidR="002E1ABE" w:rsidRPr="002E1ABE" w:rsidRDefault="002E1ABE" w:rsidP="002E1ABE">
      <w:pPr>
        <w:pStyle w:val="Heading3"/>
        <w:rPr>
          <w:rFonts w:asciiTheme="majorHAnsi" w:hAnsiTheme="majorHAnsi" w:cstheme="majorHAnsi"/>
        </w:rPr>
      </w:pPr>
      <w:r w:rsidRPr="002E1ABE">
        <w:rPr>
          <w:rFonts w:asciiTheme="majorHAnsi" w:hAnsiTheme="majorHAnsi" w:cstheme="majorHAnsi"/>
        </w:rPr>
        <w:lastRenderedPageBreak/>
        <w:t>Part 3 is the Cold War</w:t>
      </w:r>
    </w:p>
    <w:p w14:paraId="7D1748C1"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 xml:space="preserve">Central Planning solves everything – </w:t>
      </w:r>
    </w:p>
    <w:p w14:paraId="014F16A4"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1] Red Innovation –</w:t>
      </w:r>
    </w:p>
    <w:p w14:paraId="5224553D" w14:textId="77777777" w:rsidR="002E1ABE" w:rsidRPr="002E1ABE" w:rsidRDefault="002E1ABE" w:rsidP="002E1ABE">
      <w:pPr>
        <w:rPr>
          <w:rFonts w:asciiTheme="majorHAnsi" w:hAnsiTheme="majorHAnsi" w:cstheme="majorHAnsi"/>
          <w:b/>
          <w:bCs/>
          <w:sz w:val="26"/>
        </w:rPr>
      </w:pPr>
      <w:r w:rsidRPr="002E1ABE">
        <w:rPr>
          <w:rStyle w:val="Style13ptBold"/>
          <w:rFonts w:asciiTheme="majorHAnsi" w:hAnsiTheme="majorHAnsi" w:cstheme="majorHAnsi"/>
        </w:rPr>
        <w:t xml:space="preserve">Nieto &amp; Mateo 20 </w:t>
      </w:r>
      <w:r w:rsidRPr="002E1ABE">
        <w:rPr>
          <w:rFonts w:asciiTheme="majorHAnsi" w:hAnsiTheme="majorHAnsi" w:cstheme="majorHAnsi"/>
        </w:rPr>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8" w:history="1">
        <w:r w:rsidRPr="002E1ABE">
          <w:rPr>
            <w:rStyle w:val="Hyperlink"/>
            <w:rFonts w:asciiTheme="majorHAnsi" w:hAnsiTheme="majorHAnsi" w:cstheme="majorHAnsi"/>
          </w:rPr>
          <w:t>https://www.researchgate.net/publication/338327276_Dynamic_Efficiency_in_a_Planned_Economy_Innovation_and_Entrepreneurship_Without_Markets //</w:t>
        </w:r>
      </w:hyperlink>
      <w:r w:rsidRPr="002E1ABE">
        <w:rPr>
          <w:rFonts w:asciiTheme="majorHAnsi" w:hAnsiTheme="majorHAnsi" w:cstheme="majorHAnsi"/>
        </w:rPr>
        <w:t xml:space="preserve">gbs jacobs &amp; majeed] </w:t>
      </w:r>
    </w:p>
    <w:p w14:paraId="56E6DFD3" w14:textId="77777777" w:rsidR="002E1ABE" w:rsidRPr="002E1ABE" w:rsidRDefault="002E1ABE" w:rsidP="002E1ABE">
      <w:pPr>
        <w:rPr>
          <w:rFonts w:asciiTheme="majorHAnsi" w:hAnsiTheme="majorHAnsi" w:cstheme="majorHAnsi"/>
          <w:sz w:val="16"/>
        </w:rPr>
      </w:pPr>
      <w:r w:rsidRPr="002E1ABE">
        <w:rPr>
          <w:rFonts w:asciiTheme="majorHAnsi" w:hAnsiTheme="majorHAnsi" w:cstheme="majorHAnsi"/>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2E1ABE">
        <w:rPr>
          <w:rStyle w:val="Emphasis"/>
          <w:rFonts w:asciiTheme="majorHAnsi" w:hAnsiTheme="majorHAnsi" w:cstheme="majorHAnsi"/>
        </w:rPr>
        <w:t xml:space="preserve"> In this sense, </w:t>
      </w:r>
      <w:r w:rsidRPr="002E1ABE">
        <w:rPr>
          <w:rStyle w:val="Emphasis"/>
          <w:rFonts w:asciiTheme="majorHAnsi" w:hAnsiTheme="majorHAnsi" w:cstheme="majorHAnsi"/>
          <w:highlight w:val="green"/>
        </w:rPr>
        <w:t xml:space="preserve">a socialist economy has </w:t>
      </w:r>
      <w:r w:rsidRPr="002E1ABE">
        <w:rPr>
          <w:rStyle w:val="Emphasis"/>
          <w:rFonts w:asciiTheme="majorHAnsi" w:hAnsiTheme="majorHAnsi" w:cstheme="majorHAnsi"/>
        </w:rPr>
        <w:t xml:space="preserve">significant </w:t>
      </w:r>
      <w:r w:rsidRPr="002E1ABE">
        <w:rPr>
          <w:rStyle w:val="Emphasis"/>
          <w:rFonts w:asciiTheme="majorHAnsi" w:hAnsiTheme="majorHAnsi" w:cstheme="majorHAnsi"/>
          <w:highlight w:val="green"/>
        </w:rPr>
        <w:t>advantages for</w:t>
      </w:r>
      <w:r w:rsidRPr="002E1ABE">
        <w:rPr>
          <w:rStyle w:val="Emphasis"/>
          <w:rFonts w:asciiTheme="majorHAnsi" w:hAnsiTheme="majorHAnsi" w:cstheme="majorHAnsi"/>
        </w:rPr>
        <w:t xml:space="preserve"> developing technological and business </w:t>
      </w:r>
      <w:r w:rsidRPr="002E1ABE">
        <w:rPr>
          <w:rStyle w:val="Emphasis"/>
          <w:rFonts w:asciiTheme="majorHAnsi" w:hAnsiTheme="majorHAnsi" w:cstheme="majorHAnsi"/>
          <w:highlight w:val="green"/>
        </w:rPr>
        <w:t>innovation</w:t>
      </w:r>
      <w:r w:rsidRPr="002E1ABE">
        <w:rPr>
          <w:rStyle w:val="Emphasis"/>
          <w:rFonts w:asciiTheme="majorHAnsi" w:hAnsiTheme="majorHAnsi" w:cstheme="majorHAnsi"/>
        </w:rPr>
        <w:t>, as opposed to a capitalist economy: i) socialism allows for greater and</w:t>
      </w:r>
      <w:r w:rsidRPr="002E1ABE">
        <w:rPr>
          <w:rStyle w:val="Emphasis"/>
          <w:rFonts w:asciiTheme="majorHAnsi" w:hAnsiTheme="majorHAnsi" w:cstheme="majorHAnsi"/>
          <w:highlight w:val="green"/>
        </w:rPr>
        <w:t xml:space="preserve"> more efficient</w:t>
      </w:r>
      <w:r w:rsidRPr="002E1ABE">
        <w:rPr>
          <w:rStyle w:val="Emphasis"/>
          <w:rFonts w:asciiTheme="majorHAnsi" w:hAnsiTheme="majorHAnsi" w:cstheme="majorHAnsi"/>
        </w:rPr>
        <w:t xml:space="preserve"> allocation of resources to </w:t>
      </w:r>
      <w:r w:rsidRPr="002E1ABE">
        <w:rPr>
          <w:rStyle w:val="Emphasis"/>
          <w:rFonts w:asciiTheme="majorHAnsi" w:hAnsiTheme="majorHAnsi" w:cstheme="majorHAnsi"/>
          <w:highlight w:val="green"/>
        </w:rPr>
        <w:t>R&amp;D</w:t>
      </w:r>
      <w:r w:rsidRPr="002E1ABE">
        <w:rPr>
          <w:rStyle w:val="Emphasis"/>
          <w:rFonts w:asciiTheme="majorHAnsi" w:hAnsiTheme="majorHAnsi" w:cstheme="majorHAnsi"/>
        </w:rPr>
        <w:t xml:space="preserve">&amp;I activities, </w:t>
      </w:r>
      <w:r w:rsidRPr="002E1ABE">
        <w:rPr>
          <w:rStyle w:val="Emphasis"/>
          <w:rFonts w:asciiTheme="majorHAnsi" w:hAnsiTheme="majorHAnsi" w:cstheme="majorHAnsi"/>
          <w:highlight w:val="green"/>
        </w:rPr>
        <w:t>thanks to centralized control</w:t>
      </w:r>
      <w:r w:rsidRPr="002E1ABE">
        <w:rPr>
          <w:rStyle w:val="Emphasis"/>
          <w:rFonts w:asciiTheme="majorHAnsi" w:hAnsiTheme="majorHAnsi" w:cstheme="majorHAnsi"/>
        </w:rPr>
        <w:t xml:space="preserve"> of the surplus </w:t>
      </w:r>
      <w:r w:rsidRPr="002E1ABE">
        <w:rPr>
          <w:rStyle w:val="Emphasis"/>
          <w:rFonts w:asciiTheme="majorHAnsi" w:hAnsiTheme="majorHAnsi" w:cstheme="majorHAnsi"/>
          <w:highlight w:val="green"/>
        </w:rPr>
        <w:t xml:space="preserve">and </w:t>
      </w:r>
      <w:r w:rsidRPr="002E1ABE">
        <w:rPr>
          <w:rStyle w:val="Emphasis"/>
          <w:rFonts w:asciiTheme="majorHAnsi" w:hAnsiTheme="majorHAnsi" w:cstheme="majorHAnsi"/>
        </w:rPr>
        <w:t xml:space="preserve">the </w:t>
      </w:r>
      <w:r w:rsidRPr="002E1ABE">
        <w:rPr>
          <w:rStyle w:val="Emphasis"/>
          <w:rFonts w:asciiTheme="majorHAnsi" w:hAnsiTheme="majorHAnsi" w:cstheme="majorHAnsi"/>
          <w:highlight w:val="green"/>
        </w:rPr>
        <w:t xml:space="preserve">absence of </w:t>
      </w:r>
      <w:r w:rsidRPr="002E1ABE">
        <w:rPr>
          <w:rStyle w:val="Emphasis"/>
          <w:rFonts w:asciiTheme="majorHAnsi" w:hAnsiTheme="majorHAnsi" w:cstheme="majorHAnsi"/>
        </w:rPr>
        <w:t xml:space="preserve">sumptuous </w:t>
      </w:r>
      <w:r w:rsidRPr="002E1ABE">
        <w:rPr>
          <w:rStyle w:val="Emphasis"/>
          <w:rFonts w:asciiTheme="majorHAnsi" w:hAnsiTheme="majorHAnsi" w:cstheme="majorHAnsi"/>
          <w:highlight w:val="green"/>
        </w:rPr>
        <w:t>consumption</w:t>
      </w:r>
      <w:r w:rsidRPr="002E1ABE">
        <w:rPr>
          <w:rStyle w:val="Emphasis"/>
          <w:rFonts w:asciiTheme="majorHAnsi" w:hAnsiTheme="majorHAnsi" w:cstheme="majorHAnsi"/>
        </w:rPr>
        <w:t xml:space="preserve"> and a rentier population; ii) there are </w:t>
      </w:r>
      <w:r w:rsidRPr="002E1ABE">
        <w:rPr>
          <w:rStyle w:val="Emphasis"/>
          <w:rFonts w:asciiTheme="majorHAnsi" w:hAnsiTheme="majorHAnsi" w:cstheme="majorHAnsi"/>
          <w:highlight w:val="green"/>
        </w:rPr>
        <w:t>no obstacles</w:t>
      </w:r>
      <w:r w:rsidRPr="002E1ABE">
        <w:rPr>
          <w:rStyle w:val="Emphasis"/>
          <w:rFonts w:asciiTheme="majorHAnsi" w:hAnsiTheme="majorHAnsi" w:cstheme="majorHAnsi"/>
        </w:rPr>
        <w:t xml:space="preserve"> (property rights) </w:t>
      </w:r>
      <w:r w:rsidRPr="002E1ABE">
        <w:rPr>
          <w:rStyle w:val="Emphasis"/>
          <w:rFonts w:asciiTheme="majorHAnsi" w:hAnsiTheme="majorHAnsi" w:cstheme="majorHAnsi"/>
          <w:highlight w:val="green"/>
        </w:rPr>
        <w:t>to</w:t>
      </w:r>
      <w:r w:rsidRPr="002E1ABE">
        <w:rPr>
          <w:rStyle w:val="Emphasis"/>
          <w:rFonts w:asciiTheme="majorHAnsi" w:hAnsiTheme="majorHAnsi" w:cstheme="majorHAnsi"/>
        </w:rPr>
        <w:t xml:space="preserve"> the free </w:t>
      </w:r>
      <w:r w:rsidRPr="002E1ABE">
        <w:rPr>
          <w:rStyle w:val="Emphasis"/>
          <w:rFonts w:asciiTheme="majorHAnsi" w:hAnsiTheme="majorHAnsi" w:cstheme="majorHAnsi"/>
          <w:highlight w:val="green"/>
        </w:rPr>
        <w:t xml:space="preserve">dissemination of new products </w:t>
      </w:r>
      <w:r w:rsidRPr="002E1ABE">
        <w:rPr>
          <w:rStyle w:val="Emphasis"/>
          <w:rFonts w:asciiTheme="majorHAnsi" w:hAnsiTheme="majorHAnsi" w:cstheme="majorHAnsi"/>
        </w:rPr>
        <w:t xml:space="preserve">and techniques; iii) the </w:t>
      </w:r>
      <w:r w:rsidRPr="002E1ABE">
        <w:rPr>
          <w:rStyle w:val="Emphasis"/>
          <w:rFonts w:asciiTheme="majorHAnsi" w:hAnsiTheme="majorHAnsi" w:cstheme="majorHAnsi"/>
          <w:highlight w:val="green"/>
        </w:rPr>
        <w:t xml:space="preserve">equal distribution </w:t>
      </w:r>
      <w:r w:rsidRPr="002E1ABE">
        <w:rPr>
          <w:rStyle w:val="Emphasis"/>
          <w:rFonts w:asciiTheme="majorHAnsi" w:hAnsiTheme="majorHAnsi" w:cstheme="majorHAnsi"/>
        </w:rPr>
        <w:t xml:space="preserve">of resources </w:t>
      </w:r>
      <w:r w:rsidRPr="002E1ABE">
        <w:rPr>
          <w:rFonts w:asciiTheme="majorHAnsi" w:hAnsiTheme="majorHAnsi" w:cstheme="majorHAnsi"/>
          <w:sz w:val="16"/>
        </w:rPr>
        <w:t>(which guarantees that no basic needs go unmet) allows for discovery</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 xml:space="preserve">and </w:t>
      </w:r>
      <w:r w:rsidRPr="002E1ABE">
        <w:rPr>
          <w:rStyle w:val="Emphasis"/>
          <w:rFonts w:asciiTheme="majorHAnsi" w:hAnsiTheme="majorHAnsi" w:cstheme="majorHAnsi"/>
        </w:rPr>
        <w:t xml:space="preserve">fuller </w:t>
      </w:r>
      <w:r w:rsidRPr="002E1ABE">
        <w:rPr>
          <w:rStyle w:val="Emphasis"/>
          <w:rFonts w:asciiTheme="majorHAnsi" w:hAnsiTheme="majorHAnsi" w:cstheme="majorHAnsi"/>
          <w:highlight w:val="green"/>
        </w:rPr>
        <w:t>develop</w:t>
      </w:r>
      <w:r w:rsidRPr="002E1ABE">
        <w:rPr>
          <w:rStyle w:val="Emphasis"/>
          <w:rFonts w:asciiTheme="majorHAnsi" w:hAnsiTheme="majorHAnsi" w:cstheme="majorHAnsi"/>
        </w:rPr>
        <w:t xml:space="preserve">ment of </w:t>
      </w:r>
      <w:r w:rsidRPr="002E1ABE">
        <w:rPr>
          <w:rStyle w:val="Emphasis"/>
          <w:rFonts w:asciiTheme="majorHAnsi" w:hAnsiTheme="majorHAnsi" w:cstheme="majorHAnsi"/>
          <w:highlight w:val="green"/>
        </w:rPr>
        <w:t>talent</w:t>
      </w:r>
      <w:r w:rsidRPr="002E1ABE">
        <w:rPr>
          <w:rStyle w:val="Emphasis"/>
          <w:rFonts w:asciiTheme="majorHAnsi" w:hAnsiTheme="majorHAnsi" w:cstheme="majorHAnsi"/>
        </w:rPr>
        <w:t xml:space="preserve">, </w:t>
      </w:r>
      <w:r w:rsidRPr="002E1ABE">
        <w:rPr>
          <w:rFonts w:asciiTheme="majorHAnsi" w:hAnsiTheme="majorHAnsi" w:cstheme="majorHAnsi"/>
          <w:sz w:val="16"/>
        </w:rPr>
        <w:t>which likewise occurs when work is undertaken through tasks that are more balanced for the majority and less routine; iv) in allocating investment, more information is available</w:t>
      </w:r>
      <w:r w:rsidRPr="002E1ABE">
        <w:rPr>
          <w:rStyle w:val="Emphasis"/>
          <w:rFonts w:asciiTheme="majorHAnsi" w:hAnsiTheme="majorHAnsi" w:cstheme="majorHAnsi"/>
        </w:rPr>
        <w:t xml:space="preserve"> and the </w:t>
      </w:r>
      <w:r w:rsidRPr="002E1ABE">
        <w:rPr>
          <w:rStyle w:val="Emphasis"/>
          <w:rFonts w:asciiTheme="majorHAnsi" w:hAnsiTheme="majorHAnsi" w:cstheme="majorHAnsi"/>
          <w:highlight w:val="green"/>
        </w:rPr>
        <w:t>criteria</w:t>
      </w:r>
      <w:r w:rsidRPr="002E1ABE">
        <w:rPr>
          <w:rStyle w:val="Emphasis"/>
          <w:rFonts w:asciiTheme="majorHAnsi" w:hAnsiTheme="majorHAnsi" w:cstheme="majorHAnsi"/>
        </w:rPr>
        <w:t xml:space="preserve"> are </w:t>
      </w:r>
      <w:r w:rsidRPr="002E1ABE">
        <w:rPr>
          <w:rStyle w:val="Emphasis"/>
          <w:rFonts w:asciiTheme="majorHAnsi" w:hAnsiTheme="majorHAnsi" w:cstheme="majorHAnsi"/>
          <w:highlight w:val="green"/>
        </w:rPr>
        <w:t>more varied than</w:t>
      </w:r>
      <w:r w:rsidRPr="002E1ABE">
        <w:rPr>
          <w:rStyle w:val="Emphasis"/>
          <w:rFonts w:asciiTheme="majorHAnsi" w:hAnsiTheme="majorHAnsi" w:cstheme="majorHAnsi"/>
        </w:rPr>
        <w:t xml:space="preserve"> mere expectation of </w:t>
      </w:r>
      <w:r w:rsidRPr="002E1ABE">
        <w:rPr>
          <w:rStyle w:val="Emphasis"/>
          <w:rFonts w:asciiTheme="majorHAnsi" w:hAnsiTheme="majorHAnsi" w:cstheme="majorHAnsi"/>
          <w:highlight w:val="green"/>
        </w:rPr>
        <w:t>profit</w:t>
      </w:r>
      <w:r w:rsidRPr="002E1ABE">
        <w:rPr>
          <w:rStyle w:val="Emphasis"/>
          <w:rFonts w:asciiTheme="majorHAnsi" w:hAnsiTheme="majorHAnsi" w:cstheme="majorHAnsi"/>
        </w:rPr>
        <w:t xml:space="preserve">; v) </w:t>
      </w:r>
      <w:r w:rsidRPr="002E1ABE">
        <w:rPr>
          <w:rStyle w:val="Emphasis"/>
          <w:rFonts w:asciiTheme="majorHAnsi" w:hAnsiTheme="majorHAnsi" w:cstheme="majorHAnsi"/>
          <w:highlight w:val="green"/>
        </w:rPr>
        <w:t>social</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ownership is more</w:t>
      </w:r>
      <w:r w:rsidRPr="002E1ABE">
        <w:rPr>
          <w:rStyle w:val="Emphasis"/>
          <w:rFonts w:asciiTheme="majorHAnsi" w:hAnsiTheme="majorHAnsi" w:cstheme="majorHAnsi"/>
        </w:rPr>
        <w:t xml:space="preserve"> inclusive and </w:t>
      </w:r>
      <w:r w:rsidRPr="002E1ABE">
        <w:rPr>
          <w:rStyle w:val="Emphasis"/>
          <w:rFonts w:asciiTheme="majorHAnsi" w:hAnsiTheme="majorHAnsi" w:cstheme="majorHAnsi"/>
          <w:highlight w:val="green"/>
        </w:rPr>
        <w:t>participatory</w:t>
      </w:r>
      <w:r w:rsidRPr="002E1ABE">
        <w:rPr>
          <w:rStyle w:val="Emphasis"/>
          <w:rFonts w:asciiTheme="majorHAnsi" w:hAnsiTheme="majorHAnsi" w:cstheme="majorHAnsi"/>
        </w:rPr>
        <w:t xml:space="preserve"> than capitalist enterprise </w:t>
      </w:r>
      <w:r w:rsidRPr="002E1ABE">
        <w:rPr>
          <w:rStyle w:val="Emphasis"/>
          <w:rFonts w:asciiTheme="majorHAnsi" w:hAnsiTheme="majorHAnsi" w:cstheme="majorHAnsi"/>
          <w:highlight w:val="green"/>
        </w:rPr>
        <w:t>in</w:t>
      </w:r>
      <w:r w:rsidRPr="002E1ABE">
        <w:rPr>
          <w:rStyle w:val="Emphasis"/>
          <w:rFonts w:asciiTheme="majorHAnsi" w:hAnsiTheme="majorHAnsi" w:cstheme="majorHAnsi"/>
        </w:rPr>
        <w:t xml:space="preserve"> terms of generating and </w:t>
      </w:r>
      <w:r w:rsidRPr="002E1ABE">
        <w:rPr>
          <w:rStyle w:val="Emphasis"/>
          <w:rFonts w:asciiTheme="majorHAnsi" w:hAnsiTheme="majorHAnsi" w:cstheme="majorHAnsi"/>
          <w:highlight w:val="green"/>
        </w:rPr>
        <w:t>mobilizing knowledge</w:t>
      </w:r>
      <w:r w:rsidRPr="002E1ABE">
        <w:rPr>
          <w:rStyle w:val="Emphasis"/>
          <w:rFonts w:asciiTheme="majorHAnsi" w:hAnsiTheme="majorHAnsi" w:cstheme="majorHAnsi"/>
        </w:rPr>
        <w:t xml:space="preserve"> </w:t>
      </w:r>
      <w:r w:rsidRPr="002E1ABE">
        <w:rPr>
          <w:rFonts w:asciiTheme="majorHAnsi" w:hAnsiTheme="majorHAnsi" w:cstheme="majorHAnsi"/>
          <w:sz w:val="16"/>
        </w:rPr>
        <w:t>(tacit or not) and encouraging innovation;</w:t>
      </w:r>
      <w:r w:rsidRPr="002E1ABE">
        <w:rPr>
          <w:rStyle w:val="Emphasis"/>
          <w:rFonts w:asciiTheme="majorHAnsi" w:hAnsiTheme="majorHAnsi" w:cstheme="majorHAnsi"/>
        </w:rPr>
        <w:t xml:space="preserve"> vi) socialism does </w:t>
      </w:r>
      <w:r w:rsidRPr="002E1ABE">
        <w:rPr>
          <w:rStyle w:val="Emphasis"/>
          <w:rFonts w:asciiTheme="majorHAnsi" w:hAnsiTheme="majorHAnsi" w:cstheme="majorHAnsi"/>
          <w:highlight w:val="green"/>
        </w:rPr>
        <w:t>no</w:t>
      </w:r>
      <w:r w:rsidRPr="002E1ABE">
        <w:rPr>
          <w:rStyle w:val="Emphasis"/>
          <w:rFonts w:asciiTheme="majorHAnsi" w:hAnsiTheme="majorHAnsi" w:cstheme="majorHAnsi"/>
        </w:rPr>
        <w:t xml:space="preserve">t impose </w:t>
      </w:r>
      <w:r w:rsidRPr="002E1ABE">
        <w:rPr>
          <w:rStyle w:val="Emphasis"/>
          <w:rFonts w:asciiTheme="majorHAnsi" w:hAnsiTheme="majorHAnsi" w:cstheme="majorHAnsi"/>
          <w:highlight w:val="green"/>
        </w:rPr>
        <w:t>short-term innovation cycles</w:t>
      </w:r>
      <w:r w:rsidRPr="002E1ABE">
        <w:rPr>
          <w:rStyle w:val="Emphasis"/>
          <w:rFonts w:asciiTheme="majorHAnsi" w:hAnsiTheme="majorHAnsi" w:cstheme="majorHAnsi"/>
        </w:rPr>
        <w:t xml:space="preserve"> looking </w:t>
      </w:r>
      <w:r w:rsidRPr="002E1ABE">
        <w:rPr>
          <w:rStyle w:val="Emphasis"/>
          <w:rFonts w:asciiTheme="majorHAnsi" w:hAnsiTheme="majorHAnsi" w:cstheme="majorHAnsi"/>
          <w:highlight w:val="green"/>
        </w:rPr>
        <w:t>to</w:t>
      </w:r>
      <w:r w:rsidRPr="002E1ABE">
        <w:rPr>
          <w:rStyle w:val="Emphasis"/>
          <w:rFonts w:asciiTheme="majorHAnsi" w:hAnsiTheme="majorHAnsi" w:cstheme="majorHAnsi"/>
        </w:rPr>
        <w:t xml:space="preserve"> generate products that can </w:t>
      </w:r>
      <w:r w:rsidRPr="002E1ABE">
        <w:rPr>
          <w:rStyle w:val="Emphasis"/>
          <w:rFonts w:asciiTheme="majorHAnsi" w:hAnsiTheme="majorHAnsi" w:cstheme="majorHAnsi"/>
          <w:highlight w:val="green"/>
        </w:rPr>
        <w:t>be commercialized</w:t>
      </w:r>
      <w:r w:rsidRPr="002E1ABE">
        <w:rPr>
          <w:rStyle w:val="Emphasis"/>
          <w:rFonts w:asciiTheme="majorHAnsi" w:hAnsiTheme="majorHAnsi" w:cstheme="majorHAnsi"/>
        </w:rPr>
        <w:t xml:space="preserve"> in, </w:t>
      </w:r>
      <w:r w:rsidRPr="002E1ABE">
        <w:rPr>
          <w:rFonts w:asciiTheme="majorHAnsi" w:hAnsiTheme="majorHAnsi" w:cstheme="majorHAnsi"/>
          <w:sz w:val="16"/>
        </w:rPr>
        <w:t>say, four to six months, as is typical in capitalist economies. Under these favorable general conditions, the development of innovation in a socialist economy would unfold in three fundamental areas:</w:t>
      </w:r>
      <w:r w:rsidRPr="002E1ABE">
        <w:rPr>
          <w:rStyle w:val="Emphasis"/>
          <w:rFonts w:asciiTheme="majorHAnsi" w:hAnsiTheme="majorHAnsi" w:cstheme="majorHAnsi"/>
        </w:rPr>
        <w:t xml:space="preserve"> i) Strategic planning: this traces the main lines of scientific, technological, and innovation research. </w:t>
      </w:r>
      <w:r w:rsidRPr="002E1ABE">
        <w:rPr>
          <w:rFonts w:asciiTheme="majorHAnsi" w:hAnsiTheme="majorHAnsi" w:cstheme="majorHAnsi"/>
          <w:sz w:val="16"/>
        </w:rPr>
        <w:t>Here would enter programs for the development</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of new tech</w:t>
      </w:r>
      <w:r w:rsidRPr="002E1ABE">
        <w:rPr>
          <w:rStyle w:val="Emphasis"/>
          <w:rFonts w:asciiTheme="majorHAnsi" w:hAnsiTheme="majorHAnsi" w:cstheme="majorHAnsi"/>
        </w:rPr>
        <w:t>nologies</w:t>
      </w:r>
      <w:r w:rsidRPr="002E1ABE">
        <w:rPr>
          <w:rStyle w:val="Emphasis"/>
          <w:rFonts w:asciiTheme="majorHAnsi" w:hAnsiTheme="majorHAnsi" w:cstheme="majorHAnsi"/>
          <w:highlight w:val="green"/>
        </w:rPr>
        <w:t xml:space="preserve"> and infrastructure</w:t>
      </w:r>
      <w:r w:rsidRPr="002E1ABE">
        <w:rPr>
          <w:rStyle w:val="Emphasis"/>
          <w:rFonts w:asciiTheme="majorHAnsi" w:hAnsiTheme="majorHAnsi" w:cstheme="majorHAnsi"/>
        </w:rPr>
        <w:t xml:space="preserve">s, as well as visionary projects that </w:t>
      </w:r>
      <w:r w:rsidRPr="002E1ABE">
        <w:rPr>
          <w:rStyle w:val="Emphasis"/>
          <w:rFonts w:asciiTheme="majorHAnsi" w:hAnsiTheme="majorHAnsi" w:cstheme="majorHAnsi"/>
          <w:highlight w:val="green"/>
        </w:rPr>
        <w:t>explore</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eventualities</w:t>
      </w:r>
      <w:r w:rsidRPr="002E1ABE">
        <w:rPr>
          <w:rStyle w:val="Emphasis"/>
          <w:rFonts w:asciiTheme="majorHAnsi" w:hAnsiTheme="majorHAnsi" w:cstheme="majorHAnsi"/>
        </w:rPr>
        <w:t xml:space="preserve"> and future scenarios. </w:t>
      </w:r>
      <w:r w:rsidRPr="002E1ABE">
        <w:rPr>
          <w:rFonts w:asciiTheme="majorHAnsi" w:hAnsiTheme="majorHAnsi" w:cstheme="majorHAnsi"/>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2E1ABE">
        <w:rPr>
          <w:rStyle w:val="Emphasis"/>
          <w:rFonts w:asciiTheme="majorHAnsi" w:hAnsiTheme="majorHAnsi" w:cstheme="majorHAnsi"/>
        </w:rPr>
        <w:t xml:space="preserve">material </w:t>
      </w:r>
      <w:r w:rsidRPr="002E1ABE">
        <w:rPr>
          <w:rStyle w:val="Emphasis"/>
          <w:rFonts w:asciiTheme="majorHAnsi" w:hAnsiTheme="majorHAnsi" w:cstheme="majorHAnsi"/>
          <w:highlight w:val="green"/>
        </w:rPr>
        <w:t>incentives</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would</w:t>
      </w:r>
      <w:r w:rsidRPr="002E1ABE">
        <w:rPr>
          <w:rStyle w:val="Emphasis"/>
          <w:rFonts w:asciiTheme="majorHAnsi" w:hAnsiTheme="majorHAnsi" w:cstheme="majorHAnsi"/>
        </w:rPr>
        <w:t xml:space="preserve"> exist that </w:t>
      </w:r>
      <w:r w:rsidRPr="002E1ABE">
        <w:rPr>
          <w:rStyle w:val="Emphasis"/>
          <w:rFonts w:asciiTheme="majorHAnsi" w:hAnsiTheme="majorHAnsi" w:cstheme="majorHAnsi"/>
          <w:highlight w:val="green"/>
        </w:rPr>
        <w:t>reward the degree to which</w:t>
      </w:r>
      <w:r w:rsidRPr="002E1ABE">
        <w:rPr>
          <w:rStyle w:val="Emphasis"/>
          <w:rFonts w:asciiTheme="majorHAnsi" w:hAnsiTheme="majorHAnsi" w:cstheme="majorHAnsi"/>
        </w:rPr>
        <w:t xml:space="preserve"> the freely programmed </w:t>
      </w:r>
      <w:r w:rsidRPr="002E1ABE">
        <w:rPr>
          <w:rStyle w:val="Emphasis"/>
          <w:rFonts w:asciiTheme="majorHAnsi" w:hAnsiTheme="majorHAnsi" w:cstheme="majorHAnsi"/>
          <w:highlight w:val="green"/>
        </w:rPr>
        <w:t>objectives are achieved</w:t>
      </w:r>
      <w:r w:rsidRPr="002E1ABE">
        <w:rPr>
          <w:rStyle w:val="Emphasis"/>
          <w:rFonts w:asciiTheme="majorHAnsi" w:hAnsiTheme="majorHAnsi" w:cstheme="majorHAnsi"/>
        </w:rPr>
        <w:t xml:space="preserve">, </w:t>
      </w:r>
      <w:r w:rsidRPr="002E1ABE">
        <w:rPr>
          <w:rFonts w:asciiTheme="majorHAnsi" w:hAnsiTheme="majorHAnsi" w:cstheme="majorHAnsi"/>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w:t>
      </w:r>
      <w:r w:rsidRPr="002E1ABE">
        <w:rPr>
          <w:rFonts w:asciiTheme="majorHAnsi" w:hAnsiTheme="majorHAnsi" w:cstheme="majorHAnsi"/>
          <w:sz w:val="16"/>
        </w:rPr>
        <w:lastRenderedPageBreak/>
        <w:t>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2E1ABE">
        <w:rPr>
          <w:rStyle w:val="Emphasis"/>
          <w:rFonts w:asciiTheme="majorHAnsi" w:hAnsiTheme="majorHAnsi" w:cstheme="majorHAnsi"/>
        </w:rPr>
        <w:t xml:space="preserve"> Principal </w:t>
      </w:r>
      <w:r w:rsidRPr="002E1ABE">
        <w:rPr>
          <w:rStyle w:val="Emphasis"/>
          <w:rFonts w:asciiTheme="majorHAnsi" w:hAnsiTheme="majorHAnsi" w:cstheme="majorHAnsi"/>
          <w:highlight w:val="green"/>
        </w:rPr>
        <w:t xml:space="preserve">differences </w:t>
      </w:r>
      <w:r w:rsidRPr="002E1ABE">
        <w:rPr>
          <w:rStyle w:val="Emphasis"/>
          <w:rFonts w:asciiTheme="majorHAnsi" w:hAnsiTheme="majorHAnsi" w:cstheme="majorHAnsi"/>
        </w:rPr>
        <w:t xml:space="preserve">would </w:t>
      </w:r>
      <w:r w:rsidRPr="002E1ABE">
        <w:rPr>
          <w:rStyle w:val="Emphasis"/>
          <w:rFonts w:asciiTheme="majorHAnsi" w:hAnsiTheme="majorHAnsi" w:cstheme="majorHAnsi"/>
          <w:highlight w:val="green"/>
        </w:rPr>
        <w:t xml:space="preserve">lie in </w:t>
      </w:r>
      <w:r w:rsidRPr="002E1ABE">
        <w:rPr>
          <w:rStyle w:val="Emphasis"/>
          <w:rFonts w:asciiTheme="majorHAnsi" w:hAnsiTheme="majorHAnsi" w:cstheme="majorHAnsi"/>
        </w:rPr>
        <w:t xml:space="preserve">the form of interaction among them (in the absence of mercantile links), their </w:t>
      </w:r>
      <w:r w:rsidRPr="002E1ABE">
        <w:rPr>
          <w:rStyle w:val="Emphasis"/>
          <w:rFonts w:asciiTheme="majorHAnsi" w:hAnsiTheme="majorHAnsi" w:cstheme="majorHAnsi"/>
          <w:highlight w:val="green"/>
        </w:rPr>
        <w:t>decision-making capacity</w:t>
      </w:r>
      <w:r w:rsidRPr="002E1ABE">
        <w:rPr>
          <w:rStyle w:val="Emphasis"/>
          <w:rFonts w:asciiTheme="majorHAnsi" w:hAnsiTheme="majorHAnsi" w:cstheme="majorHAnsi"/>
        </w:rPr>
        <w:t xml:space="preserve"> (since no private property rights adhere), </w:t>
      </w:r>
      <w:r w:rsidRPr="002E1ABE">
        <w:rPr>
          <w:rStyle w:val="Emphasis"/>
          <w:rFonts w:asciiTheme="majorHAnsi" w:hAnsiTheme="majorHAnsi" w:cstheme="majorHAnsi"/>
          <w:highlight w:val="green"/>
        </w:rPr>
        <w:t>and</w:t>
      </w:r>
      <w:r w:rsidRPr="002E1ABE">
        <w:rPr>
          <w:rStyle w:val="Emphasis"/>
          <w:rFonts w:asciiTheme="majorHAnsi" w:hAnsiTheme="majorHAnsi" w:cstheme="majorHAnsi"/>
        </w:rPr>
        <w:t xml:space="preserve"> the types of </w:t>
      </w:r>
      <w:r w:rsidRPr="002E1ABE">
        <w:rPr>
          <w:rStyle w:val="Emphasis"/>
          <w:rFonts w:asciiTheme="majorHAnsi" w:hAnsiTheme="majorHAnsi" w:cstheme="majorHAnsi"/>
          <w:highlight w:val="green"/>
        </w:rPr>
        <w:t>rules in force</w:t>
      </w:r>
      <w:r w:rsidRPr="002E1ABE">
        <w:rPr>
          <w:rStyle w:val="Emphasis"/>
          <w:rFonts w:asciiTheme="majorHAnsi" w:hAnsiTheme="majorHAnsi" w:cstheme="majorHAnsi"/>
        </w:rPr>
        <w:t xml:space="preserve"> </w:t>
      </w:r>
      <w:r w:rsidRPr="002E1ABE">
        <w:rPr>
          <w:rFonts w:asciiTheme="majorHAnsi" w:hAnsiTheme="majorHAnsi" w:cstheme="majorHAnsi"/>
          <w:sz w:val="16"/>
        </w:rPr>
        <w:t>(including the incentive system). Among the main actors would be the following:</w:t>
      </w:r>
    </w:p>
    <w:p w14:paraId="72257EB6"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 xml:space="preserve">2] Ecological Leninism – </w:t>
      </w:r>
    </w:p>
    <w:p w14:paraId="237AFCE3" w14:textId="77777777" w:rsidR="002E1ABE" w:rsidRPr="002E1ABE" w:rsidRDefault="002E1ABE" w:rsidP="002E1ABE">
      <w:pPr>
        <w:rPr>
          <w:rFonts w:asciiTheme="majorHAnsi" w:hAnsiTheme="majorHAnsi" w:cstheme="majorHAnsi"/>
          <w:b/>
          <w:bCs/>
          <w:sz w:val="26"/>
        </w:rPr>
      </w:pPr>
      <w:r w:rsidRPr="002E1ABE">
        <w:rPr>
          <w:rStyle w:val="Style13ptBold"/>
          <w:rFonts w:asciiTheme="majorHAnsi" w:hAnsiTheme="majorHAnsi" w:cstheme="majorHAnsi"/>
        </w:rPr>
        <w:t xml:space="preserve">Malm 20 </w:t>
      </w:r>
      <w:r w:rsidRPr="002E1ABE">
        <w:rPr>
          <w:rFonts w:asciiTheme="majorHAnsi" w:hAnsiTheme="majorHAnsi" w:cstheme="majorHAnsi"/>
        </w:rP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4044522D" w14:textId="1C1D47CD" w:rsidR="002E1ABE" w:rsidRDefault="002E1ABE" w:rsidP="002E1ABE">
      <w:pPr>
        <w:rPr>
          <w:rFonts w:asciiTheme="majorHAnsi" w:hAnsiTheme="majorHAnsi" w:cstheme="majorHAnsi"/>
          <w:sz w:val="14"/>
        </w:rPr>
      </w:pPr>
      <w:r w:rsidRPr="002E1ABE">
        <w:rPr>
          <w:rFonts w:asciiTheme="majorHAnsi" w:hAnsiTheme="majorHAnsi" w:cstheme="majorHAnsi"/>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2E1ABE">
        <w:rPr>
          <w:rStyle w:val="Emphasis"/>
          <w:rFonts w:asciiTheme="majorHAnsi" w:hAnsiTheme="majorHAnsi" w:cstheme="majorHAnsi"/>
        </w:rPr>
        <w:t xml:space="preserve"> Second was to get the grain supplies under control, </w:t>
      </w:r>
      <w:r w:rsidRPr="002E1ABE">
        <w:rPr>
          <w:rStyle w:val="Emphasis"/>
          <w:rFonts w:asciiTheme="majorHAnsi" w:hAnsiTheme="majorHAnsi" w:cstheme="majorHAnsi"/>
          <w:highlight w:val="green"/>
        </w:rPr>
        <w:t>seize stocks from</w:t>
      </w:r>
      <w:r w:rsidRPr="002E1ABE">
        <w:rPr>
          <w:rStyle w:val="Emphasis"/>
          <w:rFonts w:asciiTheme="majorHAnsi" w:hAnsiTheme="majorHAnsi" w:cstheme="majorHAnsi"/>
        </w:rPr>
        <w:t xml:space="preserve"> rich </w:t>
      </w:r>
      <w:r w:rsidRPr="002E1ABE">
        <w:rPr>
          <w:rStyle w:val="Emphasis"/>
          <w:rFonts w:asciiTheme="majorHAnsi" w:hAnsiTheme="majorHAnsi" w:cstheme="majorHAnsi"/>
          <w:highlight w:val="green"/>
        </w:rPr>
        <w:t>landowners</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nationalise banks</w:t>
      </w:r>
      <w:r w:rsidRPr="002E1ABE">
        <w:rPr>
          <w:rStyle w:val="Emphasis"/>
          <w:rFonts w:asciiTheme="majorHAnsi" w:hAnsiTheme="majorHAnsi" w:cstheme="majorHAnsi"/>
        </w:rPr>
        <w:t xml:space="preserve"> and cartels, </w:t>
      </w:r>
      <w:r w:rsidRPr="002E1ABE">
        <w:rPr>
          <w:rStyle w:val="Emphasis"/>
          <w:rFonts w:asciiTheme="majorHAnsi" w:hAnsiTheme="majorHAnsi" w:cstheme="majorHAnsi"/>
          <w:highlight w:val="green"/>
        </w:rPr>
        <w:t>end private property</w:t>
      </w:r>
      <w:r w:rsidRPr="002E1ABE">
        <w:rPr>
          <w:rStyle w:val="Emphasis"/>
          <w:rFonts w:asciiTheme="majorHAnsi" w:hAnsiTheme="majorHAnsi" w:cstheme="majorHAnsi"/>
        </w:rPr>
        <w:t xml:space="preserve"> in the key means of production – a revolution, </w:t>
      </w:r>
      <w:r w:rsidRPr="002E1ABE">
        <w:rPr>
          <w:rFonts w:asciiTheme="majorHAnsi" w:hAnsiTheme="majorHAnsi" w:cstheme="majorHAnsi"/>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2E1ABE">
        <w:rPr>
          <w:rStyle w:val="Emphasis"/>
          <w:rFonts w:asciiTheme="majorHAnsi" w:hAnsiTheme="majorHAnsi" w:cstheme="majorHAnsi"/>
        </w:rPr>
        <w:t xml:space="preserve">today, we are launching a comprehensive </w:t>
      </w:r>
      <w:r w:rsidRPr="002E1ABE">
        <w:rPr>
          <w:rStyle w:val="Emphasis"/>
          <w:rFonts w:asciiTheme="majorHAnsi" w:hAnsiTheme="majorHAnsi" w:cstheme="majorHAnsi"/>
          <w:highlight w:val="green"/>
        </w:rPr>
        <w:t xml:space="preserve">audit </w:t>
      </w:r>
      <w:r w:rsidRPr="002E1ABE">
        <w:rPr>
          <w:rStyle w:val="Emphasis"/>
          <w:rFonts w:asciiTheme="majorHAnsi" w:hAnsiTheme="majorHAnsi" w:cstheme="majorHAnsi"/>
        </w:rPr>
        <w:t xml:space="preserve">of all </w:t>
      </w:r>
      <w:r w:rsidRPr="002E1ABE">
        <w:rPr>
          <w:rStyle w:val="Emphasis"/>
          <w:rFonts w:asciiTheme="majorHAnsi" w:hAnsiTheme="majorHAnsi" w:cstheme="majorHAnsi"/>
          <w:highlight w:val="green"/>
        </w:rPr>
        <w:t>supply chains</w:t>
      </w:r>
      <w:r w:rsidRPr="002E1ABE">
        <w:rPr>
          <w:rStyle w:val="Emphasis"/>
          <w:rFonts w:asciiTheme="majorHAnsi" w:hAnsiTheme="majorHAnsi" w:cstheme="majorHAnsi"/>
        </w:rPr>
        <w:t xml:space="preserve"> and import flows running into our country. </w:t>
      </w:r>
      <w:r w:rsidRPr="002E1ABE">
        <w:rPr>
          <w:rFonts w:asciiTheme="majorHAnsi" w:hAnsiTheme="majorHAnsi" w:cstheme="majorHAnsi"/>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2E1ABE">
        <w:rPr>
          <w:rStyle w:val="Emphasis"/>
          <w:rFonts w:asciiTheme="majorHAnsi" w:hAnsiTheme="majorHAnsi" w:cstheme="majorHAnsi"/>
        </w:rPr>
        <w:t xml:space="preserve"> but as a running </w:t>
      </w:r>
      <w:r w:rsidRPr="002E1ABE">
        <w:rPr>
          <w:rStyle w:val="Emphasis"/>
          <w:rFonts w:asciiTheme="majorHAnsi" w:hAnsiTheme="majorHAnsi" w:cstheme="majorHAnsi"/>
          <w:highlight w:val="green"/>
        </w:rPr>
        <w:t xml:space="preserve">investment in </w:t>
      </w:r>
      <w:r w:rsidRPr="002E1ABE">
        <w:rPr>
          <w:rStyle w:val="Emphasis"/>
          <w:rFonts w:asciiTheme="majorHAnsi" w:hAnsiTheme="majorHAnsi" w:cstheme="majorHAnsi"/>
        </w:rPr>
        <w:t xml:space="preserve">the </w:t>
      </w:r>
      <w:r w:rsidRPr="002E1ABE">
        <w:rPr>
          <w:rStyle w:val="Emphasis"/>
          <w:rFonts w:asciiTheme="majorHAnsi" w:hAnsiTheme="majorHAnsi" w:cstheme="majorHAnsi"/>
          <w:highlight w:val="green"/>
        </w:rPr>
        <w:t xml:space="preserve">habitability </w:t>
      </w:r>
      <w:r w:rsidRPr="002E1ABE">
        <w:rPr>
          <w:rStyle w:val="Emphasis"/>
          <w:rFonts w:asciiTheme="majorHAnsi" w:hAnsiTheme="majorHAnsi" w:cstheme="majorHAnsi"/>
        </w:rPr>
        <w:t xml:space="preserve">of this planet, an establishment </w:t>
      </w:r>
      <w:r w:rsidRPr="002E1ABE">
        <w:rPr>
          <w:rStyle w:val="Emphasis"/>
          <w:rFonts w:asciiTheme="majorHAnsi" w:hAnsiTheme="majorHAnsi" w:cstheme="majorHAnsi"/>
          <w:highlight w:val="green"/>
        </w:rPr>
        <w:t>and</w:t>
      </w:r>
      <w:r w:rsidRPr="002E1ABE">
        <w:rPr>
          <w:rStyle w:val="Emphasis"/>
          <w:rFonts w:asciiTheme="majorHAnsi" w:hAnsiTheme="majorHAnsi" w:cstheme="majorHAnsi"/>
        </w:rPr>
        <w:t xml:space="preserve"> maintenance of </w:t>
      </w:r>
      <w:r w:rsidRPr="002E1ABE">
        <w:rPr>
          <w:rStyle w:val="Emphasis"/>
          <w:rFonts w:asciiTheme="majorHAnsi" w:hAnsiTheme="majorHAnsi" w:cstheme="majorHAnsi"/>
          <w:highlight w:val="green"/>
        </w:rPr>
        <w:t>sanctuaries</w:t>
      </w:r>
      <w:r w:rsidRPr="002E1ABE">
        <w:rPr>
          <w:rStyle w:val="Emphasis"/>
          <w:rFonts w:asciiTheme="majorHAnsi" w:hAnsiTheme="majorHAnsi" w:cstheme="majorHAnsi"/>
        </w:rPr>
        <w:t xml:space="preserve"> on which our health depends. </w:t>
      </w:r>
      <w:r w:rsidRPr="002E1ABE">
        <w:rPr>
          <w:rFonts w:asciiTheme="majorHAnsi" w:hAnsiTheme="majorHAnsi" w:cstheme="majorHAnsi"/>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w:t>
      </w:r>
      <w:r w:rsidRPr="002E1ABE">
        <w:rPr>
          <w:rFonts w:asciiTheme="majorHAnsi" w:hAnsiTheme="majorHAnsi" w:cstheme="majorHAnsi"/>
          <w:sz w:val="14"/>
        </w:rPr>
        <w:lastRenderedPageBreak/>
        <w:t xml:space="preserve">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2E1ABE">
        <w:rPr>
          <w:rStyle w:val="Emphasis"/>
          <w:rFonts w:asciiTheme="majorHAnsi" w:hAnsiTheme="majorHAnsi" w:cstheme="majorHAnsi"/>
        </w:rPr>
        <w:t xml:space="preserve">Mandatory global veganism would probably be the endpoint most salutary for all. </w:t>
      </w:r>
      <w:r w:rsidRPr="002E1ABE">
        <w:rPr>
          <w:rFonts w:asciiTheme="majorHAnsi" w:hAnsiTheme="majorHAnsi" w:cstheme="majorHAnsi"/>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2E1ABE">
        <w:rPr>
          <w:rStyle w:val="Emphasis"/>
          <w:rFonts w:asciiTheme="majorHAnsi" w:hAnsiTheme="majorHAnsi" w:cstheme="majorHAnsi"/>
        </w:rPr>
        <w:t xml:space="preserve">it would indeed seem most prudent to begin placing </w:t>
      </w:r>
      <w:r w:rsidRPr="002E1ABE">
        <w:rPr>
          <w:rStyle w:val="Emphasis"/>
          <w:rFonts w:asciiTheme="majorHAnsi" w:hAnsiTheme="majorHAnsi" w:cstheme="majorHAnsi"/>
          <w:highlight w:val="green"/>
        </w:rPr>
        <w:t>draconian restraints on</w:t>
      </w:r>
      <w:r w:rsidRPr="002E1ABE">
        <w:rPr>
          <w:rStyle w:val="Emphasis"/>
          <w:rFonts w:asciiTheme="majorHAnsi" w:hAnsiTheme="majorHAnsi" w:cstheme="majorHAnsi"/>
        </w:rPr>
        <w:t xml:space="preserve"> existing plantation and animal </w:t>
      </w:r>
      <w:r w:rsidRPr="002E1ABE">
        <w:rPr>
          <w:rStyle w:val="Emphasis"/>
          <w:rFonts w:asciiTheme="majorHAnsi" w:hAnsiTheme="majorHAnsi" w:cstheme="majorHAnsi"/>
          <w:highlight w:val="green"/>
        </w:rPr>
        <w:t>monocultures</w:t>
      </w:r>
      <w:r w:rsidRPr="002E1ABE">
        <w:rPr>
          <w:rStyle w:val="Emphasis"/>
          <w:rFonts w:asciiTheme="majorHAnsi" w:hAnsiTheme="majorHAnsi" w:cstheme="majorHAnsi"/>
        </w:rPr>
        <w:t xml:space="preserve">, the driving forces behind present pandemic emergence.’ Note the word ‘draconian’. </w:t>
      </w:r>
      <w:r w:rsidRPr="002E1ABE">
        <w:rPr>
          <w:rFonts w:asciiTheme="majorHAnsi" w:hAnsiTheme="majorHAnsi" w:cstheme="majorHAnsi"/>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2E1ABE">
        <w:rPr>
          <w:rStyle w:val="Emphasis"/>
          <w:rFonts w:asciiTheme="majorHAnsi" w:hAnsiTheme="majorHAnsi" w:cstheme="majorHAnsi"/>
        </w:rPr>
        <w:t xml:space="preserve"> </w:t>
      </w:r>
      <w:r w:rsidRPr="002E1ABE">
        <w:rPr>
          <w:rFonts w:asciiTheme="majorHAnsi" w:hAnsiTheme="majorHAnsi" w:cstheme="majorHAnsi"/>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2E1ABE">
        <w:rPr>
          <w:rStyle w:val="Emphasis"/>
          <w:rFonts w:asciiTheme="majorHAnsi" w:hAnsiTheme="majorHAnsi" w:cstheme="majorHAnsi"/>
        </w:rPr>
        <w:t xml:space="preserve"> expanding protected areas, </w:t>
      </w:r>
      <w:r w:rsidRPr="002E1ABE">
        <w:rPr>
          <w:rStyle w:val="Emphasis"/>
          <w:rFonts w:asciiTheme="majorHAnsi" w:hAnsiTheme="majorHAnsi" w:cstheme="majorHAnsi"/>
          <w:highlight w:val="green"/>
        </w:rPr>
        <w:t>registering land</w:t>
      </w:r>
      <w:r w:rsidRPr="002E1ABE">
        <w:rPr>
          <w:rStyle w:val="Emphasis"/>
          <w:rFonts w:asciiTheme="majorHAnsi" w:hAnsiTheme="majorHAnsi" w:cstheme="majorHAnsi"/>
        </w:rPr>
        <w:t xml:space="preserve"> properties, </w:t>
      </w:r>
      <w:r w:rsidRPr="002E1ABE">
        <w:rPr>
          <w:rStyle w:val="Emphasis"/>
          <w:rFonts w:asciiTheme="majorHAnsi" w:hAnsiTheme="majorHAnsi" w:cstheme="majorHAnsi"/>
          <w:highlight w:val="green"/>
        </w:rPr>
        <w:t>monitoring</w:t>
      </w:r>
      <w:r w:rsidRPr="002E1ABE">
        <w:rPr>
          <w:rStyle w:val="Emphasis"/>
          <w:rFonts w:asciiTheme="majorHAnsi" w:hAnsiTheme="majorHAnsi" w:cstheme="majorHAnsi"/>
        </w:rPr>
        <w:t xml:space="preserve"> rainforests </w:t>
      </w:r>
      <w:r w:rsidRPr="002E1ABE">
        <w:rPr>
          <w:rStyle w:val="Emphasis"/>
          <w:rFonts w:asciiTheme="majorHAnsi" w:hAnsiTheme="majorHAnsi" w:cstheme="majorHAnsi"/>
          <w:highlight w:val="green"/>
        </w:rPr>
        <w:t>via satellites,</w:t>
      </w:r>
      <w:r w:rsidRPr="002E1ABE">
        <w:rPr>
          <w:rStyle w:val="Emphasis"/>
          <w:rFonts w:asciiTheme="majorHAnsi" w:hAnsiTheme="majorHAnsi" w:cstheme="majorHAnsi"/>
        </w:rPr>
        <w:t xml:space="preserve"> enforcing the forest code and actually </w:t>
      </w:r>
      <w:r w:rsidRPr="002E1ABE">
        <w:rPr>
          <w:rStyle w:val="Emphasis"/>
          <w:rFonts w:asciiTheme="majorHAnsi" w:hAnsiTheme="majorHAnsi" w:cstheme="majorHAnsi"/>
          <w:highlight w:val="green"/>
        </w:rPr>
        <w:t>punishing those responsible</w:t>
      </w:r>
      <w:r w:rsidRPr="002E1ABE">
        <w:rPr>
          <w:rStyle w:val="Emphasis"/>
          <w:rFonts w:asciiTheme="majorHAnsi" w:hAnsiTheme="majorHAnsi" w:cstheme="majorHAnsi"/>
        </w:rPr>
        <w:t xml:space="preserve"> for illegal logging. </w:t>
      </w:r>
      <w:r w:rsidRPr="002E1ABE">
        <w:rPr>
          <w:rFonts w:asciiTheme="majorHAnsi" w:hAnsiTheme="majorHAnsi" w:cstheme="majorHAnsi"/>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2E1ABE">
        <w:rPr>
          <w:rFonts w:asciiTheme="majorHAnsi" w:hAnsiTheme="majorHAnsi" w:cstheme="majorHAnsi"/>
          <w:sz w:val="14"/>
        </w:rPr>
        <w:t>–</w:t>
      </w:r>
      <w:r w:rsidRPr="002E1ABE">
        <w:rPr>
          <w:rStyle w:val="Emphasis"/>
          <w:rFonts w:asciiTheme="majorHAnsi" w:hAnsiTheme="majorHAnsi" w:cstheme="majorHAnsi"/>
        </w:rPr>
        <w:t xml:space="preserve"> is the purpose of wildlife consumption, </w:t>
      </w:r>
      <w:r w:rsidRPr="002E1ABE">
        <w:rPr>
          <w:rStyle w:val="Emphasis"/>
          <w:rFonts w:asciiTheme="majorHAnsi" w:hAnsiTheme="majorHAnsi" w:cstheme="majorHAnsi"/>
          <w:highlight w:val="green"/>
        </w:rPr>
        <w:t xml:space="preserve">criminalisation and actual </w:t>
      </w:r>
      <w:r w:rsidRPr="002E1ABE">
        <w:rPr>
          <w:rStyle w:val="Emphasis"/>
          <w:rFonts w:asciiTheme="majorHAnsi" w:hAnsiTheme="majorHAnsi" w:cstheme="majorHAnsi"/>
        </w:rPr>
        <w:t xml:space="preserve">law </w:t>
      </w:r>
      <w:r w:rsidRPr="002E1ABE">
        <w:rPr>
          <w:rStyle w:val="Emphasis"/>
          <w:rFonts w:asciiTheme="majorHAnsi" w:hAnsiTheme="majorHAnsi" w:cstheme="majorHAnsi"/>
          <w:highlight w:val="green"/>
        </w:rPr>
        <w:t>enforcement</w:t>
      </w:r>
      <w:r w:rsidRPr="002E1ABE">
        <w:rPr>
          <w:rStyle w:val="Emphasis"/>
          <w:rFonts w:asciiTheme="majorHAnsi" w:hAnsiTheme="majorHAnsi" w:cstheme="majorHAnsi"/>
        </w:rPr>
        <w:t xml:space="preserve"> should hit where it hurts. </w:t>
      </w:r>
      <w:r w:rsidRPr="002E1ABE">
        <w:rPr>
          <w:rFonts w:asciiTheme="majorHAnsi" w:hAnsiTheme="majorHAnsi" w:cstheme="majorHAnsi"/>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2E1ABE">
        <w:rPr>
          <w:rStyle w:val="Emphasis"/>
          <w:rFonts w:asciiTheme="majorHAnsi" w:hAnsiTheme="majorHAnsi" w:cstheme="majorHAnsi"/>
        </w:rPr>
        <w:t xml:space="preserve">This begins with a </w:t>
      </w:r>
      <w:r w:rsidRPr="002E1ABE">
        <w:rPr>
          <w:rStyle w:val="Emphasis"/>
          <w:rFonts w:asciiTheme="majorHAnsi" w:hAnsiTheme="majorHAnsi" w:cstheme="majorHAnsi"/>
          <w:highlight w:val="green"/>
        </w:rPr>
        <w:t xml:space="preserve">nationalisation of all </w:t>
      </w:r>
      <w:r w:rsidRPr="002E1ABE">
        <w:rPr>
          <w:rStyle w:val="Emphasis"/>
          <w:rFonts w:asciiTheme="majorHAnsi" w:hAnsiTheme="majorHAnsi" w:cstheme="majorHAnsi"/>
        </w:rPr>
        <w:t xml:space="preserve">private </w:t>
      </w:r>
      <w:r w:rsidRPr="002E1ABE">
        <w:rPr>
          <w:rStyle w:val="Emphasis"/>
          <w:rFonts w:asciiTheme="majorHAnsi" w:hAnsiTheme="majorHAnsi" w:cstheme="majorHAnsi"/>
          <w:highlight w:val="green"/>
        </w:rPr>
        <w:t>companies</w:t>
      </w:r>
      <w:r w:rsidRPr="002E1ABE">
        <w:rPr>
          <w:rStyle w:val="Emphasis"/>
          <w:rFonts w:asciiTheme="majorHAnsi" w:hAnsiTheme="majorHAnsi" w:cstheme="majorHAnsi"/>
        </w:rPr>
        <w:t xml:space="preserve"> extracting and processing and distributing fossil fuels. </w:t>
      </w:r>
      <w:r w:rsidRPr="002E1ABE">
        <w:rPr>
          <w:rFonts w:asciiTheme="majorHAnsi" w:hAnsiTheme="majorHAnsi" w:cstheme="majorHAnsi"/>
          <w:sz w:val="14"/>
        </w:rPr>
        <w:t>Corporations on the loose like ExxonMobil, BP, Shell, RWE, Lundin Energy and the rest of the pack will have to be reined in, and the safest way to do that is to put them under public ownership, either through acquisition or –</w:t>
      </w:r>
      <w:r w:rsidRPr="002E1ABE">
        <w:rPr>
          <w:rStyle w:val="Emphasis"/>
          <w:rFonts w:asciiTheme="majorHAnsi" w:hAnsiTheme="majorHAnsi" w:cstheme="majorHAnsi"/>
        </w:rPr>
        <w:t xml:space="preserve"> more defensibly – </w:t>
      </w:r>
      <w:r w:rsidRPr="002E1ABE">
        <w:rPr>
          <w:rStyle w:val="Emphasis"/>
          <w:rFonts w:asciiTheme="majorHAnsi" w:hAnsiTheme="majorHAnsi" w:cstheme="majorHAnsi"/>
          <w:highlight w:val="green"/>
        </w:rPr>
        <w:t>confiscation without recompense</w:t>
      </w:r>
      <w:r w:rsidRPr="002E1ABE">
        <w:rPr>
          <w:rStyle w:val="Emphasis"/>
          <w:rFonts w:asciiTheme="majorHAnsi" w:hAnsiTheme="majorHAnsi" w:cstheme="majorHAnsi"/>
        </w:rPr>
        <w:t xml:space="preserve">. </w:t>
      </w:r>
      <w:r w:rsidRPr="002E1ABE">
        <w:rPr>
          <w:rFonts w:asciiTheme="majorHAnsi" w:hAnsiTheme="majorHAnsi" w:cstheme="majorHAnsi"/>
          <w:sz w:val="14"/>
        </w:rPr>
        <w:t xml:space="preserve">Then their endlessly burning furnaces can finally be switched off. But they should not simply be liquidated, as in dismantling every platform, sealing the holes, closing the offices, sacking the employees and throwing the lot of the technology on the </w:t>
      </w:r>
      <w:r w:rsidRPr="002E1ABE">
        <w:rPr>
          <w:rFonts w:asciiTheme="majorHAnsi" w:hAnsiTheme="majorHAnsi" w:cstheme="majorHAnsi"/>
          <w:sz w:val="14"/>
        </w:rPr>
        <w:lastRenderedPageBreak/>
        <w:t>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2E1ABE">
        <w:rPr>
          <w:rStyle w:val="Emphasis"/>
          <w:rFonts w:asciiTheme="majorHAnsi" w:hAnsiTheme="majorHAnsi" w:cstheme="majorHAnsi"/>
        </w:rPr>
        <w:t xml:space="preserve"> BE</w:t>
      </w:r>
      <w:r w:rsidRPr="002E1ABE">
        <w:rPr>
          <w:rStyle w:val="Emphasis"/>
          <w:rFonts w:asciiTheme="majorHAnsi" w:hAnsiTheme="majorHAnsi" w:cstheme="majorHAnsi"/>
          <w:highlight w:val="green"/>
        </w:rPr>
        <w:t xml:space="preserve">CCS </w:t>
      </w:r>
      <w:r w:rsidRPr="002E1ABE">
        <w:rPr>
          <w:rStyle w:val="Emphasis"/>
          <w:rFonts w:asciiTheme="majorHAnsi" w:hAnsiTheme="majorHAnsi" w:cstheme="majorHAnsi"/>
        </w:rPr>
        <w:t xml:space="preserve">would </w:t>
      </w:r>
      <w:r w:rsidRPr="002E1ABE">
        <w:rPr>
          <w:rStyle w:val="Emphasis"/>
          <w:rFonts w:asciiTheme="majorHAnsi" w:hAnsiTheme="majorHAnsi" w:cstheme="majorHAnsi"/>
          <w:highlight w:val="green"/>
        </w:rPr>
        <w:t>devour</w:t>
      </w:r>
      <w:r w:rsidRPr="002E1ABE">
        <w:rPr>
          <w:rStyle w:val="Emphasis"/>
          <w:rFonts w:asciiTheme="majorHAnsi" w:hAnsiTheme="majorHAnsi" w:cstheme="majorHAnsi"/>
        </w:rPr>
        <w:t xml:space="preserve"> such </w:t>
      </w:r>
      <w:r w:rsidRPr="002E1ABE">
        <w:rPr>
          <w:rStyle w:val="Emphasis"/>
          <w:rFonts w:asciiTheme="majorHAnsi" w:hAnsiTheme="majorHAnsi" w:cstheme="majorHAnsi"/>
          <w:highlight w:val="green"/>
        </w:rPr>
        <w:t>monstrous amounts of land</w:t>
      </w:r>
      <w:r w:rsidRPr="002E1ABE">
        <w:rPr>
          <w:rStyle w:val="Emphasis"/>
          <w:rFonts w:asciiTheme="majorHAnsi" w:hAnsiTheme="majorHAnsi" w:cstheme="majorHAnsi"/>
        </w:rPr>
        <w:t xml:space="preserve"> – </w:t>
      </w:r>
      <w:r w:rsidRPr="002E1ABE">
        <w:rPr>
          <w:rFonts w:asciiTheme="majorHAnsi" w:hAnsiTheme="majorHAnsi" w:cstheme="majorHAnsi"/>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2E1ABE">
        <w:rPr>
          <w:rStyle w:val="Emphasis"/>
          <w:rFonts w:asciiTheme="majorHAnsi" w:hAnsiTheme="majorHAnsi" w:cstheme="majorHAnsi"/>
        </w:rPr>
        <w:t xml:space="preserve">A </w:t>
      </w:r>
      <w:r w:rsidRPr="002E1ABE">
        <w:rPr>
          <w:rStyle w:val="Emphasis"/>
          <w:rFonts w:asciiTheme="majorHAnsi" w:hAnsiTheme="majorHAnsi" w:cstheme="majorHAnsi"/>
          <w:highlight w:val="green"/>
        </w:rPr>
        <w:t>capitalist solution</w:t>
      </w:r>
      <w:r w:rsidRPr="002E1ABE">
        <w:rPr>
          <w:rStyle w:val="Emphasis"/>
          <w:rFonts w:asciiTheme="majorHAnsi" w:hAnsiTheme="majorHAnsi" w:cstheme="majorHAnsi"/>
        </w:rPr>
        <w:t xml:space="preserve"> to a problem made by capitalism? If only. A capitalist company </w:t>
      </w:r>
      <w:r w:rsidRPr="002E1ABE">
        <w:rPr>
          <w:rStyle w:val="Emphasis"/>
          <w:rFonts w:asciiTheme="majorHAnsi" w:hAnsiTheme="majorHAnsi" w:cstheme="majorHAnsi"/>
          <w:highlight w:val="green"/>
        </w:rPr>
        <w:t>has</w:t>
      </w:r>
      <w:r w:rsidRPr="002E1ABE">
        <w:rPr>
          <w:rStyle w:val="Emphasis"/>
          <w:rFonts w:asciiTheme="majorHAnsi" w:hAnsiTheme="majorHAnsi" w:cstheme="majorHAnsi"/>
        </w:rPr>
        <w:t xml:space="preserve"> to have a </w:t>
      </w:r>
      <w:r w:rsidRPr="002E1ABE">
        <w:rPr>
          <w:rStyle w:val="Emphasis"/>
          <w:rFonts w:asciiTheme="majorHAnsi" w:hAnsiTheme="majorHAnsi" w:cstheme="majorHAnsi"/>
          <w:highlight w:val="green"/>
        </w:rPr>
        <w:t>commodity to sell</w:t>
      </w:r>
      <w:r w:rsidRPr="002E1ABE">
        <w:rPr>
          <w:rStyle w:val="Emphasis"/>
          <w:rFonts w:asciiTheme="majorHAnsi" w:hAnsiTheme="majorHAnsi" w:cstheme="majorHAnsi"/>
        </w:rPr>
        <w:t xml:space="preserve">. With the exception of the pilot plant in Iceland, Climeworks and the other start-ups are turning their concentrated CO 2 into goods with exchange-value. It can be gas sold </w:t>
      </w:r>
      <w:r w:rsidRPr="002E1ABE">
        <w:rPr>
          <w:rStyle w:val="Emphasis"/>
          <w:rFonts w:asciiTheme="majorHAnsi" w:hAnsiTheme="majorHAnsi" w:cstheme="majorHAnsi"/>
          <w:highlight w:val="green"/>
        </w:rPr>
        <w:t>to greenhous</w:t>
      </w:r>
      <w:r w:rsidRPr="002E1ABE">
        <w:rPr>
          <w:rStyle w:val="Emphasis"/>
          <w:rFonts w:asciiTheme="majorHAnsi" w:hAnsiTheme="majorHAnsi" w:cstheme="majorHAnsi"/>
        </w:rPr>
        <w:t xml:space="preserve">es </w:t>
      </w:r>
      <w:r w:rsidRPr="002E1ABE">
        <w:rPr>
          <w:rStyle w:val="Emphasis"/>
          <w:rFonts w:asciiTheme="majorHAnsi" w:hAnsiTheme="majorHAnsi" w:cstheme="majorHAnsi"/>
          <w:highlight w:val="green"/>
        </w:rPr>
        <w:t>or</w:t>
      </w:r>
      <w:r w:rsidRPr="002E1ABE">
        <w:rPr>
          <w:rStyle w:val="Emphasis"/>
          <w:rFonts w:asciiTheme="majorHAnsi" w:hAnsiTheme="majorHAnsi" w:cstheme="majorHAnsi"/>
        </w:rPr>
        <w:t xml:space="preserve"> soft drink producers (Coca-Cola in the case of Climeworks in Zürich); it could </w:t>
      </w:r>
      <w:r w:rsidRPr="002E1ABE">
        <w:rPr>
          <w:rStyle w:val="Emphasis"/>
          <w:rFonts w:asciiTheme="majorHAnsi" w:hAnsiTheme="majorHAnsi" w:cstheme="majorHAnsi"/>
          <w:highlight w:val="green"/>
        </w:rPr>
        <w:t>go into</w:t>
      </w:r>
      <w:r w:rsidRPr="002E1ABE">
        <w:rPr>
          <w:rStyle w:val="Emphasis"/>
          <w:rFonts w:asciiTheme="majorHAnsi" w:hAnsiTheme="majorHAnsi" w:cstheme="majorHAnsi"/>
        </w:rPr>
        <w:t xml:space="preserve"> microalgae or </w:t>
      </w:r>
      <w:r w:rsidRPr="002E1ABE">
        <w:rPr>
          <w:rStyle w:val="Emphasis"/>
          <w:rFonts w:asciiTheme="majorHAnsi" w:hAnsiTheme="majorHAnsi" w:cstheme="majorHAnsi"/>
          <w:highlight w:val="green"/>
        </w:rPr>
        <w:t>liquid fuel</w:t>
      </w:r>
      <w:r w:rsidRPr="002E1ABE">
        <w:rPr>
          <w:rStyle w:val="Emphasis"/>
          <w:rFonts w:asciiTheme="majorHAnsi" w:hAnsiTheme="majorHAnsi" w:cstheme="majorHAnsi"/>
        </w:rPr>
        <w:t xml:space="preserve">, possibly even for airplanes. Such commodities bury no CO 2 . </w:t>
      </w:r>
      <w:r w:rsidRPr="002E1ABE">
        <w:rPr>
          <w:rStyle w:val="Emphasis"/>
          <w:rFonts w:asciiTheme="majorHAnsi" w:hAnsiTheme="majorHAnsi" w:cstheme="majorHAnsi"/>
          <w:highlight w:val="green"/>
        </w:rPr>
        <w:t xml:space="preserve">They capture </w:t>
      </w:r>
      <w:r w:rsidRPr="002E1ABE">
        <w:rPr>
          <w:rStyle w:val="Emphasis"/>
          <w:rFonts w:asciiTheme="majorHAnsi" w:hAnsiTheme="majorHAnsi" w:cstheme="majorHAnsi"/>
        </w:rPr>
        <w:t xml:space="preserve">it </w:t>
      </w:r>
      <w:r w:rsidRPr="002E1ABE">
        <w:rPr>
          <w:rStyle w:val="Emphasis"/>
          <w:rFonts w:asciiTheme="majorHAnsi" w:hAnsiTheme="majorHAnsi" w:cstheme="majorHAnsi"/>
          <w:highlight w:val="green"/>
        </w:rPr>
        <w:t>and</w:t>
      </w:r>
      <w:r w:rsidRPr="002E1ABE">
        <w:rPr>
          <w:rStyle w:val="Emphasis"/>
          <w:rFonts w:asciiTheme="majorHAnsi" w:hAnsiTheme="majorHAnsi" w:cstheme="majorHAnsi"/>
        </w:rPr>
        <w:t xml:space="preserve"> pass it on for </w:t>
      </w:r>
      <w:r w:rsidRPr="002E1ABE">
        <w:rPr>
          <w:rStyle w:val="Emphasis"/>
          <w:rFonts w:asciiTheme="majorHAnsi" w:hAnsiTheme="majorHAnsi" w:cstheme="majorHAnsi"/>
          <w:highlight w:val="green"/>
        </w:rPr>
        <w:t>release elsewhere</w:t>
      </w:r>
      <w:r w:rsidRPr="002E1ABE">
        <w:rPr>
          <w:rStyle w:val="Emphasis"/>
          <w:rFonts w:asciiTheme="majorHAnsi" w:hAnsiTheme="majorHAnsi" w:cstheme="majorHAnsi"/>
        </w:rPr>
        <w:t xml:space="preserve">, so that a profit can be made </w:t>
      </w:r>
      <w:r w:rsidRPr="002E1ABE">
        <w:rPr>
          <w:rFonts w:asciiTheme="majorHAnsi" w:hAnsiTheme="majorHAnsi" w:cstheme="majorHAnsi"/>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2E1ABE">
        <w:rPr>
          <w:rStyle w:val="Emphasis"/>
          <w:rFonts w:asciiTheme="majorHAnsi" w:hAnsiTheme="majorHAnsi" w:cstheme="majorHAnsi"/>
          <w:highlight w:val="green"/>
        </w:rPr>
        <w:t>not just</w:t>
      </w:r>
      <w:r w:rsidRPr="002E1ABE">
        <w:rPr>
          <w:rStyle w:val="Emphasis"/>
          <w:rFonts w:asciiTheme="majorHAnsi" w:hAnsiTheme="majorHAnsi" w:cstheme="majorHAnsi"/>
        </w:rPr>
        <w:t xml:space="preserve"> for ‘</w:t>
      </w:r>
      <w:r w:rsidRPr="002E1ABE">
        <w:rPr>
          <w:rStyle w:val="Emphasis"/>
          <w:rFonts w:asciiTheme="majorHAnsi" w:hAnsiTheme="majorHAnsi" w:cstheme="majorHAnsi"/>
          <w:highlight w:val="green"/>
        </w:rPr>
        <w:t>getting rid of</w:t>
      </w:r>
      <w:r w:rsidRPr="002E1ABE">
        <w:rPr>
          <w:rStyle w:val="Emphasis"/>
          <w:rFonts w:asciiTheme="majorHAnsi" w:hAnsiTheme="majorHAnsi" w:cstheme="majorHAnsi"/>
        </w:rPr>
        <w:t xml:space="preserve"> these </w:t>
      </w:r>
      <w:r w:rsidRPr="002E1ABE">
        <w:rPr>
          <w:rStyle w:val="Emphasis"/>
          <w:rFonts w:asciiTheme="majorHAnsi" w:hAnsiTheme="majorHAnsi" w:cstheme="majorHAnsi"/>
          <w:highlight w:val="green"/>
        </w:rPr>
        <w:t>corporations</w:t>
      </w:r>
      <w:r w:rsidRPr="002E1ABE">
        <w:rPr>
          <w:rStyle w:val="Emphasis"/>
          <w:rFonts w:asciiTheme="majorHAnsi" w:hAnsiTheme="majorHAnsi" w:cstheme="majorHAnsi"/>
        </w:rPr>
        <w:t xml:space="preserve">, as we might like to, </w:t>
      </w:r>
      <w:r w:rsidRPr="002E1ABE">
        <w:rPr>
          <w:rStyle w:val="Emphasis"/>
          <w:rFonts w:asciiTheme="majorHAnsi" w:hAnsiTheme="majorHAnsi" w:cstheme="majorHAnsi"/>
          <w:highlight w:val="green"/>
        </w:rPr>
        <w:t>but transforming them into</w:t>
      </w:r>
      <w:r w:rsidRPr="002E1ABE">
        <w:rPr>
          <w:rStyle w:val="Emphasis"/>
          <w:rFonts w:asciiTheme="majorHAnsi" w:hAnsiTheme="majorHAnsi" w:cstheme="majorHAnsi"/>
        </w:rPr>
        <w:t xml:space="preserve"> companies that deliver a carbon removal service’. Make them </w:t>
      </w:r>
      <w:r w:rsidRPr="002E1ABE">
        <w:rPr>
          <w:rStyle w:val="Emphasis"/>
          <w:rFonts w:asciiTheme="majorHAnsi" w:hAnsiTheme="majorHAnsi" w:cstheme="majorHAnsi"/>
          <w:highlight w:val="green"/>
        </w:rPr>
        <w:t>public utilities for restabilising climate</w:t>
      </w:r>
      <w:r w:rsidRPr="002E1ABE">
        <w:rPr>
          <w:rStyle w:val="Emphasis"/>
          <w:rFonts w:asciiTheme="majorHAnsi" w:hAnsiTheme="majorHAnsi" w:cstheme="majorHAnsi"/>
        </w:rPr>
        <w:t xml:space="preserve">. </w:t>
      </w:r>
      <w:r w:rsidRPr="002E1ABE">
        <w:rPr>
          <w:rFonts w:asciiTheme="majorHAnsi" w:hAnsiTheme="majorHAnsi" w:cstheme="majorHAnsi"/>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w:t>
      </w:r>
      <w:r w:rsidRPr="002E1ABE">
        <w:rPr>
          <w:rFonts w:asciiTheme="majorHAnsi" w:hAnsiTheme="majorHAnsi" w:cstheme="majorHAnsi"/>
          <w:sz w:val="14"/>
        </w:rPr>
        <w:lastRenderedPageBreak/>
        <w:t xml:space="preserve">is attacked from the supply or the demand side, </w:t>
      </w:r>
      <w:r w:rsidRPr="002E1ABE">
        <w:rPr>
          <w:rStyle w:val="Emphasis"/>
          <w:rFonts w:asciiTheme="majorHAnsi" w:hAnsiTheme="majorHAnsi" w:cstheme="majorHAnsi"/>
        </w:rPr>
        <w:t xml:space="preserve">the race to zero would have to be coordinated </w:t>
      </w:r>
      <w:r w:rsidRPr="002E1ABE">
        <w:rPr>
          <w:rStyle w:val="Emphasis"/>
          <w:rFonts w:asciiTheme="majorHAnsi" w:hAnsiTheme="majorHAnsi" w:cstheme="majorHAnsi"/>
          <w:highlight w:val="green"/>
        </w:rPr>
        <w:t>through control measures</w:t>
      </w:r>
      <w:r w:rsidRPr="002E1ABE">
        <w:rPr>
          <w:rStyle w:val="Emphasis"/>
          <w:rFonts w:asciiTheme="majorHAnsi" w:hAnsiTheme="majorHAnsi" w:cstheme="majorHAnsi"/>
        </w:rPr>
        <w:t xml:space="preserve"> – rationing, </w:t>
      </w:r>
      <w:r w:rsidRPr="002E1ABE">
        <w:rPr>
          <w:rStyle w:val="Emphasis"/>
          <w:rFonts w:asciiTheme="majorHAnsi" w:hAnsiTheme="majorHAnsi" w:cstheme="majorHAnsi"/>
          <w:highlight w:val="green"/>
        </w:rPr>
        <w:t>reallocating, requisitioning, sanctioning</w:t>
      </w:r>
      <w:r w:rsidRPr="002E1ABE">
        <w:rPr>
          <w:rStyle w:val="Emphasis"/>
          <w:rFonts w:asciiTheme="majorHAnsi" w:hAnsiTheme="majorHAnsi" w:cstheme="majorHAnsi"/>
        </w:rPr>
        <w:t xml:space="preserve">, ordering … </w:t>
      </w:r>
      <w:r w:rsidRPr="002E1ABE">
        <w:rPr>
          <w:rFonts w:asciiTheme="majorHAnsi" w:hAnsiTheme="majorHAnsi" w:cstheme="majorHAnsi"/>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2E1ABE">
        <w:rPr>
          <w:rStyle w:val="Emphasis"/>
          <w:rFonts w:asciiTheme="majorHAnsi" w:hAnsiTheme="majorHAnsi" w:cstheme="majorHAnsi"/>
        </w:rPr>
        <w:t xml:space="preserve"> It would have to be forced into doing it, through application of the whole spectrum of popular leverage, from electoral campaigns to mass sabotage. Left to its own devices, the </w:t>
      </w:r>
      <w:r w:rsidRPr="002E1ABE">
        <w:rPr>
          <w:rStyle w:val="Emphasis"/>
          <w:rFonts w:asciiTheme="majorHAnsi" w:hAnsiTheme="majorHAnsi" w:cstheme="majorHAnsi"/>
          <w:highlight w:val="green"/>
        </w:rPr>
        <w:t xml:space="preserve">capitalist state </w:t>
      </w:r>
      <w:r w:rsidRPr="002E1ABE">
        <w:rPr>
          <w:rStyle w:val="Emphasis"/>
          <w:rFonts w:asciiTheme="majorHAnsi" w:hAnsiTheme="majorHAnsi" w:cstheme="majorHAnsi"/>
        </w:rPr>
        <w:t>will continue to</w:t>
      </w:r>
      <w:r w:rsidRPr="002E1ABE">
        <w:rPr>
          <w:rStyle w:val="Emphasis"/>
          <w:rFonts w:asciiTheme="majorHAnsi" w:hAnsiTheme="majorHAnsi" w:cstheme="majorHAnsi"/>
          <w:highlight w:val="green"/>
        </w:rPr>
        <w:t xml:space="preserve"> attend to symptoms, which</w:t>
      </w:r>
      <w:r w:rsidRPr="002E1ABE">
        <w:rPr>
          <w:rStyle w:val="Emphasis"/>
          <w:rFonts w:asciiTheme="majorHAnsi" w:hAnsiTheme="majorHAnsi" w:cstheme="majorHAnsi"/>
        </w:rPr>
        <w:t xml:space="preserve">, however, must eventually </w:t>
      </w:r>
      <w:r w:rsidRPr="002E1ABE">
        <w:rPr>
          <w:rStyle w:val="Emphasis"/>
          <w:rFonts w:asciiTheme="majorHAnsi" w:hAnsiTheme="majorHAnsi" w:cstheme="majorHAnsi"/>
          <w:highlight w:val="green"/>
        </w:rPr>
        <w:t>reach a boiling point.</w:t>
      </w:r>
      <w:r w:rsidRPr="002E1ABE">
        <w:rPr>
          <w:rStyle w:val="Emphasis"/>
          <w:rFonts w:asciiTheme="majorHAnsi" w:hAnsiTheme="majorHAnsi" w:cstheme="majorHAnsi"/>
        </w:rPr>
        <w:t xml:space="preserve"> </w:t>
      </w:r>
      <w:r w:rsidRPr="002E1ABE">
        <w:rPr>
          <w:rFonts w:asciiTheme="majorHAnsi" w:hAnsiTheme="majorHAnsi" w:cstheme="majorHAnsi"/>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2E1ABE">
        <w:rPr>
          <w:rStyle w:val="Emphasis"/>
          <w:rFonts w:asciiTheme="majorHAnsi" w:hAnsiTheme="majorHAnsi" w:cstheme="majorHAnsi"/>
          <w:sz w:val="8"/>
          <w:szCs w:val="8"/>
        </w:rPr>
        <w:t xml:space="preserve"> </w:t>
      </w:r>
      <w:r w:rsidRPr="002E1ABE">
        <w:rPr>
          <w:rStyle w:val="Emphasis"/>
          <w:rFonts w:asciiTheme="majorHAnsi" w:hAnsiTheme="majorHAnsi" w:cstheme="majorHAnsi"/>
        </w:rPr>
        <w:t xml:space="preserve">On this view, </w:t>
      </w:r>
      <w:r w:rsidRPr="002E1ABE">
        <w:rPr>
          <w:rStyle w:val="Emphasis"/>
          <w:rFonts w:asciiTheme="majorHAnsi" w:hAnsiTheme="majorHAnsi" w:cstheme="majorHAnsi"/>
          <w:highlight w:val="green"/>
        </w:rPr>
        <w:t xml:space="preserve">ecological Leninism is a </w:t>
      </w:r>
      <w:r w:rsidRPr="002E1ABE">
        <w:rPr>
          <w:rStyle w:val="Emphasis"/>
          <w:rFonts w:asciiTheme="majorHAnsi" w:hAnsiTheme="majorHAnsi" w:cstheme="majorHAnsi"/>
        </w:rPr>
        <w:t xml:space="preserve">lodestar of principles, not a party affiliation. </w:t>
      </w:r>
      <w:r w:rsidRPr="002E1ABE">
        <w:rPr>
          <w:rFonts w:asciiTheme="majorHAnsi" w:hAnsiTheme="majorHAnsi" w:cstheme="majorHAnsi"/>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2E1ABE">
        <w:rPr>
          <w:rStyle w:val="Emphasis"/>
          <w:rFonts w:asciiTheme="majorHAnsi" w:hAnsiTheme="majorHAnsi" w:cstheme="majorHAnsi"/>
        </w:rPr>
        <w:t xml:space="preserve"> The basic make-up must harbour a </w:t>
      </w:r>
      <w:r w:rsidRPr="002E1ABE">
        <w:rPr>
          <w:rStyle w:val="Emphasis"/>
          <w:rFonts w:asciiTheme="majorHAnsi" w:hAnsiTheme="majorHAnsi" w:cstheme="majorHAnsi"/>
          <w:highlight w:val="green"/>
        </w:rPr>
        <w:t xml:space="preserve">predisposition for emergency action and </w:t>
      </w:r>
      <w:r w:rsidRPr="002E1ABE">
        <w:rPr>
          <w:rStyle w:val="Emphasis"/>
          <w:rFonts w:asciiTheme="majorHAnsi" w:hAnsiTheme="majorHAnsi" w:cstheme="majorHAnsi"/>
        </w:rPr>
        <w:t xml:space="preserve">an openness to some degree of </w:t>
      </w:r>
      <w:r w:rsidRPr="002E1ABE">
        <w:rPr>
          <w:rStyle w:val="Emphasis"/>
          <w:rFonts w:asciiTheme="majorHAnsi" w:hAnsiTheme="majorHAnsi" w:cstheme="majorHAnsi"/>
          <w:highlight w:val="green"/>
        </w:rPr>
        <w:t>hard power from the state</w:t>
      </w:r>
      <w:r w:rsidRPr="002E1ABE">
        <w:rPr>
          <w:rStyle w:val="Emphasis"/>
          <w:rFonts w:asciiTheme="majorHAnsi" w:hAnsiTheme="majorHAnsi" w:cstheme="majorHAnsi"/>
        </w:rPr>
        <w:t xml:space="preserve">. </w:t>
      </w:r>
      <w:r w:rsidRPr="002E1ABE">
        <w:rPr>
          <w:rFonts w:asciiTheme="majorHAnsi" w:hAnsiTheme="majorHAnsi" w:cstheme="majorHAnsi"/>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7E6DFD48" w14:textId="77777777" w:rsidR="00DA2F5C" w:rsidRDefault="00DA2F5C" w:rsidP="00DA2F5C">
      <w:pPr>
        <w:pStyle w:val="Heading4"/>
      </w:pPr>
      <w:r>
        <w:t xml:space="preserve">3] </w:t>
      </w:r>
      <w:r>
        <w:t xml:space="preserve">Capitalism is lagging – </w:t>
      </w:r>
    </w:p>
    <w:p w14:paraId="5C9AB5D4" w14:textId="77777777" w:rsidR="00DA2F5C" w:rsidRPr="001576BC" w:rsidRDefault="00DA2F5C" w:rsidP="00DA2F5C">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363E7DD4" w14:textId="77777777" w:rsidR="00DA2F5C" w:rsidRPr="00076A9D" w:rsidRDefault="00DA2F5C" w:rsidP="00DA2F5C">
      <w:pPr>
        <w:rPr>
          <w:b/>
          <w:iCs/>
          <w:u w:val="single"/>
        </w:rPr>
      </w:pPr>
      <w:r w:rsidRPr="0068129B">
        <w:rPr>
          <w:sz w:val="12"/>
        </w:rPr>
        <w:t xml:space="preserve">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w:t>
      </w:r>
      <w:r w:rsidRPr="0068129B">
        <w:rPr>
          <w:sz w:val="12"/>
        </w:rPr>
        <w:lastRenderedPageBreak/>
        <w:t>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log.linear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951B1">
        <w:rPr>
          <w:rStyle w:val="Emphasis"/>
          <w:highlight w:val="green"/>
        </w:rPr>
        <w:t xml:space="preserve">market economy is a </w:t>
      </w:r>
      <w:r w:rsidRPr="007A5CE4">
        <w:rPr>
          <w:rStyle w:val="Emphasis"/>
        </w:rPr>
        <w:t xml:space="preserve">rather </w:t>
      </w:r>
      <w:r w:rsidRPr="007951B1">
        <w:rPr>
          <w:rStyle w:val="Emphasis"/>
          <w:highlight w:val="green"/>
        </w:rPr>
        <w:t>slow</w:t>
      </w:r>
      <w:r w:rsidRPr="007A5CE4">
        <w:rPr>
          <w:rStyle w:val="Emphasis"/>
        </w:rPr>
        <w:t xml:space="preserve"> </w:t>
      </w:r>
      <w:r w:rsidRPr="007951B1">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68129B">
        <w:rPr>
          <w:rStyle w:val="Emphasis"/>
        </w:rPr>
        <w:t xml:space="preserve">Computer </w:t>
      </w:r>
      <w:r w:rsidRPr="007951B1">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7951B1">
        <w:rPr>
          <w:rStyle w:val="Emphasis"/>
          <w:highlight w:val="green"/>
        </w:rPr>
        <w:t>delivered</w:t>
      </w:r>
      <w:r w:rsidRPr="0023657D">
        <w:rPr>
          <w:rStyle w:val="Emphasis"/>
        </w:rPr>
        <w:t xml:space="preserve"> very </w:t>
      </w:r>
      <w:r w:rsidRPr="0068129B">
        <w:rPr>
          <w:rStyle w:val="Emphasis"/>
        </w:rPr>
        <w:t xml:space="preserve">big </w:t>
      </w:r>
      <w:r w:rsidRPr="007951B1">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7951B1">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7951B1">
        <w:rPr>
          <w:rStyle w:val="Emphasis"/>
          <w:highlight w:val="green"/>
        </w:rPr>
        <w:t xml:space="preserve">raises </w:t>
      </w:r>
      <w:r w:rsidRPr="00165FA9">
        <w:rPr>
          <w:rStyle w:val="Emphasis"/>
        </w:rPr>
        <w:t xml:space="preserve">the </w:t>
      </w:r>
      <w:r w:rsidRPr="007951B1">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7951B1">
        <w:rPr>
          <w:rStyle w:val="Emphasis"/>
          <w:highlight w:val="green"/>
        </w:rPr>
        <w:t xml:space="preserve">program </w:t>
      </w:r>
      <w:r w:rsidRPr="0068129B">
        <w:rPr>
          <w:rStyle w:val="Emphasis"/>
        </w:rPr>
        <w:t xml:space="preserve">could </w:t>
      </w:r>
      <w:r w:rsidRPr="007951B1">
        <w:rPr>
          <w:rStyle w:val="Emphasis"/>
          <w:highlight w:val="green"/>
        </w:rPr>
        <w:t>perform</w:t>
      </w:r>
      <w:r w:rsidRPr="006133AF">
        <w:rPr>
          <w:rStyle w:val="Emphasis"/>
        </w:rPr>
        <w:t xml:space="preserve"> the </w:t>
      </w:r>
      <w:r w:rsidRPr="0068129B">
        <w:rPr>
          <w:rStyle w:val="Emphasis"/>
        </w:rPr>
        <w:t xml:space="preserve">computations necessary for the </w:t>
      </w:r>
      <w:r w:rsidRPr="007951B1">
        <w:rPr>
          <w:rStyle w:val="Emphasis"/>
          <w:highlight w:val="green"/>
        </w:rPr>
        <w:t xml:space="preserve">control </w:t>
      </w:r>
      <w:r w:rsidRPr="0068129B">
        <w:rPr>
          <w:rStyle w:val="Emphasis"/>
        </w:rPr>
        <w:t xml:space="preserve">and balancing </w:t>
      </w:r>
      <w:r w:rsidRPr="007951B1">
        <w:rPr>
          <w:rStyle w:val="Emphasis"/>
          <w:highlight w:val="green"/>
        </w:rPr>
        <w:t>of production</w:t>
      </w:r>
      <w:r w:rsidRPr="006133AF">
        <w:rPr>
          <w:rStyle w:val="Emphasis"/>
        </w:rPr>
        <w:t xml:space="preserve"> far </w:t>
      </w:r>
      <w:r w:rsidRPr="007951B1">
        <w:rPr>
          <w:rStyle w:val="Emphasis"/>
          <w:highlight w:val="green"/>
        </w:rPr>
        <w:t>faster than</w:t>
      </w:r>
      <w:r w:rsidRPr="006133AF">
        <w:rPr>
          <w:rStyle w:val="Emphasis"/>
        </w:rPr>
        <w:t xml:space="preserve"> either a </w:t>
      </w:r>
      <w:r w:rsidRPr="007951B1">
        <w:rPr>
          <w:rStyle w:val="Emphasis"/>
          <w:highlight w:val="green"/>
        </w:rPr>
        <w:t xml:space="preserve">market </w:t>
      </w:r>
      <w:r w:rsidRPr="0068129B">
        <w:rPr>
          <w:rStyle w:val="Emphasis"/>
        </w:rPr>
        <w:t>or a planning bureau</w:t>
      </w:r>
      <w:r w:rsidRPr="0068129B">
        <w:rPr>
          <w:sz w:val="12"/>
        </w:rPr>
        <w:t>.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problem,saying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is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fires.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7951B1">
        <w:rPr>
          <w:rStyle w:val="Emphasis"/>
          <w:highlight w:val="green"/>
        </w:rPr>
        <w:t>digital</w:t>
      </w:r>
      <w:r w:rsidRPr="00F32639">
        <w:rPr>
          <w:rStyle w:val="Emphasis"/>
        </w:rPr>
        <w:t xml:space="preserve"> </w:t>
      </w:r>
      <w:r w:rsidRPr="007951B1">
        <w:rPr>
          <w:rStyle w:val="Emphasis"/>
          <w:highlight w:val="green"/>
        </w:rPr>
        <w:t xml:space="preserve">computer simulating </w:t>
      </w:r>
      <w:r w:rsidRPr="0068129B">
        <w:rPr>
          <w:rStyle w:val="Emphasis"/>
        </w:rPr>
        <w:t xml:space="preserve">a </w:t>
      </w:r>
      <w:r w:rsidRPr="007951B1">
        <w:rPr>
          <w:rStyle w:val="Emphasis"/>
          <w:highlight w:val="green"/>
        </w:rPr>
        <w:t>neural computer</w:t>
      </w:r>
      <w:r w:rsidRPr="00F32639">
        <w:rPr>
          <w:rStyle w:val="Emphasis"/>
        </w:rPr>
        <w:t xml:space="preserve"> </w:t>
      </w:r>
      <w:r w:rsidRPr="007951B1">
        <w:rPr>
          <w:rStyle w:val="Emphasis"/>
          <w:highlight w:val="green"/>
        </w:rPr>
        <w:t>simulating</w:t>
      </w:r>
      <w:r w:rsidRPr="00F32639">
        <w:rPr>
          <w:rStyle w:val="Emphasis"/>
        </w:rPr>
        <w:t xml:space="preserve"> the </w:t>
      </w:r>
      <w:r w:rsidRPr="007951B1">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In order to achieve this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w:t>
      </w:r>
      <w:r w:rsidRPr="0068129B">
        <w:rPr>
          <w:sz w:val="12"/>
        </w:rPr>
        <w:lastRenderedPageBreak/>
        <w:t xml:space="preserve">measures how closely the net output of the economy corresponds with the goal. The function TotalHarmony(output,goal) where out put,goal : </w:t>
      </w:r>
      <w:r w:rsidRPr="0068129B">
        <w:rPr>
          <w:rFonts w:ascii="Cambria Math" w:hAnsi="Cambria Math" w:cs="Cambria Math"/>
          <w:sz w:val="12"/>
        </w:rPr>
        <w:t>∗</w:t>
      </w:r>
      <w:r w:rsidRPr="0068129B">
        <w:rPr>
          <w:sz w:val="12"/>
        </w:rPr>
        <w:t xml:space="preserve">FLOW may be evaluated by summing the contributions to TotalHarmony from each product. We define the function PartialHarmony(p)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have to alter the composition of production towards the most 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Sraffaian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(1+n+a)H(meanharmony)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w:t>
      </w:r>
      <w:r w:rsidRPr="0068129B">
        <w:rPr>
          <w:sz w:val="12"/>
        </w:rPr>
        <w:lastRenderedPageBreak/>
        <w:t xml:space="preserve">the solution produced was correct to within rounding errors. </w:t>
      </w:r>
      <w:r w:rsidRPr="0068129B">
        <w:rPr>
          <w:noProof/>
          <w:sz w:val="12"/>
        </w:rPr>
        <w:drawing>
          <wp:inline distT="0" distB="0" distL="0" distR="0" wp14:anchorId="12FCF317" wp14:editId="0D0683FD">
            <wp:extent cx="2147777" cy="2438832"/>
            <wp:effectExtent l="0" t="0" r="508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4E023117" wp14:editId="45221154">
            <wp:extent cx="2348237" cy="2419704"/>
            <wp:effectExtent l="0" t="0" r="0" b="0"/>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7951B1">
        <w:rPr>
          <w:rStyle w:val="Emphasis"/>
          <w:highlight w:val="green"/>
        </w:rPr>
        <w:t xml:space="preserve">run times are </w:t>
      </w:r>
      <w:r w:rsidRPr="00165FA9">
        <w:rPr>
          <w:rStyle w:val="Emphasis"/>
        </w:rPr>
        <w:t xml:space="preserve">approximately </w:t>
      </w:r>
      <w:r w:rsidRPr="007951B1">
        <w:rPr>
          <w:rStyle w:val="Emphasis"/>
          <w:highlight w:val="green"/>
        </w:rPr>
        <w:t xml:space="preserve">a linear function of </w:t>
      </w:r>
      <w:r w:rsidRPr="00A62ED6">
        <w:rPr>
          <w:rStyle w:val="Emphasis"/>
        </w:rPr>
        <w:t xml:space="preserve">the </w:t>
      </w:r>
      <w:r w:rsidRPr="007951B1">
        <w:rPr>
          <w:rStyle w:val="Emphasis"/>
          <w:highlight w:val="green"/>
        </w:rPr>
        <w:t>number of industries</w:t>
      </w:r>
      <w:r w:rsidRPr="00F32639">
        <w:rPr>
          <w:rStyle w:val="Emphasis"/>
        </w:rPr>
        <w:t xml:space="preserve">. </w:t>
      </w:r>
      <w:r w:rsidRPr="0068129B">
        <w:rPr>
          <w:sz w:val="12"/>
        </w:rPr>
        <w:t xml:space="preserve">In general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two phase development: rapid expansion followed by equilibration can be clearly seen. Conclusion </w:t>
      </w:r>
      <w:r w:rsidRPr="00F32639">
        <w:rPr>
          <w:rStyle w:val="Emphasis"/>
        </w:rPr>
        <w:t xml:space="preserve">The </w:t>
      </w:r>
      <w:r w:rsidRPr="0068129B">
        <w:rPr>
          <w:rStyle w:val="Emphasis"/>
        </w:rPr>
        <w:t xml:space="preserve">experimental </w:t>
      </w:r>
      <w:r w:rsidRPr="007951B1">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7951B1">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7951B1">
        <w:rPr>
          <w:rStyle w:val="Emphasis"/>
          <w:highlight w:val="green"/>
        </w:rPr>
        <w:t xml:space="preserve">similar compute time for balancing </w:t>
      </w:r>
      <w:r w:rsidRPr="0068129B">
        <w:rPr>
          <w:rStyle w:val="Emphasis"/>
        </w:rPr>
        <w:t xml:space="preserve">a plan of </w:t>
      </w:r>
      <w:r w:rsidRPr="007951B1">
        <w:rPr>
          <w:rStyle w:val="Emphasis"/>
          <w:highlight w:val="green"/>
        </w:rPr>
        <w:t xml:space="preserve">an entire economy on a </w:t>
      </w:r>
      <w:r w:rsidRPr="0068129B">
        <w:rPr>
          <w:rStyle w:val="Emphasis"/>
        </w:rPr>
        <w:t xml:space="preserve">modern </w:t>
      </w:r>
      <w:r w:rsidRPr="007951B1">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7951B1">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7951B1">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7951B1">
        <w:rPr>
          <w:rStyle w:val="Emphasis"/>
          <w:highlight w:val="green"/>
        </w:rPr>
        <w:t>suitable</w:t>
      </w:r>
      <w:r w:rsidRPr="007951B1">
        <w:rPr>
          <w:sz w:val="12"/>
          <w:highlight w:val="green"/>
        </w:rPr>
        <w:t xml:space="preserve"> </w:t>
      </w:r>
      <w:r w:rsidRPr="007951B1">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7951B1">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7951B1">
        <w:rPr>
          <w:rStyle w:val="Emphasis"/>
          <w:highlight w:val="green"/>
        </w:rPr>
        <w:t xml:space="preserve">an automatic data collection network, </w:t>
      </w:r>
      <w:r w:rsidRPr="0068129B">
        <w:rPr>
          <w:rStyle w:val="Emphasis"/>
        </w:rPr>
        <w:t xml:space="preserve">which </w:t>
      </w:r>
      <w:r w:rsidRPr="007951B1">
        <w:rPr>
          <w:rStyle w:val="Emphasis"/>
          <w:highlight w:val="green"/>
        </w:rPr>
        <w:t>relay</w:t>
      </w:r>
      <w:r w:rsidRPr="0068129B">
        <w:rPr>
          <w:rStyle w:val="Emphasis"/>
        </w:rPr>
        <w:t xml:space="preserve">ed up-to-date </w:t>
      </w:r>
      <w:r w:rsidRPr="007951B1">
        <w:rPr>
          <w:rStyle w:val="Emphasis"/>
          <w:highlight w:val="green"/>
        </w:rPr>
        <w:t>info</w:t>
      </w:r>
      <w:r w:rsidRPr="0068129B">
        <w:rPr>
          <w:rStyle w:val="Emphasis"/>
        </w:rPr>
        <w:t xml:space="preserve">rmation on partial production functions to the computer that </w:t>
      </w:r>
      <w:r w:rsidRPr="0068129B">
        <w:rPr>
          <w:rStyle w:val="Emphasis"/>
        </w:rPr>
        <w:lastRenderedPageBreak/>
        <w:t>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7951B1">
        <w:rPr>
          <w:rStyle w:val="Emphasis"/>
          <w:highlight w:val="green"/>
        </w:rPr>
        <w:t>third</w:t>
      </w:r>
      <w:r w:rsidRPr="0068129B">
        <w:rPr>
          <w:rStyle w:val="Emphasis"/>
        </w:rPr>
        <w:t xml:space="preserve"> economic </w:t>
      </w:r>
      <w:r w:rsidRPr="007951B1">
        <w:rPr>
          <w:rStyle w:val="Emphasis"/>
          <w:highlight w:val="green"/>
        </w:rPr>
        <w:t>alternative to market</w:t>
      </w:r>
      <w:r w:rsidRPr="0068129B">
        <w:rPr>
          <w:rStyle w:val="Emphasis"/>
        </w:rPr>
        <w:t xml:space="preserve"> allocation </w:t>
      </w:r>
      <w:r w:rsidRPr="007951B1">
        <w:rPr>
          <w:rStyle w:val="Emphasis"/>
          <w:highlight w:val="green"/>
        </w:rPr>
        <w:t>or bureaucratic allocation.</w:t>
      </w:r>
    </w:p>
    <w:p w14:paraId="2A584A48" w14:textId="166DF281" w:rsidR="00DA2F5C" w:rsidRPr="002E1ABE" w:rsidRDefault="00DA2F5C" w:rsidP="00DA2F5C">
      <w:pPr>
        <w:pStyle w:val="Heading4"/>
      </w:pPr>
    </w:p>
    <w:p w14:paraId="18116DA7" w14:textId="77777777" w:rsidR="002E1ABE" w:rsidRPr="002E1ABE" w:rsidRDefault="002E1ABE" w:rsidP="002E1ABE">
      <w:pPr>
        <w:pStyle w:val="Heading3"/>
        <w:rPr>
          <w:rFonts w:asciiTheme="majorHAnsi" w:hAnsiTheme="majorHAnsi" w:cstheme="majorHAnsi"/>
        </w:rPr>
      </w:pPr>
      <w:r w:rsidRPr="002E1ABE">
        <w:rPr>
          <w:rFonts w:asciiTheme="majorHAnsi" w:hAnsiTheme="majorHAnsi" w:cstheme="majorHAnsi"/>
        </w:rPr>
        <w:lastRenderedPageBreak/>
        <w:t>Part 4 is Preempts</w:t>
      </w:r>
    </w:p>
    <w:p w14:paraId="6FA86952" w14:textId="77777777" w:rsidR="002E1ABE" w:rsidRPr="002E1ABE" w:rsidRDefault="002E1ABE" w:rsidP="002E1ABE">
      <w:pPr>
        <w:pStyle w:val="Heading4"/>
        <w:rPr>
          <w:rFonts w:asciiTheme="majorHAnsi" w:hAnsiTheme="majorHAnsi" w:cstheme="majorHAnsi"/>
          <w:bCs w:val="0"/>
        </w:rPr>
      </w:pPr>
      <w:r w:rsidRPr="002E1ABE">
        <w:rPr>
          <w:rFonts w:asciiTheme="majorHAnsi" w:hAnsiTheme="majorHAnsi" w:cstheme="majorHAnsi"/>
        </w:rPr>
        <w:t xml:space="preserve">Impact Framing – Revolutionary Suicide is the risk we must take to abolish Racial Capitalism – there is no damnation worse than the current system. </w:t>
      </w:r>
    </w:p>
    <w:p w14:paraId="2ADD5DD6" w14:textId="77777777" w:rsidR="002E1ABE" w:rsidRPr="002E1ABE" w:rsidRDefault="002E1ABE" w:rsidP="002E1ABE">
      <w:pPr>
        <w:rPr>
          <w:rFonts w:asciiTheme="majorHAnsi" w:eastAsiaTheme="majorEastAsia" w:hAnsiTheme="majorHAnsi" w:cstheme="majorHAnsi"/>
          <w:iCs/>
          <w:sz w:val="26"/>
        </w:rPr>
      </w:pPr>
      <w:r w:rsidRPr="002E1ABE">
        <w:rPr>
          <w:rStyle w:val="Style13ptBold"/>
          <w:rFonts w:asciiTheme="majorHAnsi" w:hAnsiTheme="majorHAnsi" w:cstheme="majorHAnsi"/>
        </w:rPr>
        <w:t>Pinkard 13</w:t>
      </w:r>
      <w:r w:rsidRPr="002E1ABE">
        <w:rPr>
          <w:rStyle w:val="Style13ptBold"/>
          <w:rFonts w:asciiTheme="majorHAnsi" w:eastAsiaTheme="majorEastAsia" w:hAnsiTheme="majorHAnsi" w:cstheme="majorHAnsi"/>
        </w:rPr>
        <w:t xml:space="preserve"> </w:t>
      </w:r>
      <w:r w:rsidRPr="002E1ABE">
        <w:rPr>
          <w:rFonts w:asciiTheme="majorHAnsi" w:hAnsiTheme="majorHAnsi" w:cstheme="majorHAnsi"/>
        </w:rPr>
        <w:t>[2013, Lynice Pinkard, “Revolutionary Suicide: Risking Everything to Transform Society and Live Fully”, Tikkun 2013 Volume 28, Number 4: 31-41, http://tikkun.dukejournals.org/content/28/4/31.full]</w:t>
      </w:r>
    </w:p>
    <w:p w14:paraId="096595B7" w14:textId="77777777" w:rsidR="002E1ABE" w:rsidRPr="002E1ABE" w:rsidRDefault="002E1ABE" w:rsidP="002E1ABE">
      <w:pPr>
        <w:rPr>
          <w:rFonts w:asciiTheme="majorHAnsi" w:hAnsiTheme="majorHAnsi" w:cstheme="majorHAnsi"/>
          <w:sz w:val="16"/>
        </w:rPr>
      </w:pPr>
      <w:r w:rsidRPr="002E1ABE">
        <w:rPr>
          <w:rFonts w:asciiTheme="majorHAnsi" w:hAnsiTheme="majorHAnsi" w:cstheme="maj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2E1ABE">
        <w:rPr>
          <w:rStyle w:val="Emphasis"/>
          <w:rFonts w:asciiTheme="majorHAnsi" w:hAnsiTheme="majorHAnsi" w:cstheme="majorHAnsi"/>
        </w:rPr>
        <w:t xml:space="preserve">Or conversely, do </w:t>
      </w:r>
      <w:r w:rsidRPr="002E1ABE">
        <w:rPr>
          <w:rStyle w:val="Emphasis"/>
          <w:rFonts w:asciiTheme="majorHAnsi" w:hAnsiTheme="majorHAnsi" w:cstheme="majorHAnsi"/>
          <w:highlight w:val="green"/>
        </w:rPr>
        <w:t xml:space="preserve">we </w:t>
      </w:r>
      <w:r w:rsidRPr="002E1ABE">
        <w:rPr>
          <w:rStyle w:val="Emphasis"/>
          <w:rFonts w:asciiTheme="majorHAnsi" w:hAnsiTheme="majorHAnsi" w:cstheme="majorHAnsi"/>
        </w:rPr>
        <w:t xml:space="preserve">identify (not wish to identify or pretend to identify but actually identify by </w:t>
      </w:r>
      <w:r w:rsidRPr="002E1ABE">
        <w:rPr>
          <w:rStyle w:val="Emphasis"/>
          <w:rFonts w:asciiTheme="majorHAnsi" w:hAnsiTheme="majorHAnsi" w:cstheme="majorHAnsi"/>
          <w:highlight w:val="green"/>
        </w:rPr>
        <w:t>put</w:t>
      </w:r>
      <w:r w:rsidRPr="002E1ABE">
        <w:rPr>
          <w:rStyle w:val="Emphasis"/>
          <w:rFonts w:asciiTheme="majorHAnsi" w:hAnsiTheme="majorHAnsi" w:cstheme="majorHAnsi"/>
        </w:rPr>
        <w:t xml:space="preserve">ting </w:t>
      </w:r>
      <w:r w:rsidRPr="002E1ABE">
        <w:rPr>
          <w:rStyle w:val="Emphasis"/>
          <w:rFonts w:asciiTheme="majorHAnsi" w:hAnsiTheme="majorHAnsi" w:cstheme="majorHAnsi"/>
          <w:highlight w:val="green"/>
        </w:rPr>
        <w:t>our lives on the line</w:t>
      </w:r>
      <w:r w:rsidRPr="002E1ABE">
        <w:rPr>
          <w:rStyle w:val="Emphasis"/>
          <w:rFonts w:asciiTheme="majorHAnsi" w:hAnsiTheme="majorHAnsi" w:cstheme="majorHAnsi"/>
        </w:rPr>
        <w:t xml:space="preserve">) with efforts </w:t>
      </w:r>
      <w:r w:rsidRPr="002E1ABE">
        <w:rPr>
          <w:rStyle w:val="Emphasis"/>
          <w:rFonts w:asciiTheme="majorHAnsi" w:hAnsiTheme="majorHAnsi" w:cstheme="majorHAnsi"/>
          <w:highlight w:val="green"/>
        </w:rPr>
        <w:t>to reverse</w:t>
      </w:r>
      <w:r w:rsidRPr="002E1ABE">
        <w:rPr>
          <w:rStyle w:val="Emphasis"/>
          <w:rFonts w:asciiTheme="majorHAnsi" w:hAnsiTheme="majorHAnsi" w:cstheme="majorHAnsi"/>
        </w:rPr>
        <w:t xml:space="preserve"> patterns of </w:t>
      </w:r>
      <w:r w:rsidRPr="002E1ABE">
        <w:rPr>
          <w:rStyle w:val="Emphasis"/>
          <w:rFonts w:asciiTheme="majorHAnsi" w:hAnsiTheme="majorHAnsi" w:cstheme="majorHAnsi"/>
          <w:highlight w:val="green"/>
        </w:rPr>
        <w:t xml:space="preserve">domination, </w:t>
      </w:r>
      <w:r w:rsidRPr="002E1ABE">
        <w:rPr>
          <w:rStyle w:val="Emphasis"/>
          <w:rFonts w:asciiTheme="majorHAnsi" w:hAnsiTheme="majorHAnsi" w:cstheme="majorHAnsi"/>
        </w:rPr>
        <w:t>empower people on the margins (even when we are not on the margins ourselves</w:t>
      </w:r>
      <w:r w:rsidRPr="002E1ABE">
        <w:rPr>
          <w:rFonts w:asciiTheme="majorHAnsi" w:hAnsiTheme="majorHAnsi" w:cstheme="maj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2E1ABE">
        <w:rPr>
          <w:rStyle w:val="StyleUnderline"/>
          <w:rFonts w:asciiTheme="majorHAnsi" w:hAnsiTheme="majorHAnsi" w:cstheme="majorHAnsi"/>
        </w:rPr>
        <w:t xml:space="preserve"> By this I mean not the killing of our bodies but the destruction of </w:t>
      </w:r>
      <w:r w:rsidRPr="002E1ABE">
        <w:rPr>
          <w:rStyle w:val="Emphasis"/>
          <w:rFonts w:asciiTheme="majorHAnsi" w:hAnsiTheme="majorHAnsi" w:cstheme="majorHAnsi"/>
        </w:rPr>
        <w:t xml:space="preserve">our </w:t>
      </w:r>
      <w:r w:rsidRPr="002E1ABE">
        <w:rPr>
          <w:rStyle w:val="Emphasis"/>
          <w:rFonts w:asciiTheme="majorHAnsi" w:hAnsiTheme="majorHAnsi" w:cstheme="majorHAnsi"/>
          <w:highlight w:val="green"/>
        </w:rPr>
        <w:t>attachments to security</w:t>
      </w:r>
      <w:r w:rsidRPr="002E1ABE">
        <w:rPr>
          <w:rStyle w:val="StyleUnderline"/>
          <w:rFonts w:asciiTheme="majorHAnsi" w:hAnsiTheme="majorHAnsi" w:cstheme="majorHAnsi"/>
        </w:rPr>
        <w:t xml:space="preserve">, status, </w:t>
      </w:r>
      <w:r w:rsidRPr="002E1ABE">
        <w:rPr>
          <w:rStyle w:val="Emphasis"/>
          <w:rFonts w:asciiTheme="majorHAnsi" w:hAnsiTheme="majorHAnsi" w:cstheme="majorHAnsi"/>
        </w:rPr>
        <w:t>wealth, and power</w:t>
      </w:r>
      <w:r w:rsidRPr="002E1ABE">
        <w:rPr>
          <w:rStyle w:val="StyleUnderline"/>
          <w:rFonts w:asciiTheme="majorHAnsi" w:hAnsiTheme="majorHAnsi" w:cstheme="majorHAnsi"/>
        </w:rPr>
        <w:t xml:space="preserve">. These attachments </w:t>
      </w:r>
      <w:r w:rsidRPr="002E1ABE">
        <w:rPr>
          <w:rStyle w:val="Emphasis"/>
          <w:rFonts w:asciiTheme="majorHAnsi" w:hAnsiTheme="majorHAnsi" w:cstheme="majorHAnsi"/>
          <w:highlight w:val="green"/>
        </w:rPr>
        <w:t xml:space="preserve">prevent us from becoming </w:t>
      </w:r>
      <w:r w:rsidRPr="002E1ABE">
        <w:rPr>
          <w:rStyle w:val="Emphasis"/>
          <w:rFonts w:asciiTheme="majorHAnsi" w:hAnsiTheme="majorHAnsi" w:cstheme="majorHAnsi"/>
        </w:rPr>
        <w:t xml:space="preserve">spiritually and politically </w:t>
      </w:r>
      <w:r w:rsidRPr="002E1ABE">
        <w:rPr>
          <w:rStyle w:val="Emphasis"/>
          <w:rFonts w:asciiTheme="majorHAnsi" w:hAnsiTheme="majorHAnsi" w:cstheme="majorHAnsi"/>
          <w:highlight w:val="green"/>
        </w:rPr>
        <w:t xml:space="preserve">alive. </w:t>
      </w:r>
      <w:r w:rsidRPr="002E1ABE">
        <w:rPr>
          <w:rStyle w:val="Emphasis"/>
          <w:rFonts w:asciiTheme="majorHAnsi" w:hAnsiTheme="majorHAnsi" w:cstheme="majorHAnsi"/>
        </w:rPr>
        <w:t xml:space="preserve">They prevent us </w:t>
      </w:r>
      <w:r w:rsidRPr="002E1ABE">
        <w:rPr>
          <w:rStyle w:val="Emphasis"/>
          <w:rFonts w:asciiTheme="majorHAnsi" w:hAnsiTheme="majorHAnsi" w:cstheme="majorHAnsi"/>
          <w:highlight w:val="green"/>
        </w:rPr>
        <w:t xml:space="preserve">from changing </w:t>
      </w:r>
      <w:r w:rsidRPr="002E1ABE">
        <w:rPr>
          <w:rStyle w:val="Emphasis"/>
          <w:rFonts w:asciiTheme="majorHAnsi" w:hAnsiTheme="majorHAnsi" w:cstheme="majorHAnsi"/>
        </w:rPr>
        <w:t xml:space="preserve">the </w:t>
      </w:r>
      <w:r w:rsidRPr="002E1ABE">
        <w:rPr>
          <w:rStyle w:val="Emphasis"/>
          <w:rFonts w:asciiTheme="majorHAnsi" w:hAnsiTheme="majorHAnsi" w:cstheme="majorHAnsi"/>
          <w:highlight w:val="green"/>
        </w:rPr>
        <w:t xml:space="preserve">violent structure </w:t>
      </w:r>
      <w:r w:rsidRPr="002E1ABE">
        <w:rPr>
          <w:rStyle w:val="Emphasis"/>
          <w:rFonts w:asciiTheme="majorHAnsi" w:hAnsiTheme="majorHAnsi" w:cstheme="majorHAnsi"/>
        </w:rPr>
        <w:t xml:space="preserve">of </w:t>
      </w:r>
      <w:r w:rsidRPr="002E1ABE">
        <w:rPr>
          <w:rStyle w:val="StyleUnderline"/>
          <w:rFonts w:asciiTheme="majorHAnsi" w:hAnsiTheme="majorHAnsi" w:cstheme="majorHAnsi"/>
        </w:rPr>
        <w:t xml:space="preserve">the </w:t>
      </w:r>
      <w:r w:rsidRPr="002E1ABE">
        <w:rPr>
          <w:rStyle w:val="Emphasis"/>
          <w:rFonts w:asciiTheme="majorHAnsi" w:hAnsiTheme="majorHAnsi" w:cstheme="majorHAnsi"/>
        </w:rPr>
        <w:t>society</w:t>
      </w:r>
      <w:r w:rsidRPr="002E1ABE">
        <w:rPr>
          <w:rStyle w:val="StyleUnderline"/>
          <w:rFonts w:asciiTheme="majorHAnsi" w:hAnsiTheme="majorHAnsi" w:cstheme="majorHAnsi"/>
        </w:rPr>
        <w:t xml:space="preserve"> in which we live. </w:t>
      </w:r>
      <w:r w:rsidRPr="002E1ABE">
        <w:rPr>
          <w:rStyle w:val="Emphasis"/>
          <w:rFonts w:asciiTheme="majorHAnsi" w:hAnsiTheme="majorHAnsi" w:cstheme="majorHAnsi"/>
          <w:highlight w:val="green"/>
        </w:rPr>
        <w:t xml:space="preserve">Revolutionary suicide means living </w:t>
      </w:r>
      <w:r w:rsidRPr="002E1ABE">
        <w:rPr>
          <w:rStyle w:val="Emphasis"/>
          <w:rFonts w:asciiTheme="majorHAnsi" w:hAnsiTheme="majorHAnsi" w:cstheme="majorHAnsi"/>
        </w:rPr>
        <w:t xml:space="preserve">out our </w:t>
      </w:r>
      <w:r w:rsidRPr="002E1ABE">
        <w:rPr>
          <w:rStyle w:val="Emphasis"/>
          <w:rFonts w:asciiTheme="majorHAnsi" w:hAnsiTheme="majorHAnsi" w:cstheme="majorHAnsi"/>
          <w:highlight w:val="green"/>
        </w:rPr>
        <w:t xml:space="preserve">commitments, even </w:t>
      </w:r>
      <w:r w:rsidRPr="002E1ABE">
        <w:rPr>
          <w:rStyle w:val="Emphasis"/>
          <w:rFonts w:asciiTheme="majorHAnsi" w:hAnsiTheme="majorHAnsi" w:cstheme="majorHAnsi"/>
        </w:rPr>
        <w:t xml:space="preserve">when that means </w:t>
      </w:r>
      <w:r w:rsidRPr="002E1ABE">
        <w:rPr>
          <w:rStyle w:val="Emphasis"/>
          <w:rFonts w:asciiTheme="majorHAnsi" w:hAnsiTheme="majorHAnsi" w:cstheme="majorHAnsi"/>
          <w:highlight w:val="green"/>
        </w:rPr>
        <w:t>risking death</w:t>
      </w:r>
      <w:r w:rsidRPr="002E1ABE">
        <w:rPr>
          <w:rFonts w:asciiTheme="majorHAnsi" w:hAnsiTheme="majorHAnsi" w:cstheme="maj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2E1ABE">
        <w:rPr>
          <w:rStyle w:val="StyleUnderline"/>
          <w:rFonts w:asciiTheme="majorHAnsi" w:hAnsiTheme="majorHAnsi" w:cstheme="majorHAnsi"/>
        </w:rPr>
        <w:t xml:space="preserve">The </w:t>
      </w:r>
      <w:r w:rsidRPr="002E1ABE">
        <w:rPr>
          <w:rStyle w:val="Emphasis"/>
          <w:rFonts w:asciiTheme="majorHAnsi" w:hAnsiTheme="majorHAnsi" w:cstheme="majorHAnsi"/>
          <w:highlight w:val="green"/>
        </w:rPr>
        <w:t>salvation</w:t>
      </w:r>
      <w:r w:rsidRPr="002E1ABE">
        <w:rPr>
          <w:rStyle w:val="StyleUnderline"/>
          <w:rFonts w:asciiTheme="majorHAnsi" w:hAnsiTheme="majorHAnsi" w:cstheme="majorHAnsi"/>
        </w:rPr>
        <w:t xml:space="preserve"> of an entire planet </w:t>
      </w:r>
      <w:r w:rsidRPr="002E1ABE">
        <w:rPr>
          <w:rStyle w:val="Emphasis"/>
          <w:rFonts w:asciiTheme="majorHAnsi" w:hAnsiTheme="majorHAnsi" w:cstheme="majorHAnsi"/>
          <w:highlight w:val="green"/>
        </w:rPr>
        <w:t>requires a total risk of everything</w:t>
      </w:r>
      <w:r w:rsidRPr="002E1ABE">
        <w:rPr>
          <w:rFonts w:asciiTheme="majorHAnsi" w:hAnsiTheme="majorHAnsi" w:cstheme="majorHAnsi"/>
          <w:sz w:val="16"/>
        </w:rPr>
        <w:t xml:space="preserve"> — of you, of me, of unyielding people everywhere, for all time. This is what revolutionary suicide is. </w:t>
      </w:r>
      <w:r w:rsidRPr="002E1ABE">
        <w:rPr>
          <w:rStyle w:val="Emphasis"/>
          <w:rFonts w:asciiTheme="majorHAnsi" w:hAnsiTheme="majorHAnsi" w:cstheme="majorHAnsi"/>
          <w:highlight w:val="green"/>
        </w:rPr>
        <w:t>The cost of revolution</w:t>
      </w:r>
      <w:r w:rsidRPr="002E1ABE">
        <w:rPr>
          <w:rStyle w:val="Emphasis"/>
          <w:rFonts w:asciiTheme="majorHAnsi" w:hAnsiTheme="majorHAnsi" w:cstheme="majorHAnsi"/>
        </w:rPr>
        <w:t xml:space="preserve">ary change </w:t>
      </w:r>
      <w:r w:rsidRPr="002E1ABE">
        <w:rPr>
          <w:rStyle w:val="Emphasis"/>
          <w:rFonts w:asciiTheme="majorHAnsi" w:hAnsiTheme="majorHAnsi" w:cstheme="majorHAnsi"/>
          <w:highlight w:val="green"/>
        </w:rPr>
        <w:t xml:space="preserve">is </w:t>
      </w:r>
      <w:r w:rsidRPr="002E1ABE">
        <w:rPr>
          <w:rStyle w:val="Emphasis"/>
          <w:rFonts w:asciiTheme="majorHAnsi" w:hAnsiTheme="majorHAnsi" w:cstheme="majorHAnsi"/>
        </w:rPr>
        <w:t xml:space="preserve">people’s </w:t>
      </w:r>
      <w:r w:rsidRPr="002E1ABE">
        <w:rPr>
          <w:rStyle w:val="Emphasis"/>
          <w:rFonts w:asciiTheme="majorHAnsi" w:hAnsiTheme="majorHAnsi" w:cstheme="majorHAnsi"/>
          <w:highlight w:val="green"/>
        </w:rPr>
        <w:t>willingness to pay with their</w:t>
      </w:r>
      <w:r w:rsidRPr="002E1ABE">
        <w:rPr>
          <w:rStyle w:val="StyleUnderline"/>
          <w:rFonts w:asciiTheme="majorHAnsi" w:hAnsiTheme="majorHAnsi" w:cstheme="majorHAnsi"/>
        </w:rPr>
        <w:t xml:space="preserve"> own</w:t>
      </w:r>
      <w:r w:rsidRPr="002E1ABE">
        <w:rPr>
          <w:rFonts w:asciiTheme="majorHAnsi" w:hAnsiTheme="majorHAnsi" w:cstheme="majorHAnsi"/>
          <w:sz w:val="16"/>
        </w:rPr>
        <w:t xml:space="preserve"> </w:t>
      </w:r>
      <w:r w:rsidRPr="002E1ABE">
        <w:rPr>
          <w:rStyle w:val="Emphasis"/>
          <w:rFonts w:asciiTheme="majorHAnsi" w:hAnsiTheme="majorHAnsi" w:cstheme="majorHAnsi"/>
          <w:highlight w:val="green"/>
        </w:rPr>
        <w:t>lives</w:t>
      </w:r>
      <w:r w:rsidRPr="002E1ABE">
        <w:rPr>
          <w:rFonts w:asciiTheme="majorHAnsi" w:hAnsiTheme="majorHAnsi" w:cstheme="majorHAnsi"/>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192D3F16"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Governance is good and inevitable.</w:t>
      </w:r>
    </w:p>
    <w:p w14:paraId="77D9EBE8" w14:textId="77777777" w:rsidR="002E1ABE" w:rsidRPr="002E1ABE" w:rsidRDefault="002E1ABE" w:rsidP="002E1ABE">
      <w:pPr>
        <w:rPr>
          <w:rFonts w:asciiTheme="majorHAnsi" w:hAnsiTheme="majorHAnsi" w:cstheme="majorHAnsi"/>
          <w:b/>
          <w:bCs/>
          <w:sz w:val="26"/>
        </w:rPr>
      </w:pPr>
      <w:r w:rsidRPr="002E1ABE">
        <w:rPr>
          <w:rStyle w:val="Style13ptBold"/>
          <w:rFonts w:asciiTheme="majorHAnsi" w:hAnsiTheme="majorHAnsi" w:cstheme="majorHAnsi"/>
        </w:rPr>
        <w:t>Renaux 19</w:t>
      </w:r>
      <w:r w:rsidRPr="002E1ABE">
        <w:rPr>
          <w:rFonts w:asciiTheme="majorHAnsi" w:hAnsiTheme="majorHAnsi" w:cstheme="majorHAnsi"/>
        </w:rPr>
        <w:t xml:space="preserve"> [Valarie, 5/29/19, Philosophy. Writing on Marxism, eliminativism in philosophy of mind and metaethics, suffering(-focused ethics), and philosophical pessimism, “Marxism and the State”, </w:t>
      </w:r>
      <w:hyperlink r:id="rId21" w:history="1">
        <w:r w:rsidRPr="002E1ABE">
          <w:rPr>
            <w:rStyle w:val="Hyperlink"/>
            <w:rFonts w:asciiTheme="majorHAnsi" w:hAnsiTheme="majorHAnsi" w:cstheme="majorHAnsi"/>
          </w:rPr>
          <w:t>https://medium.com/@valarierenaux/marxism-and-the-state-eeb6ceca4515</w:t>
        </w:r>
      </w:hyperlink>
      <w:r w:rsidRPr="002E1ABE">
        <w:rPr>
          <w:rFonts w:asciiTheme="majorHAnsi" w:hAnsiTheme="majorHAnsi" w:cstheme="majorHAnsi"/>
        </w:rPr>
        <w:t xml:space="preserve"> //GBS Majeed &amp; Jacobs]</w:t>
      </w:r>
    </w:p>
    <w:p w14:paraId="7E3C16F8" w14:textId="77777777" w:rsidR="002E1ABE" w:rsidRPr="002E1ABE" w:rsidRDefault="002E1ABE" w:rsidP="002E1ABE">
      <w:pPr>
        <w:rPr>
          <w:rFonts w:asciiTheme="majorHAnsi" w:hAnsiTheme="majorHAnsi" w:cstheme="majorHAnsi"/>
          <w:b/>
          <w:iCs/>
          <w:u w:val="single"/>
        </w:rPr>
      </w:pPr>
      <w:r w:rsidRPr="002E1ABE">
        <w:rPr>
          <w:rFonts w:asciiTheme="majorHAnsi" w:hAnsiTheme="majorHAnsi" w:cstheme="majorHAnsi"/>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w:t>
      </w:r>
      <w:r w:rsidRPr="002E1ABE">
        <w:rPr>
          <w:rFonts w:asciiTheme="majorHAnsi" w:hAnsiTheme="majorHAnsi" w:cstheme="majorHAnsi"/>
          <w:sz w:val="16"/>
        </w:rPr>
        <w:lastRenderedPageBreak/>
        <w:t>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The state is</w:t>
      </w:r>
      <w:r w:rsidRPr="002E1ABE">
        <w:rPr>
          <w:rStyle w:val="Emphasis"/>
          <w:rFonts w:asciiTheme="majorHAnsi" w:hAnsiTheme="majorHAnsi" w:cstheme="majorHAnsi"/>
        </w:rPr>
        <w:t xml:space="preserve"> not separate from society; it is society, it is the </w:t>
      </w:r>
      <w:r w:rsidRPr="002E1ABE">
        <w:rPr>
          <w:rStyle w:val="Emphasis"/>
          <w:rFonts w:asciiTheme="majorHAnsi" w:hAnsiTheme="majorHAnsi" w:cstheme="majorHAnsi"/>
          <w:highlight w:val="green"/>
        </w:rPr>
        <w:t xml:space="preserve">inevitable and necessary </w:t>
      </w:r>
      <w:r w:rsidRPr="002E1ABE">
        <w:rPr>
          <w:rStyle w:val="Emphasis"/>
          <w:rFonts w:asciiTheme="majorHAnsi" w:hAnsiTheme="majorHAnsi" w:cstheme="majorHAnsi"/>
        </w:rPr>
        <w:t xml:space="preserve">product of a society as it exists at certain stages of historical-economic development, and </w:t>
      </w:r>
      <w:r w:rsidRPr="002E1ABE">
        <w:rPr>
          <w:rStyle w:val="Emphasis"/>
          <w:rFonts w:asciiTheme="majorHAnsi" w:hAnsiTheme="majorHAnsi" w:cstheme="majorHAnsi"/>
          <w:highlight w:val="green"/>
        </w:rPr>
        <w:t>without it,</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 xml:space="preserve">society would be </w:t>
      </w:r>
      <w:r w:rsidRPr="002E1ABE">
        <w:rPr>
          <w:rStyle w:val="Emphasis"/>
          <w:rFonts w:asciiTheme="majorHAnsi" w:hAnsiTheme="majorHAnsi" w:cstheme="majorHAnsi"/>
        </w:rPr>
        <w:t xml:space="preserve">reduced to utter barbarism, open, </w:t>
      </w:r>
      <w:r w:rsidRPr="002E1ABE">
        <w:rPr>
          <w:rStyle w:val="Emphasis"/>
          <w:rFonts w:asciiTheme="majorHAnsi" w:hAnsiTheme="majorHAnsi" w:cstheme="majorHAnsi"/>
          <w:highlight w:val="green"/>
        </w:rPr>
        <w:t>ubiquitous kinetic violence, a</w:t>
      </w:r>
      <w:r w:rsidRPr="002E1ABE">
        <w:rPr>
          <w:rStyle w:val="Emphasis"/>
          <w:rFonts w:asciiTheme="majorHAnsi" w:hAnsiTheme="majorHAnsi" w:cstheme="majorHAnsi"/>
        </w:rPr>
        <w:t xml:space="preserve"> marked </w:t>
      </w:r>
      <w:r w:rsidRPr="002E1ABE">
        <w:rPr>
          <w:rStyle w:val="Emphasis"/>
          <w:rFonts w:asciiTheme="majorHAnsi" w:hAnsiTheme="majorHAnsi" w:cstheme="majorHAnsi"/>
          <w:highlight w:val="green"/>
        </w:rPr>
        <w:t>decline in living standards for all</w:t>
      </w:r>
      <w:r w:rsidRPr="002E1ABE">
        <w:rPr>
          <w:rStyle w:val="Emphasis"/>
          <w:rFonts w:asciiTheme="majorHAnsi" w:hAnsiTheme="majorHAnsi" w:cstheme="majorHAnsi"/>
        </w:rPr>
        <w:t xml:space="preserve">, both relative </w:t>
      </w:r>
      <w:r w:rsidRPr="002E1ABE">
        <w:rPr>
          <w:rStyle w:val="Emphasis"/>
          <w:rFonts w:asciiTheme="majorHAnsi" w:hAnsiTheme="majorHAnsi" w:cstheme="majorHAnsi"/>
          <w:highlight w:val="green"/>
        </w:rPr>
        <w:t>and</w:t>
      </w:r>
      <w:r w:rsidRPr="002E1ABE">
        <w:rPr>
          <w:rStyle w:val="Emphasis"/>
          <w:rFonts w:asciiTheme="majorHAnsi" w:hAnsiTheme="majorHAnsi" w:cstheme="majorHAnsi"/>
        </w:rPr>
        <w:t xml:space="preserve"> actual, </w:t>
      </w:r>
      <w:r w:rsidRPr="002E1ABE">
        <w:rPr>
          <w:rStyle w:val="Emphasis"/>
          <w:rFonts w:asciiTheme="majorHAnsi" w:hAnsiTheme="majorHAnsi" w:cstheme="majorHAnsi"/>
          <w:highlight w:val="green"/>
        </w:rPr>
        <w:t>a</w:t>
      </w:r>
      <w:r w:rsidRPr="002E1ABE">
        <w:rPr>
          <w:rStyle w:val="Emphasis"/>
          <w:rFonts w:asciiTheme="majorHAnsi" w:hAnsiTheme="majorHAnsi" w:cstheme="majorHAnsi"/>
        </w:rPr>
        <w:t xml:space="preserve"> severe </w:t>
      </w:r>
      <w:r w:rsidRPr="002E1ABE">
        <w:rPr>
          <w:rStyle w:val="Emphasis"/>
          <w:rFonts w:asciiTheme="majorHAnsi" w:hAnsiTheme="majorHAnsi" w:cstheme="majorHAnsi"/>
          <w:highlight w:val="green"/>
        </w:rPr>
        <w:t>degradation in the quality of goods</w:t>
      </w:r>
      <w:r w:rsidRPr="002E1ABE">
        <w:rPr>
          <w:rStyle w:val="Emphasis"/>
          <w:rFonts w:asciiTheme="majorHAnsi" w:hAnsiTheme="majorHAnsi" w:cstheme="majorHAnsi"/>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2E1ABE">
        <w:rPr>
          <w:rStyle w:val="Emphasis"/>
          <w:rFonts w:asciiTheme="majorHAnsi" w:hAnsiTheme="majorHAnsi" w:cstheme="majorHAnsi"/>
          <w:highlight w:val="green"/>
        </w:rPr>
        <w:t>Without the state,</w:t>
      </w:r>
      <w:r w:rsidRPr="002E1ABE">
        <w:rPr>
          <w:rStyle w:val="Emphasis"/>
          <w:rFonts w:asciiTheme="majorHAnsi" w:hAnsiTheme="majorHAnsi" w:cstheme="majorHAnsi"/>
        </w:rPr>
        <w:t xml:space="preserve"> with its monopoly on violence and its often dominant role in the cultural narrative, these contradictions — irreconcilable </w:t>
      </w:r>
      <w:r w:rsidRPr="002E1ABE">
        <w:rPr>
          <w:rStyle w:val="Emphasis"/>
          <w:rFonts w:asciiTheme="majorHAnsi" w:hAnsiTheme="majorHAnsi" w:cstheme="majorHAnsi"/>
          <w:highlight w:val="green"/>
        </w:rPr>
        <w:t xml:space="preserve">contradictions </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would be acted out through</w:t>
      </w:r>
      <w:r w:rsidRPr="002E1ABE">
        <w:rPr>
          <w:rStyle w:val="Emphasis"/>
          <w:rFonts w:asciiTheme="majorHAnsi" w:hAnsiTheme="majorHAnsi" w:cstheme="majorHAnsi"/>
        </w:rPr>
        <w:t xml:space="preserve"> direct, </w:t>
      </w:r>
      <w:r w:rsidRPr="002E1ABE">
        <w:rPr>
          <w:rStyle w:val="Emphasis"/>
          <w:rFonts w:asciiTheme="majorHAnsi" w:hAnsiTheme="majorHAnsi" w:cstheme="majorHAnsi"/>
          <w:highlight w:val="green"/>
        </w:rPr>
        <w:t>physical struggle</w:t>
      </w:r>
      <w:r w:rsidRPr="002E1ABE">
        <w:rPr>
          <w:rStyle w:val="Emphasis"/>
          <w:rFonts w:asciiTheme="majorHAnsi" w:hAnsiTheme="majorHAnsi" w:cstheme="majorHAnsi"/>
        </w:rPr>
        <w:t xml:space="preserve">. There are but </w:t>
      </w:r>
      <w:r w:rsidRPr="002E1ABE">
        <w:rPr>
          <w:rStyle w:val="Emphasis"/>
          <w:rFonts w:asciiTheme="majorHAnsi" w:hAnsiTheme="majorHAnsi" w:cstheme="majorHAnsi"/>
          <w:highlight w:val="green"/>
        </w:rPr>
        <w:t>two outcomes</w:t>
      </w:r>
      <w:r w:rsidRPr="002E1ABE">
        <w:rPr>
          <w:rStyle w:val="Emphasis"/>
          <w:rFonts w:asciiTheme="majorHAnsi" w:hAnsiTheme="majorHAnsi" w:cstheme="majorHAnsi"/>
        </w:rPr>
        <w:t xml:space="preserve"> to such a thing: </w:t>
      </w:r>
      <w:r w:rsidRPr="002E1ABE">
        <w:rPr>
          <w:rStyle w:val="Emphasis"/>
          <w:rFonts w:asciiTheme="majorHAnsi" w:hAnsiTheme="majorHAnsi" w:cstheme="majorHAnsi"/>
          <w:highlight w:val="green"/>
        </w:rPr>
        <w:t>either a state will be formed anew</w:t>
      </w:r>
      <w:r w:rsidRPr="002E1ABE">
        <w:rPr>
          <w:rStyle w:val="Emphasis"/>
          <w:rFonts w:asciiTheme="majorHAnsi" w:hAnsiTheme="majorHAnsi" w:cstheme="majorHAnsi"/>
        </w:rPr>
        <w:t xml:space="preserve">, but only </w:t>
      </w:r>
      <w:r w:rsidRPr="002E1ABE">
        <w:rPr>
          <w:rStyle w:val="Emphasis"/>
          <w:rFonts w:asciiTheme="majorHAnsi" w:hAnsiTheme="majorHAnsi" w:cstheme="majorHAnsi"/>
          <w:highlight w:val="green"/>
        </w:rPr>
        <w:t>after a</w:t>
      </w:r>
      <w:r w:rsidRPr="002E1ABE">
        <w:rPr>
          <w:rStyle w:val="Emphasis"/>
          <w:rFonts w:asciiTheme="majorHAnsi" w:hAnsiTheme="majorHAnsi" w:cstheme="majorHAnsi"/>
        </w:rPr>
        <w:t xml:space="preserve">n extended </w:t>
      </w:r>
      <w:r w:rsidRPr="002E1ABE">
        <w:rPr>
          <w:rStyle w:val="Emphasis"/>
          <w:rFonts w:asciiTheme="majorHAnsi" w:hAnsiTheme="majorHAnsi" w:cstheme="majorHAnsi"/>
          <w:highlight w:val="green"/>
        </w:rPr>
        <w:t>period of</w:t>
      </w:r>
      <w:r w:rsidRPr="002E1ABE">
        <w:rPr>
          <w:rStyle w:val="Emphasis"/>
          <w:rFonts w:asciiTheme="majorHAnsi" w:hAnsiTheme="majorHAnsi" w:cstheme="majorHAnsi"/>
        </w:rPr>
        <w:t xml:space="preserve"> acute</w:t>
      </w:r>
      <w:r w:rsidRPr="002E1ABE">
        <w:rPr>
          <w:rStyle w:val="Emphasis"/>
          <w:rFonts w:asciiTheme="majorHAnsi" w:hAnsiTheme="majorHAnsi" w:cstheme="majorHAnsi"/>
          <w:highlight w:val="green"/>
        </w:rPr>
        <w:t xml:space="preserve"> crisis </w:t>
      </w:r>
      <w:r w:rsidRPr="002E1ABE">
        <w:rPr>
          <w:rStyle w:val="Emphasis"/>
          <w:rFonts w:asciiTheme="majorHAnsi" w:hAnsiTheme="majorHAnsi" w:cstheme="majorHAnsi"/>
        </w:rPr>
        <w:t xml:space="preserve">dealing devastating damage to all, and so the destruction of the state (and more precisely the failure to build a new state to replace it) was not only pointless but entirely undesirable to the society, </w:t>
      </w:r>
      <w:r w:rsidRPr="002E1ABE">
        <w:rPr>
          <w:rStyle w:val="Emphasis"/>
          <w:rFonts w:asciiTheme="majorHAnsi" w:hAnsiTheme="majorHAnsi" w:cstheme="majorHAnsi"/>
          <w:highlight w:val="green"/>
        </w:rPr>
        <w:t>or</w:t>
      </w:r>
      <w:r w:rsidRPr="002E1ABE">
        <w:rPr>
          <w:rStyle w:val="Emphasis"/>
          <w:rFonts w:asciiTheme="majorHAnsi" w:hAnsiTheme="majorHAnsi" w:cstheme="majorHAnsi"/>
        </w:rPr>
        <w:t xml:space="preserve">, worse still, the construction of a new state, for whatever reason, fails, and the </w:t>
      </w:r>
      <w:r w:rsidRPr="002E1ABE">
        <w:rPr>
          <w:rStyle w:val="Emphasis"/>
          <w:rFonts w:asciiTheme="majorHAnsi" w:hAnsiTheme="majorHAnsi" w:cstheme="majorHAnsi"/>
          <w:highlight w:val="green"/>
        </w:rPr>
        <w:t>population collapses</w:t>
      </w:r>
      <w:r w:rsidRPr="002E1ABE">
        <w:rPr>
          <w:rStyle w:val="Emphasis"/>
          <w:rFonts w:asciiTheme="majorHAnsi" w:hAnsiTheme="majorHAnsi" w:cstheme="majorHAnsi"/>
        </w:rPr>
        <w:t xml:space="preserve"> into a regressed state of primitive-communism. </w:t>
      </w:r>
      <w:r w:rsidRPr="002E1ABE">
        <w:rPr>
          <w:rFonts w:asciiTheme="majorHAnsi" w:hAnsiTheme="majorHAnsi" w:cstheme="majorHAnsi"/>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2E1ABE">
        <w:rPr>
          <w:rStyle w:val="Emphasis"/>
          <w:rFonts w:asciiTheme="majorHAnsi" w:hAnsiTheme="majorHAnsi" w:cstheme="majorHAnsi"/>
        </w:rPr>
        <w:t xml:space="preserve"> Truly there is no more succinct and accurate description of </w:t>
      </w:r>
      <w:r w:rsidRPr="002E1ABE">
        <w:rPr>
          <w:rStyle w:val="Emphasis"/>
          <w:rFonts w:asciiTheme="majorHAnsi" w:hAnsiTheme="majorHAnsi" w:cstheme="majorHAnsi"/>
          <w:highlight w:val="green"/>
        </w:rPr>
        <w:t>politics</w:t>
      </w:r>
      <w:r w:rsidRPr="002E1ABE">
        <w:rPr>
          <w:rStyle w:val="Emphasis"/>
          <w:rFonts w:asciiTheme="majorHAnsi" w:hAnsiTheme="majorHAnsi" w:cstheme="majorHAnsi"/>
        </w:rPr>
        <w:t xml:space="preserve"> — which </w:t>
      </w:r>
      <w:r w:rsidRPr="002E1ABE">
        <w:rPr>
          <w:rStyle w:val="Emphasis"/>
          <w:rFonts w:asciiTheme="majorHAnsi" w:hAnsiTheme="majorHAnsi" w:cstheme="majorHAnsi"/>
          <w:highlight w:val="green"/>
        </w:rPr>
        <w:t>is</w:t>
      </w:r>
      <w:r w:rsidRPr="002E1ABE">
        <w:rPr>
          <w:rStyle w:val="Emphasis"/>
          <w:rFonts w:asciiTheme="majorHAnsi" w:hAnsiTheme="majorHAnsi" w:cstheme="majorHAnsi"/>
        </w:rPr>
        <w:t xml:space="preserve">, at its core, </w:t>
      </w:r>
      <w:r w:rsidRPr="002E1ABE">
        <w:rPr>
          <w:rStyle w:val="Emphasis"/>
          <w:rFonts w:asciiTheme="majorHAnsi" w:hAnsiTheme="majorHAnsi" w:cstheme="majorHAnsi"/>
          <w:highlight w:val="green"/>
        </w:rPr>
        <w:t>the systematised</w:t>
      </w:r>
      <w:r w:rsidRPr="002E1ABE">
        <w:rPr>
          <w:rStyle w:val="Emphasis"/>
          <w:rFonts w:asciiTheme="majorHAnsi" w:hAnsiTheme="majorHAnsi" w:cstheme="majorHAnsi"/>
        </w:rPr>
        <w:t xml:space="preserve"> control and </w:t>
      </w:r>
      <w:r w:rsidRPr="002E1ABE">
        <w:rPr>
          <w:rStyle w:val="Emphasis"/>
          <w:rFonts w:asciiTheme="majorHAnsi" w:hAnsiTheme="majorHAnsi" w:cstheme="majorHAnsi"/>
          <w:highlight w:val="green"/>
        </w:rPr>
        <w:t>regulation of violence</w:t>
      </w:r>
      <w:r w:rsidRPr="002E1ABE">
        <w:rPr>
          <w:rStyle w:val="Emphasis"/>
          <w:rFonts w:asciiTheme="majorHAnsi" w:hAnsiTheme="majorHAnsi" w:cstheme="majorHAnsi"/>
        </w:rPr>
        <w:t xml:space="preserve"> — than this. </w:t>
      </w:r>
      <w:r w:rsidRPr="002E1ABE">
        <w:rPr>
          <w:rFonts w:asciiTheme="majorHAnsi" w:hAnsiTheme="majorHAnsi" w:cstheme="majorHAnsi"/>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2E1ABE">
        <w:rPr>
          <w:rStyle w:val="Emphasis"/>
          <w:rFonts w:asciiTheme="majorHAnsi" w:hAnsiTheme="majorHAnsi" w:cstheme="majorHAnsi"/>
        </w:rPr>
        <w:t xml:space="preserve">, and should, state in no uncertain terms that </w:t>
      </w:r>
      <w:r w:rsidRPr="002E1ABE">
        <w:rPr>
          <w:rStyle w:val="Emphasis"/>
          <w:rFonts w:asciiTheme="majorHAnsi" w:hAnsiTheme="majorHAnsi" w:cstheme="majorHAnsi"/>
          <w:highlight w:val="green"/>
        </w:rPr>
        <w:t xml:space="preserve">the only </w:t>
      </w:r>
      <w:r w:rsidRPr="002E1ABE">
        <w:rPr>
          <w:rStyle w:val="Emphasis"/>
          <w:rFonts w:asciiTheme="majorHAnsi" w:hAnsiTheme="majorHAnsi" w:cstheme="majorHAnsi"/>
        </w:rPr>
        <w:t xml:space="preserve">rational </w:t>
      </w:r>
      <w:r w:rsidRPr="002E1ABE">
        <w:rPr>
          <w:rStyle w:val="Emphasis"/>
          <w:rFonts w:asciiTheme="majorHAnsi" w:hAnsiTheme="majorHAnsi" w:cstheme="majorHAnsi"/>
          <w:highlight w:val="green"/>
        </w:rPr>
        <w:t xml:space="preserve">expression of </w:t>
      </w:r>
      <w:r w:rsidRPr="002E1ABE">
        <w:rPr>
          <w:rStyle w:val="Emphasis"/>
          <w:rFonts w:asciiTheme="majorHAnsi" w:hAnsiTheme="majorHAnsi" w:cstheme="majorHAnsi"/>
        </w:rPr>
        <w:t xml:space="preserve">our </w:t>
      </w:r>
      <w:r w:rsidRPr="002E1ABE">
        <w:rPr>
          <w:rStyle w:val="Emphasis"/>
          <w:rFonts w:asciiTheme="majorHAnsi" w:hAnsiTheme="majorHAnsi" w:cstheme="majorHAnsi"/>
          <w:highlight w:val="green"/>
        </w:rPr>
        <w:t>political interests is</w:t>
      </w:r>
      <w:r w:rsidRPr="002E1ABE">
        <w:rPr>
          <w:rStyle w:val="Emphasis"/>
          <w:rFonts w:asciiTheme="majorHAnsi" w:hAnsiTheme="majorHAnsi" w:cstheme="majorHAnsi"/>
        </w:rPr>
        <w:t xml:space="preserve"> a </w:t>
      </w:r>
      <w:r w:rsidRPr="002E1ABE">
        <w:rPr>
          <w:rStyle w:val="Emphasis"/>
          <w:rFonts w:asciiTheme="majorHAnsi" w:hAnsiTheme="majorHAnsi" w:cstheme="majorHAnsi"/>
          <w:highlight w:val="green"/>
        </w:rPr>
        <w:t>class dictatorship</w:t>
      </w:r>
      <w:r w:rsidRPr="002E1ABE">
        <w:rPr>
          <w:rStyle w:val="Emphasis"/>
          <w:rFonts w:asciiTheme="majorHAnsi" w:hAnsiTheme="majorHAnsi" w:cstheme="majorHAnsi"/>
        </w:rPr>
        <w:t xml:space="preserve"> won and maintained by force of arms for the exclusive benefit of our economic class at the expense of all others. </w:t>
      </w:r>
      <w:r w:rsidRPr="002E1ABE">
        <w:rPr>
          <w:rFonts w:asciiTheme="majorHAnsi" w:hAnsiTheme="majorHAnsi" w:cstheme="majorHAnsi"/>
          <w:sz w:val="16"/>
        </w:rPr>
        <w:t>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lessons of</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 xml:space="preserve">Paris Commune </w:t>
      </w:r>
      <w:r w:rsidRPr="002E1ABE">
        <w:rPr>
          <w:rStyle w:val="Emphasis"/>
          <w:rFonts w:asciiTheme="majorHAnsi" w:hAnsiTheme="majorHAnsi" w:cstheme="majorHAnsi"/>
        </w:rPr>
        <w:t xml:space="preserve">and of all revolutionary ventures throughout history </w:t>
      </w:r>
      <w:r w:rsidRPr="002E1ABE">
        <w:rPr>
          <w:rStyle w:val="Emphasis"/>
          <w:rFonts w:asciiTheme="majorHAnsi" w:hAnsiTheme="majorHAnsi" w:cstheme="majorHAnsi"/>
          <w:highlight w:val="green"/>
        </w:rPr>
        <w:t>is that</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revolution that does not seize state power is thwarted</w:t>
      </w:r>
      <w:r w:rsidRPr="002E1ABE">
        <w:rPr>
          <w:rStyle w:val="Emphasis"/>
          <w:rFonts w:asciiTheme="majorHAnsi" w:hAnsiTheme="majorHAnsi" w:cstheme="majorHAnsi"/>
        </w:rPr>
        <w:t xml:space="preserve">. </w:t>
      </w:r>
      <w:r w:rsidRPr="002E1ABE">
        <w:rPr>
          <w:rFonts w:asciiTheme="majorHAnsi" w:hAnsiTheme="majorHAnsi" w:cstheme="majorHAnsi"/>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2E1ABE">
        <w:rPr>
          <w:rStyle w:val="Emphasis"/>
          <w:rFonts w:asciiTheme="majorHAnsi" w:hAnsiTheme="majorHAnsi" w:cstheme="majorHAnsi"/>
        </w:rPr>
        <w:t xml:space="preserve">that </w:t>
      </w:r>
      <w:r w:rsidRPr="002E1ABE">
        <w:rPr>
          <w:rStyle w:val="Emphasis"/>
          <w:rFonts w:asciiTheme="majorHAnsi" w:hAnsiTheme="majorHAnsi" w:cstheme="majorHAnsi"/>
          <w:highlight w:val="green"/>
        </w:rPr>
        <w:t>the</w:t>
      </w:r>
      <w:r w:rsidRPr="002E1ABE">
        <w:rPr>
          <w:rStyle w:val="Emphasis"/>
          <w:rFonts w:asciiTheme="majorHAnsi" w:hAnsiTheme="majorHAnsi" w:cstheme="majorHAnsi"/>
        </w:rPr>
        <w:t xml:space="preserve"> working </w:t>
      </w:r>
      <w:r w:rsidRPr="002E1ABE">
        <w:rPr>
          <w:rStyle w:val="Emphasis"/>
          <w:rFonts w:asciiTheme="majorHAnsi" w:hAnsiTheme="majorHAnsi" w:cstheme="majorHAnsi"/>
          <w:highlight w:val="green"/>
        </w:rPr>
        <w:t xml:space="preserve">class must create its </w:t>
      </w:r>
      <w:r w:rsidRPr="002E1ABE">
        <w:rPr>
          <w:rStyle w:val="Emphasis"/>
          <w:rFonts w:asciiTheme="majorHAnsi" w:hAnsiTheme="majorHAnsi" w:cstheme="majorHAnsi"/>
        </w:rPr>
        <w:t xml:space="preserve">own </w:t>
      </w:r>
      <w:r w:rsidRPr="002E1ABE">
        <w:rPr>
          <w:rStyle w:val="Emphasis"/>
          <w:rFonts w:asciiTheme="majorHAnsi" w:hAnsiTheme="majorHAnsi" w:cstheme="majorHAnsi"/>
          <w:highlight w:val="green"/>
        </w:rPr>
        <w:t xml:space="preserve">state </w:t>
      </w:r>
      <w:r w:rsidRPr="002E1ABE">
        <w:rPr>
          <w:rStyle w:val="Emphasis"/>
          <w:rFonts w:asciiTheme="majorHAnsi" w:hAnsiTheme="majorHAnsi" w:cstheme="majorHAnsi"/>
        </w:rPr>
        <w:t xml:space="preserve">to serve its own needs, and that this state must inevitably be the last stage of the state in all history. </w:t>
      </w:r>
      <w:r w:rsidRPr="002E1ABE">
        <w:rPr>
          <w:rFonts w:asciiTheme="majorHAnsi" w:hAnsiTheme="majorHAnsi" w:cstheme="majorHAnsi"/>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624A1350" w14:textId="77777777" w:rsidR="002E1ABE" w:rsidRPr="002E1ABE" w:rsidRDefault="002E1ABE" w:rsidP="002E1ABE">
      <w:pPr>
        <w:rPr>
          <w:rFonts w:asciiTheme="majorHAnsi" w:hAnsiTheme="majorHAnsi" w:cstheme="majorHAnsi"/>
          <w:sz w:val="16"/>
        </w:rPr>
      </w:pPr>
    </w:p>
    <w:p w14:paraId="69C286F3" w14:textId="77777777" w:rsidR="002E1ABE" w:rsidRPr="002E1ABE" w:rsidRDefault="002E1ABE" w:rsidP="002E1ABE">
      <w:pPr>
        <w:rPr>
          <w:rStyle w:val="Emphasis"/>
          <w:rFonts w:asciiTheme="majorHAnsi" w:hAnsiTheme="majorHAnsi" w:cstheme="majorHAnsi"/>
        </w:rPr>
      </w:pPr>
    </w:p>
    <w:p w14:paraId="66BFF629" w14:textId="77777777" w:rsidR="002E1ABE" w:rsidRPr="002E1ABE" w:rsidRDefault="002E1ABE" w:rsidP="002E1ABE">
      <w:pPr>
        <w:pStyle w:val="Heading4"/>
        <w:rPr>
          <w:rFonts w:asciiTheme="majorHAnsi" w:hAnsiTheme="majorHAnsi" w:cstheme="majorHAnsi"/>
        </w:rPr>
      </w:pPr>
      <w:r w:rsidRPr="002E1ABE">
        <w:rPr>
          <w:rFonts w:asciiTheme="majorHAnsi" w:hAnsiTheme="majorHAnsi" w:cstheme="majorHAnsi"/>
        </w:rPr>
        <w:t>Debate should focus on revolutionary solutions instead of their vague and irrational theorizations - their theory collapses into dogmatism and hinders revolutionary organization</w:t>
      </w:r>
    </w:p>
    <w:p w14:paraId="6D537396" w14:textId="77777777" w:rsidR="002E1ABE" w:rsidRPr="002E1ABE" w:rsidRDefault="002E1ABE" w:rsidP="002E1ABE">
      <w:pPr>
        <w:rPr>
          <w:rFonts w:asciiTheme="majorHAnsi" w:hAnsiTheme="majorHAnsi" w:cstheme="majorHAnsi"/>
        </w:rPr>
      </w:pPr>
      <w:r w:rsidRPr="002E1ABE">
        <w:rPr>
          <w:rStyle w:val="Style13ptBold"/>
          <w:rFonts w:asciiTheme="majorHAnsi" w:hAnsiTheme="majorHAnsi" w:cstheme="majorHAnsi"/>
        </w:rPr>
        <w:t>Mazdaki Gushek 20</w:t>
      </w:r>
      <w:r w:rsidRPr="002E1ABE">
        <w:rPr>
          <w:rFonts w:asciiTheme="majorHAnsi" w:hAnsiTheme="majorHAnsi" w:cstheme="majorHAnsi"/>
        </w:rPr>
        <w:t xml:space="preserve"> [Augusto, 5/5/20, democratic revolutionary activist, “Against ‘Postmodernism’, </w:t>
      </w:r>
      <w:r w:rsidRPr="002E1ABE">
        <w:rPr>
          <w:rFonts w:asciiTheme="majorHAnsi" w:hAnsiTheme="majorHAnsi" w:cstheme="majorHAnsi"/>
          <w:i/>
          <w:iCs/>
        </w:rPr>
        <w:t>Struggle Sessions</w:t>
      </w:r>
      <w:r w:rsidRPr="002E1ABE">
        <w:rPr>
          <w:rFonts w:asciiTheme="majorHAnsi" w:hAnsiTheme="majorHAnsi" w:cstheme="majorHAnsi"/>
        </w:rPr>
        <w:t xml:space="preserve">, </w:t>
      </w:r>
      <w:hyperlink r:id="rId22" w:history="1">
        <w:r w:rsidRPr="002E1ABE">
          <w:rPr>
            <w:rStyle w:val="Hyperlink"/>
            <w:rFonts w:asciiTheme="majorHAnsi" w:hAnsiTheme="majorHAnsi" w:cstheme="majorHAnsi"/>
          </w:rPr>
          <w:t>https://struggle-sessions.com/2020/05/05/against-postmodernism/</w:t>
        </w:r>
      </w:hyperlink>
      <w:r w:rsidRPr="002E1ABE">
        <w:rPr>
          <w:rFonts w:asciiTheme="majorHAnsi" w:hAnsiTheme="majorHAnsi" w:cstheme="majorHAnsi"/>
        </w:rPr>
        <w:t xml:space="preserve"> //GBS Majeed &amp; Jacobs]</w:t>
      </w:r>
    </w:p>
    <w:p w14:paraId="35862286" w14:textId="77777777" w:rsidR="002E1ABE" w:rsidRPr="002E1ABE" w:rsidRDefault="002E1ABE" w:rsidP="002E1ABE">
      <w:pPr>
        <w:rPr>
          <w:rStyle w:val="Emphasis"/>
          <w:rFonts w:asciiTheme="majorHAnsi" w:hAnsiTheme="majorHAnsi" w:cstheme="majorHAnsi"/>
        </w:rPr>
      </w:pPr>
      <w:r w:rsidRPr="002E1ABE">
        <w:rPr>
          <w:rStyle w:val="Emphasis"/>
          <w:rFonts w:asciiTheme="majorHAnsi" w:hAnsiTheme="majorHAnsi" w:cstheme="majorHAnsi"/>
          <w:highlight w:val="green"/>
        </w:rPr>
        <w:t>In political and philosophical discussions</w:t>
      </w:r>
      <w:r w:rsidRPr="002E1ABE">
        <w:rPr>
          <w:rFonts w:asciiTheme="majorHAnsi" w:hAnsiTheme="majorHAnsi" w:cstheme="majorHAnsi"/>
          <w:sz w:val="12"/>
        </w:rPr>
        <w:t xml:space="preserve"> of any kind, </w:t>
      </w:r>
      <w:r w:rsidRPr="002E1ABE">
        <w:rPr>
          <w:rStyle w:val="Emphasis"/>
          <w:rFonts w:asciiTheme="majorHAnsi" w:hAnsiTheme="majorHAnsi" w:cstheme="majorHAnsi"/>
          <w:highlight w:val="green"/>
        </w:rPr>
        <w:t>there is always the possibility of</w:t>
      </w:r>
      <w:r w:rsidRPr="002E1ABE">
        <w:rPr>
          <w:rStyle w:val="Emphasis"/>
          <w:rFonts w:asciiTheme="majorHAnsi" w:hAnsiTheme="majorHAnsi" w:cstheme="majorHAnsi"/>
        </w:rPr>
        <w:t xml:space="preserve"> engaging in a </w:t>
      </w:r>
      <w:r w:rsidRPr="002E1ABE">
        <w:rPr>
          <w:rStyle w:val="Emphasis"/>
          <w:rFonts w:asciiTheme="majorHAnsi" w:hAnsiTheme="majorHAnsi" w:cstheme="majorHAnsi"/>
          <w:highlight w:val="green"/>
        </w:rPr>
        <w:t>debate in order to disqualify the debate itself. Philosophical agnosticism</w:t>
      </w:r>
      <w:r w:rsidRPr="002E1ABE">
        <w:rPr>
          <w:rFonts w:asciiTheme="majorHAnsi" w:hAnsiTheme="majorHAnsi" w:cstheme="majorHAnsi"/>
          <w:sz w:val="12"/>
        </w:rPr>
        <w:t xml:space="preserve"> or the statement that “since we cannot access such knowledge, we should not care about the truth behind it” </w:t>
      </w:r>
      <w:r w:rsidRPr="002E1ABE">
        <w:rPr>
          <w:rStyle w:val="Emphasis"/>
          <w:rFonts w:asciiTheme="majorHAnsi" w:hAnsiTheme="majorHAnsi" w:cstheme="majorHAnsi"/>
          <w:highlight w:val="green"/>
        </w:rPr>
        <w:t>is</w:t>
      </w:r>
      <w:r w:rsidRPr="002E1ABE">
        <w:rPr>
          <w:rFonts w:asciiTheme="majorHAnsi" w:hAnsiTheme="majorHAnsi" w:cstheme="majorHAnsi"/>
          <w:sz w:val="12"/>
        </w:rPr>
        <w:t xml:space="preserve"> one of </w:t>
      </w:r>
      <w:r w:rsidRPr="002E1ABE">
        <w:rPr>
          <w:rStyle w:val="Emphasis"/>
          <w:rFonts w:asciiTheme="majorHAnsi" w:hAnsiTheme="majorHAnsi" w:cstheme="majorHAnsi"/>
          <w:highlight w:val="green"/>
        </w:rPr>
        <w:t>the face</w:t>
      </w:r>
      <w:r w:rsidRPr="002E1ABE">
        <w:rPr>
          <w:rFonts w:asciiTheme="majorHAnsi" w:hAnsiTheme="majorHAnsi" w:cstheme="majorHAnsi"/>
          <w:sz w:val="12"/>
        </w:rPr>
        <w:t xml:space="preserve">s </w:t>
      </w:r>
      <w:r w:rsidRPr="002E1ABE">
        <w:rPr>
          <w:rStyle w:val="Emphasis"/>
          <w:rFonts w:asciiTheme="majorHAnsi" w:hAnsiTheme="majorHAnsi" w:cstheme="majorHAnsi"/>
          <w:highlight w:val="green"/>
        </w:rPr>
        <w:t>of</w:t>
      </w:r>
      <w:r w:rsidRPr="002E1ABE">
        <w:rPr>
          <w:rFonts w:asciiTheme="majorHAnsi" w:hAnsiTheme="majorHAnsi" w:cstheme="majorHAnsi"/>
          <w:sz w:val="12"/>
        </w:rPr>
        <w:t xml:space="preserve"> this ideological weapon, </w:t>
      </w:r>
      <w:r w:rsidRPr="002E1ABE">
        <w:rPr>
          <w:rStyle w:val="Emphasis"/>
          <w:rFonts w:asciiTheme="majorHAnsi" w:hAnsiTheme="majorHAnsi" w:cstheme="majorHAnsi"/>
          <w:highlight w:val="green"/>
        </w:rPr>
        <w:t>liberalism, which aims to stifle debate and disorient those</w:t>
      </w:r>
      <w:r w:rsidRPr="002E1ABE">
        <w:rPr>
          <w:rStyle w:val="StyleUnderline"/>
          <w:rFonts w:asciiTheme="majorHAnsi" w:hAnsiTheme="majorHAnsi" w:cstheme="majorHAnsi"/>
        </w:rPr>
        <w:t xml:space="preserve"> who participate </w:t>
      </w:r>
      <w:r w:rsidRPr="002E1ABE">
        <w:rPr>
          <w:rStyle w:val="Emphasis"/>
          <w:rFonts w:asciiTheme="majorHAnsi" w:hAnsiTheme="majorHAnsi" w:cstheme="majorHAnsi"/>
          <w:highlight w:val="green"/>
        </w:rPr>
        <w:t>in it.</w:t>
      </w:r>
      <w:r w:rsidRPr="002E1ABE">
        <w:rPr>
          <w:rStyle w:val="Emphasis"/>
          <w:rFonts w:asciiTheme="majorHAnsi" w:hAnsiTheme="majorHAnsi" w:cstheme="majorHAnsi"/>
        </w:rPr>
        <w:t xml:space="preserve"> </w:t>
      </w:r>
      <w:r w:rsidRPr="002E1ABE">
        <w:rPr>
          <w:rFonts w:asciiTheme="majorHAnsi" w:hAnsiTheme="majorHAnsi" w:cstheme="majorHAnsi"/>
          <w:sz w:val="12"/>
        </w:rPr>
        <w:t xml:space="preserve">The so – called ” </w:t>
      </w:r>
      <w:r w:rsidRPr="002E1ABE">
        <w:rPr>
          <w:rStyle w:val="Emphasis"/>
          <w:rFonts w:asciiTheme="majorHAnsi" w:hAnsiTheme="majorHAnsi" w:cstheme="majorHAnsi"/>
          <w:highlight w:val="green"/>
        </w:rPr>
        <w:t>postmodernism</w:t>
      </w:r>
      <w:r w:rsidRPr="002E1ABE">
        <w:rPr>
          <w:rFonts w:asciiTheme="majorHAnsi" w:hAnsiTheme="majorHAnsi" w:cstheme="majorHAnsi"/>
          <w:sz w:val="12"/>
        </w:rPr>
        <w:t xml:space="preserve"> “, which – in its various forms – </w:t>
      </w:r>
      <w:r w:rsidRPr="002E1ABE">
        <w:rPr>
          <w:rStyle w:val="Emphasis"/>
          <w:rFonts w:asciiTheme="majorHAnsi" w:hAnsiTheme="majorHAnsi" w:cstheme="majorHAnsi"/>
          <w:highlight w:val="green"/>
        </w:rPr>
        <w:t>represents the supreme degree of</w:t>
      </w:r>
      <w:r w:rsidRPr="002E1ABE">
        <w:rPr>
          <w:rStyle w:val="Emphasis"/>
          <w:rFonts w:asciiTheme="majorHAnsi" w:hAnsiTheme="majorHAnsi" w:cstheme="majorHAnsi"/>
        </w:rPr>
        <w:t xml:space="preserve"> degeneration of </w:t>
      </w:r>
      <w:r w:rsidRPr="002E1ABE">
        <w:rPr>
          <w:rStyle w:val="Emphasis"/>
          <w:rFonts w:asciiTheme="majorHAnsi" w:hAnsiTheme="majorHAnsi" w:cstheme="majorHAnsi"/>
          <w:highlight w:val="green"/>
        </w:rPr>
        <w:t>liberal-bourgeois ideology</w:t>
      </w:r>
      <w:r w:rsidRPr="002E1ABE">
        <w:rPr>
          <w:rStyle w:val="Emphasis"/>
          <w:rFonts w:asciiTheme="majorHAnsi" w:hAnsiTheme="majorHAnsi" w:cstheme="majorHAnsi"/>
        </w:rPr>
        <w:t xml:space="preserve">, aims to add bases of support for statements of this type. </w:t>
      </w:r>
      <w:r w:rsidRPr="002E1ABE">
        <w:rPr>
          <w:rFonts w:asciiTheme="majorHAnsi" w:hAnsiTheme="majorHAnsi" w:cstheme="majorHAnsi"/>
          <w:sz w:val="12"/>
        </w:rPr>
        <w:t xml:space="preserve">But </w:t>
      </w:r>
      <w:r w:rsidRPr="002E1ABE">
        <w:rPr>
          <w:rStyle w:val="StyleUnderline"/>
          <w:rFonts w:asciiTheme="majorHAnsi" w:hAnsiTheme="majorHAnsi" w:cstheme="majorHAnsi"/>
        </w:rPr>
        <w:t>what is this “postmodernism”</w:t>
      </w:r>
      <w:r w:rsidRPr="002E1ABE">
        <w:rPr>
          <w:rFonts w:asciiTheme="majorHAnsi" w:hAnsiTheme="majorHAnsi" w:cstheme="majorHAnsi"/>
          <w:sz w:val="12"/>
        </w:rPr>
        <w:t xml:space="preserve"> quoted? </w:t>
      </w:r>
      <w:r w:rsidRPr="002E1ABE">
        <w:rPr>
          <w:rStyle w:val="StyleUnderline"/>
          <w:rFonts w:asciiTheme="majorHAnsi" w:hAnsiTheme="majorHAnsi" w:cstheme="majorHAnsi"/>
        </w:rPr>
        <w:t>The great wars of imperialist prey</w:t>
      </w:r>
      <w:r w:rsidRPr="002E1ABE">
        <w:rPr>
          <w:rFonts w:asciiTheme="majorHAnsi" w:hAnsiTheme="majorHAnsi" w:cstheme="majorHAnsi"/>
          <w:sz w:val="12"/>
        </w:rPr>
        <w:t xml:space="preserve">, apparently, always </w:t>
      </w:r>
      <w:r w:rsidRPr="002E1ABE">
        <w:rPr>
          <w:rStyle w:val="StyleUnderline"/>
          <w:rFonts w:asciiTheme="majorHAnsi" w:hAnsiTheme="majorHAnsi" w:cstheme="majorHAnsi"/>
        </w:rPr>
        <w:t>provoke</w:t>
      </w:r>
      <w:r w:rsidRPr="002E1ABE">
        <w:rPr>
          <w:rFonts w:asciiTheme="majorHAnsi" w:hAnsiTheme="majorHAnsi" w:cstheme="majorHAnsi"/>
          <w:sz w:val="12"/>
        </w:rPr>
        <w:t xml:space="preserve"> a wave of disdain for </w:t>
      </w:r>
      <w:r w:rsidRPr="002E1ABE">
        <w:rPr>
          <w:rStyle w:val="StyleUnderline"/>
          <w:rFonts w:asciiTheme="majorHAnsi" w:hAnsiTheme="majorHAnsi" w:cstheme="majorHAnsi"/>
        </w:rPr>
        <w:t xml:space="preserve">what is rational. </w:t>
      </w:r>
      <w:r w:rsidRPr="002E1ABE">
        <w:rPr>
          <w:rFonts w:asciiTheme="majorHAnsi" w:hAnsiTheme="majorHAnsi" w:cstheme="majorHAnsi"/>
          <w:sz w:val="12"/>
        </w:rPr>
        <w:t xml:space="preserve">In effect, </w:t>
      </w:r>
      <w:r w:rsidRPr="002E1ABE">
        <w:rPr>
          <w:rStyle w:val="StyleUnderline"/>
          <w:rFonts w:asciiTheme="majorHAnsi" w:hAnsiTheme="majorHAnsi" w:cstheme="majorHAnsi"/>
        </w:rPr>
        <w:t>the first great “Crisis of Reason”</w:t>
      </w:r>
      <w:r w:rsidRPr="002E1ABE">
        <w:rPr>
          <w:rFonts w:asciiTheme="majorHAnsi" w:hAnsiTheme="majorHAnsi" w:cstheme="majorHAnsi"/>
          <w:sz w:val="12"/>
        </w:rPr>
        <w:t xml:space="preserve">, that is, </w:t>
      </w:r>
      <w:r w:rsidRPr="002E1ABE">
        <w:rPr>
          <w:rStyle w:val="StyleUnderline"/>
          <w:rFonts w:asciiTheme="majorHAnsi" w:hAnsiTheme="majorHAnsi" w:cstheme="majorHAnsi"/>
        </w:rPr>
        <w:t xml:space="preserve">the popularization of irrationalists and modern philosophical “agnostics” </w:t>
      </w:r>
      <w:r w:rsidRPr="002E1ABE">
        <w:rPr>
          <w:rFonts w:asciiTheme="majorHAnsi" w:hAnsiTheme="majorHAnsi" w:cstheme="majorHAnsi"/>
          <w:sz w:val="12"/>
        </w:rPr>
        <w:t xml:space="preserve">is given in the second half of the 20th century, when it was popularized due to the First World War, </w:t>
      </w:r>
      <w:r w:rsidRPr="002E1ABE">
        <w:rPr>
          <w:rStyle w:val="StyleUnderline"/>
          <w:rFonts w:asciiTheme="majorHAnsi" w:hAnsiTheme="majorHAnsi" w:cstheme="majorHAnsi"/>
        </w:rPr>
        <w:t>manifested in existentialism, phenomenology , etc</w:t>
      </w:r>
      <w:r w:rsidRPr="002E1ABE">
        <w:rPr>
          <w:rFonts w:asciiTheme="majorHAnsi" w:hAnsiTheme="majorHAnsi" w:cstheme="majorHAnsi"/>
          <w:sz w:val="12"/>
        </w:rPr>
        <w:t xml:space="preserve">. After World War II, too, </w:t>
      </w:r>
      <w:r w:rsidRPr="002E1ABE">
        <w:rPr>
          <w:rStyle w:val="StyleUnderline"/>
          <w:rFonts w:asciiTheme="majorHAnsi" w:hAnsiTheme="majorHAnsi" w:cstheme="majorHAnsi"/>
        </w:rPr>
        <w:t>comes the second great “Crisis of Reason</w:t>
      </w:r>
      <w:r w:rsidRPr="002E1ABE">
        <w:rPr>
          <w:rFonts w:asciiTheme="majorHAnsi" w:hAnsiTheme="majorHAnsi" w:cstheme="majorHAnsi"/>
          <w:sz w:val="12"/>
        </w:rPr>
        <w:t xml:space="preserve">”, this time as a philosophical </w:t>
      </w:r>
      <w:r w:rsidRPr="002E1ABE">
        <w:rPr>
          <w:rStyle w:val="StyleUnderline"/>
          <w:rFonts w:asciiTheme="majorHAnsi" w:hAnsiTheme="majorHAnsi" w:cstheme="majorHAnsi"/>
        </w:rPr>
        <w:t>disdain for the entire philosophical legacy of</w:t>
      </w:r>
      <w:r w:rsidRPr="002E1ABE">
        <w:rPr>
          <w:rFonts w:asciiTheme="majorHAnsi" w:hAnsiTheme="majorHAnsi" w:cstheme="majorHAnsi"/>
          <w:sz w:val="12"/>
        </w:rPr>
        <w:t xml:space="preserve"> the Modern period, ie, from the ends of the so-called Enlightenment to the peak of Kant’s great philosophical systems, </w:t>
      </w:r>
      <w:r w:rsidRPr="002E1ABE">
        <w:rPr>
          <w:rStyle w:val="StyleUnderline"/>
          <w:rFonts w:asciiTheme="majorHAnsi" w:hAnsiTheme="majorHAnsi" w:cstheme="majorHAnsi"/>
        </w:rPr>
        <w:t>Hegel and Marx</w:t>
      </w:r>
      <w:r w:rsidRPr="002E1ABE">
        <w:rPr>
          <w:rFonts w:asciiTheme="majorHAnsi" w:hAnsiTheme="majorHAnsi" w:cstheme="majorHAnsi"/>
          <w:sz w:val="12"/>
        </w:rPr>
        <w:t xml:space="preserve">. Thus, </w:t>
      </w:r>
      <w:r w:rsidRPr="002E1ABE">
        <w:rPr>
          <w:rStyle w:val="Emphasis"/>
          <w:rFonts w:asciiTheme="majorHAnsi" w:hAnsiTheme="majorHAnsi" w:cstheme="majorHAnsi"/>
        </w:rPr>
        <w:t>such philosophy</w:t>
      </w:r>
      <w:r w:rsidRPr="002E1ABE">
        <w:rPr>
          <w:rFonts w:asciiTheme="majorHAnsi" w:hAnsiTheme="majorHAnsi" w:cstheme="majorHAnsi"/>
          <w:sz w:val="12"/>
        </w:rPr>
        <w:t xml:space="preserve"> (carried forward by names </w:t>
      </w:r>
      <w:r w:rsidRPr="002E1ABE">
        <w:rPr>
          <w:rStyle w:val="Emphasis"/>
          <w:rFonts w:asciiTheme="majorHAnsi" w:hAnsiTheme="majorHAnsi" w:cstheme="majorHAnsi"/>
        </w:rPr>
        <w:t xml:space="preserve">like </w:t>
      </w:r>
      <w:r w:rsidRPr="002E1ABE">
        <w:rPr>
          <w:rStyle w:val="Emphasis"/>
          <w:rFonts w:asciiTheme="majorHAnsi" w:hAnsiTheme="majorHAnsi" w:cstheme="majorHAnsi"/>
          <w:highlight w:val="green"/>
        </w:rPr>
        <w:t>Foucault, Bauman, Baudrillard</w:t>
      </w:r>
      <w:r w:rsidRPr="002E1ABE">
        <w:rPr>
          <w:rFonts w:asciiTheme="majorHAnsi" w:hAnsiTheme="majorHAnsi" w:cstheme="majorHAnsi"/>
          <w:sz w:val="12"/>
        </w:rPr>
        <w:t xml:space="preserve">, etc.) is what </w:t>
      </w:r>
      <w:r w:rsidRPr="002E1ABE">
        <w:rPr>
          <w:rStyle w:val="Emphasis"/>
          <w:rFonts w:asciiTheme="majorHAnsi" w:hAnsiTheme="majorHAnsi" w:cstheme="majorHAnsi"/>
        </w:rPr>
        <w:t>is understood as “postmodern</w:t>
      </w:r>
      <w:r w:rsidRPr="002E1ABE">
        <w:rPr>
          <w:rFonts w:asciiTheme="majorHAnsi" w:hAnsiTheme="majorHAnsi" w:cstheme="majorHAnsi"/>
          <w:sz w:val="12"/>
        </w:rPr>
        <w:t xml:space="preserve">” – postmodernism -, since, although disagreements disappear here and there, </w:t>
      </w:r>
      <w:r w:rsidRPr="002E1ABE">
        <w:rPr>
          <w:rStyle w:val="Emphasis"/>
          <w:rFonts w:asciiTheme="majorHAnsi" w:hAnsiTheme="majorHAnsi" w:cstheme="majorHAnsi"/>
        </w:rPr>
        <w:t xml:space="preserve">they </w:t>
      </w:r>
      <w:r w:rsidRPr="002E1ABE">
        <w:rPr>
          <w:rStyle w:val="Emphasis"/>
          <w:rFonts w:asciiTheme="majorHAnsi" w:hAnsiTheme="majorHAnsi" w:cstheme="majorHAnsi"/>
          <w:highlight w:val="green"/>
        </w:rPr>
        <w:t>add consensus</w:t>
      </w:r>
      <w:r w:rsidRPr="002E1ABE">
        <w:rPr>
          <w:rStyle w:val="Emphasis"/>
          <w:rFonts w:asciiTheme="majorHAnsi" w:hAnsiTheme="majorHAnsi" w:cstheme="majorHAnsi"/>
        </w:rPr>
        <w:t xml:space="preserve"> in the philosophical skepticism </w:t>
      </w:r>
      <w:r w:rsidRPr="002E1ABE">
        <w:rPr>
          <w:rStyle w:val="Emphasis"/>
          <w:rFonts w:asciiTheme="majorHAnsi" w:hAnsiTheme="majorHAnsi" w:cstheme="majorHAnsi"/>
          <w:highlight w:val="green"/>
        </w:rPr>
        <w:t>towards Modern production</w:t>
      </w:r>
      <w:r w:rsidRPr="002E1ABE">
        <w:rPr>
          <w:rStyle w:val="Emphasis"/>
          <w:rFonts w:asciiTheme="majorHAnsi" w:hAnsiTheme="majorHAnsi" w:cstheme="majorHAnsi"/>
        </w:rPr>
        <w:t>. For the postmodernist,</w:t>
      </w:r>
      <w:r w:rsidRPr="002E1ABE">
        <w:rPr>
          <w:rFonts w:asciiTheme="majorHAnsi" w:hAnsiTheme="majorHAnsi" w:cstheme="majorHAnsi"/>
          <w:sz w:val="12"/>
        </w:rPr>
        <w:t xml:space="preserve"> the </w:t>
      </w:r>
      <w:r w:rsidRPr="002E1ABE">
        <w:rPr>
          <w:rStyle w:val="Emphasis"/>
          <w:rFonts w:asciiTheme="majorHAnsi" w:hAnsiTheme="majorHAnsi" w:cstheme="majorHAnsi"/>
          <w:highlight w:val="green"/>
        </w:rPr>
        <w:t>search for</w:t>
      </w:r>
      <w:r w:rsidRPr="002E1ABE">
        <w:rPr>
          <w:rStyle w:val="Emphasis"/>
          <w:rFonts w:asciiTheme="majorHAnsi" w:hAnsiTheme="majorHAnsi" w:cstheme="majorHAnsi"/>
        </w:rPr>
        <w:t xml:space="preserve"> truth in a society</w:t>
      </w:r>
      <w:r w:rsidRPr="002E1ABE">
        <w:rPr>
          <w:rFonts w:asciiTheme="majorHAnsi" w:hAnsiTheme="majorHAnsi" w:cstheme="majorHAnsi"/>
          <w:sz w:val="12"/>
        </w:rPr>
        <w:t xml:space="preserve">, </w:t>
      </w:r>
      <w:r w:rsidRPr="002E1ABE">
        <w:rPr>
          <w:rStyle w:val="StyleUnderline"/>
          <w:rFonts w:asciiTheme="majorHAnsi" w:hAnsiTheme="majorHAnsi" w:cstheme="majorHAnsi"/>
        </w:rPr>
        <w:t>as well as in the context of its construction or modification</w:t>
      </w:r>
      <w:r w:rsidRPr="002E1ABE">
        <w:rPr>
          <w:rFonts w:asciiTheme="majorHAnsi" w:hAnsiTheme="majorHAnsi" w:cstheme="majorHAnsi"/>
          <w:sz w:val="12"/>
        </w:rPr>
        <w:t xml:space="preserve">, </w:t>
      </w:r>
      <w:r w:rsidRPr="002E1ABE">
        <w:rPr>
          <w:rStyle w:val="Emphasis"/>
          <w:rFonts w:asciiTheme="majorHAnsi" w:hAnsiTheme="majorHAnsi" w:cstheme="majorHAnsi"/>
        </w:rPr>
        <w:t xml:space="preserve">is inevitably doomed to failure, since there is </w:t>
      </w:r>
      <w:r w:rsidRPr="002E1ABE">
        <w:rPr>
          <w:rStyle w:val="Emphasis"/>
          <w:rFonts w:asciiTheme="majorHAnsi" w:hAnsiTheme="majorHAnsi" w:cstheme="majorHAnsi"/>
          <w:highlight w:val="green"/>
        </w:rPr>
        <w:t>no “ truth ”,</w:t>
      </w:r>
      <w:r w:rsidRPr="002E1ABE">
        <w:rPr>
          <w:rFonts w:asciiTheme="majorHAnsi" w:hAnsiTheme="majorHAnsi" w:cstheme="majorHAnsi"/>
          <w:sz w:val="12"/>
        </w:rPr>
        <w:t xml:space="preserve"> but many. </w:t>
      </w:r>
      <w:r w:rsidRPr="002E1ABE">
        <w:rPr>
          <w:rStyle w:val="StyleUnderline"/>
          <w:rFonts w:asciiTheme="majorHAnsi" w:hAnsiTheme="majorHAnsi" w:cstheme="majorHAnsi"/>
        </w:rPr>
        <w:t xml:space="preserve">After all, the potential discovery of a </w:t>
      </w:r>
      <w:r w:rsidRPr="002E1ABE">
        <w:rPr>
          <w:rStyle w:val="Emphasis"/>
          <w:rFonts w:asciiTheme="majorHAnsi" w:hAnsiTheme="majorHAnsi" w:cstheme="majorHAnsi"/>
        </w:rPr>
        <w:t>truth would come from a totalizing reading of reality,</w:t>
      </w:r>
      <w:r w:rsidRPr="002E1ABE">
        <w:rPr>
          <w:rFonts w:asciiTheme="majorHAnsi" w:hAnsiTheme="majorHAnsi" w:cstheme="majorHAnsi"/>
          <w:sz w:val="12"/>
        </w:rPr>
        <w:t xml:space="preserve"> </w:t>
      </w:r>
      <w:r w:rsidRPr="002E1ABE">
        <w:rPr>
          <w:rStyle w:val="Emphasis"/>
          <w:rFonts w:asciiTheme="majorHAnsi" w:hAnsiTheme="majorHAnsi" w:cstheme="majorHAnsi"/>
          <w:highlight w:val="green"/>
        </w:rPr>
        <w:t>a “Great Narrative</w:t>
      </w:r>
      <w:r w:rsidRPr="002E1ABE">
        <w:rPr>
          <w:rFonts w:asciiTheme="majorHAnsi" w:hAnsiTheme="majorHAnsi" w:cstheme="majorHAnsi"/>
          <w:sz w:val="12"/>
        </w:rPr>
        <w:t>”, which these “ postmoderns ” deny. If we want to understand this perspective, even if only for a moment, we are obliged to ask</w:t>
      </w:r>
      <w:r w:rsidRPr="002E1ABE">
        <w:rPr>
          <w:rStyle w:val="StyleUnderline"/>
          <w:rFonts w:asciiTheme="majorHAnsi" w:hAnsiTheme="majorHAnsi" w:cstheme="majorHAnsi"/>
        </w:rPr>
        <w:t xml:space="preserve">: </w:t>
      </w:r>
      <w:r w:rsidRPr="002E1ABE">
        <w:rPr>
          <w:rStyle w:val="Emphasis"/>
          <w:rFonts w:asciiTheme="majorHAnsi" w:hAnsiTheme="majorHAnsi" w:cstheme="majorHAnsi"/>
          <w:highlight w:val="green"/>
        </w:rPr>
        <w:t>what is its role,</w:t>
      </w:r>
      <w:r w:rsidRPr="002E1ABE">
        <w:rPr>
          <w:rStyle w:val="StyleUnderline"/>
          <w:rFonts w:asciiTheme="majorHAnsi" w:hAnsiTheme="majorHAnsi" w:cstheme="majorHAnsi"/>
        </w:rPr>
        <w:t xml:space="preserve"> then, regarding </w:t>
      </w:r>
      <w:r w:rsidRPr="002E1ABE">
        <w:rPr>
          <w:rStyle w:val="Emphasis"/>
          <w:rFonts w:asciiTheme="majorHAnsi" w:hAnsiTheme="majorHAnsi" w:cstheme="majorHAnsi"/>
          <w:highlight w:val="green"/>
        </w:rPr>
        <w:t>the passive subject’s capacity to become an active agent,</w:t>
      </w:r>
      <w:r w:rsidRPr="002E1ABE">
        <w:rPr>
          <w:rStyle w:val="Emphasis"/>
          <w:rFonts w:asciiTheme="majorHAnsi" w:hAnsiTheme="majorHAnsi" w:cstheme="majorHAnsi"/>
        </w:rPr>
        <w:t xml:space="preserve"> </w:t>
      </w:r>
      <w:r w:rsidRPr="002E1ABE">
        <w:rPr>
          <w:rStyle w:val="StyleUnderline"/>
          <w:rFonts w:asciiTheme="majorHAnsi" w:hAnsiTheme="majorHAnsi" w:cstheme="majorHAnsi"/>
        </w:rPr>
        <w:t xml:space="preserve">that is, to understand a society, to act on it and change it? </w:t>
      </w:r>
      <w:r w:rsidRPr="002E1ABE">
        <w:rPr>
          <w:rStyle w:val="Emphasis"/>
          <w:rFonts w:asciiTheme="majorHAnsi" w:hAnsiTheme="majorHAnsi" w:cstheme="majorHAnsi"/>
          <w:highlight w:val="green"/>
        </w:rPr>
        <w:t>Should theory be understood as a</w:t>
      </w:r>
      <w:r w:rsidRPr="002E1ABE">
        <w:rPr>
          <w:rFonts w:asciiTheme="majorHAnsi" w:hAnsiTheme="majorHAnsi" w:cstheme="majorHAnsi"/>
          <w:sz w:val="12"/>
        </w:rPr>
        <w:t xml:space="preserve">n analytical or </w:t>
      </w:r>
      <w:r w:rsidRPr="002E1ABE">
        <w:rPr>
          <w:rStyle w:val="Emphasis"/>
          <w:rFonts w:asciiTheme="majorHAnsi" w:hAnsiTheme="majorHAnsi" w:cstheme="majorHAnsi"/>
          <w:highlight w:val="green"/>
        </w:rPr>
        <w:t>scientific tool</w:t>
      </w:r>
      <w:r w:rsidRPr="002E1ABE">
        <w:rPr>
          <w:rFonts w:asciiTheme="majorHAnsi" w:hAnsiTheme="majorHAnsi" w:cstheme="majorHAnsi"/>
          <w:sz w:val="12"/>
        </w:rPr>
        <w:t xml:space="preserve">, as a guide </w:t>
      </w:r>
      <w:r w:rsidRPr="002E1ABE">
        <w:rPr>
          <w:rStyle w:val="Emphasis"/>
          <w:rFonts w:asciiTheme="majorHAnsi" w:hAnsiTheme="majorHAnsi" w:cstheme="majorHAnsi"/>
          <w:highlight w:val="green"/>
        </w:rPr>
        <w:t>for</w:t>
      </w:r>
      <w:r w:rsidRPr="002E1ABE">
        <w:rPr>
          <w:rFonts w:asciiTheme="majorHAnsi" w:hAnsiTheme="majorHAnsi" w:cstheme="majorHAnsi"/>
          <w:sz w:val="12"/>
        </w:rPr>
        <w:t xml:space="preserve"> understanding and </w:t>
      </w:r>
      <w:r w:rsidRPr="002E1ABE">
        <w:rPr>
          <w:rStyle w:val="Emphasis"/>
          <w:rFonts w:asciiTheme="majorHAnsi" w:hAnsiTheme="majorHAnsi" w:cstheme="majorHAnsi"/>
          <w:highlight w:val="green"/>
        </w:rPr>
        <w:t>transforming social forces</w:t>
      </w:r>
      <w:r w:rsidRPr="002E1ABE">
        <w:rPr>
          <w:rStyle w:val="StyleUnderline"/>
          <w:rFonts w:asciiTheme="majorHAnsi" w:hAnsiTheme="majorHAnsi" w:cstheme="majorHAnsi"/>
        </w:rPr>
        <w:t>?</w:t>
      </w:r>
      <w:r w:rsidRPr="002E1ABE">
        <w:rPr>
          <w:rFonts w:asciiTheme="majorHAnsi" w:hAnsiTheme="majorHAnsi" w:cstheme="majorHAnsi"/>
          <w:sz w:val="12"/>
        </w:rPr>
        <w:t xml:space="preserve"> If so, </w:t>
      </w:r>
      <w:r w:rsidRPr="002E1ABE">
        <w:rPr>
          <w:rStyle w:val="Emphasis"/>
          <w:rFonts w:asciiTheme="majorHAnsi" w:hAnsiTheme="majorHAnsi" w:cstheme="majorHAnsi"/>
          <w:highlight w:val="green"/>
        </w:rPr>
        <w:t>how can postmodernist theories help us to undertake such a task?</w:t>
      </w:r>
      <w:r w:rsidRPr="002E1ABE">
        <w:rPr>
          <w:rFonts w:asciiTheme="majorHAnsi" w:hAnsiTheme="majorHAnsi" w:cstheme="majorHAnsi"/>
          <w:sz w:val="12"/>
        </w:rPr>
        <w:t xml:space="preserve"> Objectively, do </w:t>
      </w:r>
      <w:r w:rsidRPr="002E1ABE">
        <w:rPr>
          <w:rStyle w:val="Emphasis"/>
          <w:rFonts w:asciiTheme="majorHAnsi" w:hAnsiTheme="majorHAnsi" w:cstheme="majorHAnsi"/>
          <w:highlight w:val="green"/>
        </w:rPr>
        <w:t>such theories</w:t>
      </w:r>
      <w:r w:rsidRPr="002E1ABE">
        <w:rPr>
          <w:rFonts w:asciiTheme="majorHAnsi" w:hAnsiTheme="majorHAnsi" w:cstheme="majorHAnsi"/>
          <w:sz w:val="12"/>
        </w:rPr>
        <w:t xml:space="preserve"> assist or </w:t>
      </w:r>
      <w:r w:rsidRPr="002E1ABE">
        <w:rPr>
          <w:rStyle w:val="Emphasis"/>
          <w:rFonts w:asciiTheme="majorHAnsi" w:hAnsiTheme="majorHAnsi" w:cstheme="majorHAnsi"/>
          <w:highlight w:val="green"/>
        </w:rPr>
        <w:t>hinder struggles for advances in society</w:t>
      </w:r>
      <w:r w:rsidRPr="002E1ABE">
        <w:rPr>
          <w:rFonts w:asciiTheme="majorHAnsi" w:hAnsiTheme="majorHAnsi" w:cstheme="majorHAnsi"/>
          <w:sz w:val="12"/>
        </w:rPr>
        <w:t xml:space="preserve">? It is still up to us to ask the ultimate question: </w:t>
      </w:r>
      <w:r w:rsidRPr="002E1ABE">
        <w:rPr>
          <w:rStyle w:val="StyleUnderline"/>
          <w:rFonts w:asciiTheme="majorHAnsi" w:hAnsiTheme="majorHAnsi" w:cstheme="majorHAnsi"/>
        </w:rPr>
        <w:t>could any progress in society be conceived</w:t>
      </w:r>
      <w:r w:rsidRPr="002E1ABE">
        <w:rPr>
          <w:rFonts w:asciiTheme="majorHAnsi" w:hAnsiTheme="majorHAnsi" w:cstheme="majorHAnsi"/>
          <w:sz w:val="12"/>
        </w:rPr>
        <w:t xml:space="preserve"> or simply appreciated, </w:t>
      </w:r>
      <w:r w:rsidRPr="002E1ABE">
        <w:rPr>
          <w:rStyle w:val="StyleUnderline"/>
          <w:rFonts w:asciiTheme="majorHAnsi" w:hAnsiTheme="majorHAnsi" w:cstheme="majorHAnsi"/>
        </w:rPr>
        <w:t>in the bizarre, disfigured, perverted, deformed and arbitrary world of the so – called postmodernity ?</w:t>
      </w:r>
      <w:r w:rsidRPr="002E1ABE">
        <w:rPr>
          <w:rFonts w:asciiTheme="majorHAnsi" w:hAnsiTheme="majorHAnsi" w:cstheme="majorHAnsi"/>
          <w:sz w:val="12"/>
        </w:rPr>
        <w:t xml:space="preserve"> </w:t>
      </w:r>
      <w:r w:rsidRPr="002E1ABE">
        <w:rPr>
          <w:rStyle w:val="Emphasis"/>
          <w:rFonts w:asciiTheme="majorHAnsi" w:hAnsiTheme="majorHAnsi" w:cstheme="majorHAnsi"/>
          <w:highlight w:val="green"/>
        </w:rPr>
        <w:t>It is remarkable how the dogmatic rejection of an objective truth, based on material reality, can impose obstacles to a sober assessment of society</w:t>
      </w:r>
      <w:r w:rsidRPr="002E1ABE">
        <w:rPr>
          <w:rFonts w:asciiTheme="majorHAnsi" w:hAnsiTheme="majorHAnsi" w:cstheme="majorHAnsi"/>
          <w:sz w:val="12"/>
        </w:rPr>
        <w:t xml:space="preserve">, since there can be no consensus regarding any fact within the scope of the postmodernist ideal. </w:t>
      </w:r>
      <w:r w:rsidRPr="002E1ABE">
        <w:rPr>
          <w:rStyle w:val="StyleUnderline"/>
          <w:rFonts w:asciiTheme="majorHAnsi" w:hAnsiTheme="majorHAnsi" w:cstheme="majorHAnsi"/>
        </w:rPr>
        <w:t>Any attempt to analyze a phenomenon in the light of science will</w:t>
      </w:r>
      <w:r w:rsidRPr="002E1ABE">
        <w:rPr>
          <w:rFonts w:asciiTheme="majorHAnsi" w:hAnsiTheme="majorHAnsi" w:cstheme="majorHAnsi"/>
          <w:sz w:val="12"/>
        </w:rPr>
        <w:t xml:space="preserve"> necessarily be </w:t>
      </w:r>
      <w:r w:rsidRPr="002E1ABE">
        <w:rPr>
          <w:rStyle w:val="StyleUnderline"/>
          <w:rFonts w:asciiTheme="majorHAnsi" w:hAnsiTheme="majorHAnsi" w:cstheme="majorHAnsi"/>
        </w:rPr>
        <w:t>faced with an infinit</w:t>
      </w:r>
      <w:r w:rsidRPr="002E1ABE">
        <w:rPr>
          <w:rFonts w:asciiTheme="majorHAnsi" w:hAnsiTheme="majorHAnsi" w:cstheme="majorHAnsi"/>
          <w:sz w:val="12"/>
        </w:rPr>
        <w:t>y of questions about “</w:t>
      </w:r>
      <w:r w:rsidRPr="002E1ABE">
        <w:rPr>
          <w:rStyle w:val="StyleUnderline"/>
          <w:rFonts w:asciiTheme="majorHAnsi" w:hAnsiTheme="majorHAnsi" w:cstheme="majorHAnsi"/>
        </w:rPr>
        <w:t>totalizing theories”,</w:t>
      </w:r>
      <w:r w:rsidRPr="002E1ABE">
        <w:rPr>
          <w:rFonts w:asciiTheme="majorHAnsi" w:hAnsiTheme="majorHAnsi" w:cstheme="majorHAnsi"/>
          <w:sz w:val="12"/>
        </w:rPr>
        <w:t xml:space="preserve"> “great narratives” and even the notion of “progress” itself. Now, </w:t>
      </w:r>
      <w:r w:rsidRPr="002E1ABE">
        <w:rPr>
          <w:rStyle w:val="Emphasis"/>
          <w:rFonts w:asciiTheme="majorHAnsi" w:hAnsiTheme="majorHAnsi" w:cstheme="majorHAnsi"/>
        </w:rPr>
        <w:t>this is</w:t>
      </w:r>
      <w:r w:rsidRPr="002E1ABE">
        <w:rPr>
          <w:rFonts w:asciiTheme="majorHAnsi" w:hAnsiTheme="majorHAnsi" w:cstheme="majorHAnsi"/>
          <w:sz w:val="12"/>
        </w:rPr>
        <w:t xml:space="preserve"> all very reasonable and </w:t>
      </w:r>
      <w:r w:rsidRPr="002E1ABE">
        <w:rPr>
          <w:rStyle w:val="Emphasis"/>
          <w:rFonts w:asciiTheme="majorHAnsi" w:hAnsiTheme="majorHAnsi" w:cstheme="majorHAnsi"/>
        </w:rPr>
        <w:t xml:space="preserve">acceptable in the </w:t>
      </w:r>
      <w:r w:rsidRPr="002E1ABE">
        <w:rPr>
          <w:rStyle w:val="Emphasis"/>
          <w:rFonts w:asciiTheme="majorHAnsi" w:hAnsiTheme="majorHAnsi" w:cstheme="majorHAnsi"/>
          <w:highlight w:val="green"/>
        </w:rPr>
        <w:t>domain of pure idealism, where academic debates about the abstract and immaterial issues</w:t>
      </w:r>
      <w:r w:rsidRPr="002E1ABE">
        <w:rPr>
          <w:rStyle w:val="Emphasis"/>
          <w:rFonts w:asciiTheme="majorHAnsi" w:hAnsiTheme="majorHAnsi" w:cstheme="majorHAnsi"/>
        </w:rPr>
        <w:t>, inherent in the world of ideas, constitute an objective in itself</w:t>
      </w:r>
      <w:r w:rsidRPr="002E1ABE">
        <w:rPr>
          <w:rFonts w:asciiTheme="majorHAnsi" w:hAnsiTheme="majorHAnsi" w:cstheme="majorHAnsi"/>
          <w:sz w:val="12"/>
        </w:rPr>
        <w:t xml:space="preserve">. </w:t>
      </w:r>
      <w:r w:rsidRPr="002E1ABE">
        <w:rPr>
          <w:rStyle w:val="Emphasis"/>
          <w:rFonts w:asciiTheme="majorHAnsi" w:hAnsiTheme="majorHAnsi" w:cstheme="majorHAnsi"/>
        </w:rPr>
        <w:t xml:space="preserve">Outside this scope, </w:t>
      </w:r>
      <w:r w:rsidRPr="002E1ABE">
        <w:rPr>
          <w:rStyle w:val="Emphasis"/>
          <w:rFonts w:asciiTheme="majorHAnsi" w:hAnsiTheme="majorHAnsi" w:cstheme="majorHAnsi"/>
          <w:highlight w:val="green"/>
        </w:rPr>
        <w:t>we must analyze</w:t>
      </w:r>
      <w:r w:rsidRPr="002E1ABE">
        <w:rPr>
          <w:rStyle w:val="Emphasis"/>
          <w:rFonts w:asciiTheme="majorHAnsi" w:hAnsiTheme="majorHAnsi" w:cstheme="majorHAnsi"/>
        </w:rPr>
        <w:t xml:space="preserve"> in the light of </w:t>
      </w:r>
      <w:r w:rsidRPr="002E1ABE">
        <w:rPr>
          <w:rStyle w:val="Emphasis"/>
          <w:rFonts w:asciiTheme="majorHAnsi" w:hAnsiTheme="majorHAnsi" w:cstheme="majorHAnsi"/>
          <w:highlight w:val="green"/>
        </w:rPr>
        <w:t>dialectical and historical materialism</w:t>
      </w:r>
      <w:r w:rsidRPr="002E1ABE">
        <w:rPr>
          <w:rFonts w:asciiTheme="majorHAnsi" w:hAnsiTheme="majorHAnsi" w:cstheme="majorHAnsi"/>
          <w:sz w:val="12"/>
        </w:rPr>
        <w:t xml:space="preserve">, that is, of </w:t>
      </w:r>
      <w:r w:rsidRPr="002E1ABE">
        <w:rPr>
          <w:rStyle w:val="StyleUnderline"/>
          <w:rFonts w:asciiTheme="majorHAnsi" w:hAnsiTheme="majorHAnsi" w:cstheme="majorHAnsi"/>
        </w:rPr>
        <w:t>a scientific method that obeys objective reality</w:t>
      </w:r>
      <w:r w:rsidRPr="002E1ABE">
        <w:rPr>
          <w:rFonts w:asciiTheme="majorHAnsi" w:hAnsiTheme="majorHAnsi" w:cstheme="majorHAnsi"/>
          <w:sz w:val="12"/>
        </w:rPr>
        <w:t xml:space="preserve"> as such, </w:t>
      </w:r>
      <w:r w:rsidRPr="002E1ABE">
        <w:rPr>
          <w:rStyle w:val="StyleUnderline"/>
          <w:rFonts w:asciiTheme="majorHAnsi" w:hAnsiTheme="majorHAnsi" w:cstheme="majorHAnsi"/>
        </w:rPr>
        <w:t>if we do not want to be deceived by the pyrotechnics of this new idealism.</w:t>
      </w:r>
      <w:r w:rsidRPr="002E1ABE">
        <w:rPr>
          <w:rFonts w:asciiTheme="majorHAnsi" w:hAnsiTheme="majorHAnsi" w:cstheme="majorHAnsi"/>
          <w:sz w:val="12"/>
        </w:rPr>
        <w:t xml:space="preserve"> Ultimately, and </w:t>
      </w:r>
      <w:r w:rsidRPr="002E1ABE">
        <w:rPr>
          <w:rStyle w:val="Emphasis"/>
          <w:rFonts w:asciiTheme="majorHAnsi" w:hAnsiTheme="majorHAnsi" w:cstheme="majorHAnsi"/>
          <w:highlight w:val="green"/>
        </w:rPr>
        <w:t>objective reality and its history</w:t>
      </w:r>
      <w:r w:rsidRPr="002E1ABE">
        <w:rPr>
          <w:rStyle w:val="Emphasis"/>
          <w:rFonts w:asciiTheme="majorHAnsi" w:hAnsiTheme="majorHAnsi" w:cstheme="majorHAnsi"/>
        </w:rPr>
        <w:t xml:space="preserve"> </w:t>
      </w:r>
      <w:r w:rsidRPr="002E1ABE">
        <w:rPr>
          <w:rFonts w:asciiTheme="majorHAnsi" w:hAnsiTheme="majorHAnsi" w:cstheme="majorHAnsi"/>
          <w:sz w:val="12"/>
        </w:rPr>
        <w:t xml:space="preserve">prove, that is, it </w:t>
      </w:r>
      <w:r w:rsidRPr="002E1ABE">
        <w:rPr>
          <w:rStyle w:val="Emphasis"/>
          <w:rFonts w:asciiTheme="majorHAnsi" w:hAnsiTheme="majorHAnsi" w:cstheme="majorHAnsi"/>
          <w:highlight w:val="green"/>
        </w:rPr>
        <w:t>pushes forward the social struggle</w:t>
      </w:r>
      <w:r w:rsidRPr="002E1ABE">
        <w:rPr>
          <w:rFonts w:asciiTheme="majorHAnsi" w:hAnsiTheme="majorHAnsi" w:cstheme="majorHAnsi"/>
          <w:sz w:val="12"/>
        </w:rPr>
        <w:t xml:space="preserve"> and the individuals who take part in it, as the historical agents that they are. For the same reasons mentioned above, </w:t>
      </w:r>
      <w:r w:rsidRPr="002E1ABE">
        <w:rPr>
          <w:rStyle w:val="Emphasis"/>
          <w:rFonts w:asciiTheme="majorHAnsi" w:hAnsiTheme="majorHAnsi" w:cstheme="majorHAnsi"/>
          <w:highlight w:val="green"/>
        </w:rPr>
        <w:t>the current irrationalists, lost in</w:t>
      </w:r>
      <w:r w:rsidRPr="002E1ABE">
        <w:rPr>
          <w:rStyle w:val="Emphasis"/>
          <w:rFonts w:asciiTheme="majorHAnsi" w:hAnsiTheme="majorHAnsi" w:cstheme="majorHAnsi"/>
        </w:rPr>
        <w:t xml:space="preserve"> imaginative and </w:t>
      </w:r>
      <w:r w:rsidRPr="002E1ABE">
        <w:rPr>
          <w:rStyle w:val="Emphasis"/>
          <w:rFonts w:asciiTheme="majorHAnsi" w:hAnsiTheme="majorHAnsi" w:cstheme="majorHAnsi"/>
          <w:highlight w:val="green"/>
        </w:rPr>
        <w:t>self-absorbed debates</w:t>
      </w:r>
      <w:r w:rsidRPr="002E1ABE">
        <w:rPr>
          <w:rStyle w:val="Emphasis"/>
          <w:rFonts w:asciiTheme="majorHAnsi" w:hAnsiTheme="majorHAnsi" w:cstheme="majorHAnsi"/>
        </w:rPr>
        <w:t xml:space="preserve">, regarding the social and scientific process, </w:t>
      </w:r>
      <w:r w:rsidRPr="002E1ABE">
        <w:rPr>
          <w:rStyle w:val="Emphasis"/>
          <w:rFonts w:asciiTheme="majorHAnsi" w:hAnsiTheme="majorHAnsi" w:cstheme="majorHAnsi"/>
          <w:highlight w:val="green"/>
        </w:rPr>
        <w:t>do not advance even one step</w:t>
      </w:r>
      <w:r w:rsidRPr="002E1ABE">
        <w:rPr>
          <w:rFonts w:asciiTheme="majorHAnsi" w:hAnsiTheme="majorHAnsi" w:cstheme="majorHAnsi"/>
          <w:sz w:val="12"/>
        </w:rPr>
        <w:t xml:space="preserve">. It is also evident that the </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postmoderns ” throw enormous confusion and objective obstacles in the democratic, popular organization</w:t>
      </w:r>
      <w:r w:rsidRPr="002E1ABE">
        <w:rPr>
          <w:rStyle w:val="Emphasis"/>
          <w:rFonts w:asciiTheme="majorHAnsi" w:hAnsiTheme="majorHAnsi" w:cstheme="majorHAnsi"/>
        </w:rPr>
        <w:t xml:space="preserve"> </w:t>
      </w:r>
      <w:r w:rsidRPr="002E1ABE">
        <w:rPr>
          <w:rFonts w:asciiTheme="majorHAnsi" w:hAnsiTheme="majorHAnsi" w:cstheme="majorHAnsi"/>
          <w:sz w:val="12"/>
        </w:rPr>
        <w:t xml:space="preserve">– in the last decade, in Brazil, in fact, all very well verifiable. We highlight, for the sake of example, </w:t>
      </w:r>
      <w:r w:rsidRPr="002E1ABE">
        <w:rPr>
          <w:rStyle w:val="StyleUnderline"/>
          <w:rFonts w:asciiTheme="majorHAnsi" w:hAnsiTheme="majorHAnsi" w:cstheme="majorHAnsi"/>
        </w:rPr>
        <w:t>the petty bourgeois</w:t>
      </w:r>
      <w:r w:rsidRPr="002E1ABE">
        <w:rPr>
          <w:rFonts w:asciiTheme="majorHAnsi" w:hAnsiTheme="majorHAnsi" w:cstheme="majorHAnsi"/>
          <w:sz w:val="12"/>
        </w:rPr>
        <w:t xml:space="preserve"> and liberal </w:t>
      </w:r>
      <w:r w:rsidRPr="002E1ABE">
        <w:rPr>
          <w:rStyle w:val="StyleUnderline"/>
          <w:rFonts w:asciiTheme="majorHAnsi" w:hAnsiTheme="majorHAnsi" w:cstheme="majorHAnsi"/>
        </w:rPr>
        <w:t>directions that this set of ideas caused in the ranks of the movements of political minorities:</w:t>
      </w:r>
      <w:r w:rsidRPr="002E1ABE">
        <w:rPr>
          <w:rFonts w:asciiTheme="majorHAnsi" w:hAnsiTheme="majorHAnsi" w:cstheme="majorHAnsi"/>
          <w:sz w:val="12"/>
        </w:rPr>
        <w:t xml:space="preserve"> anti-people, hedonistic culture and disconnected from popular reality; </w:t>
      </w:r>
      <w:r w:rsidRPr="002E1ABE">
        <w:rPr>
          <w:rStyle w:val="StyleUnderline"/>
          <w:rFonts w:asciiTheme="majorHAnsi" w:hAnsiTheme="majorHAnsi" w:cstheme="majorHAnsi"/>
        </w:rPr>
        <w:t>an amorphous mass of drunkenness labeled “militancy”; disdain for historical and dialectical materialism</w:t>
      </w:r>
      <w:r w:rsidRPr="002E1ABE">
        <w:rPr>
          <w:rFonts w:asciiTheme="majorHAnsi" w:hAnsiTheme="majorHAnsi" w:cstheme="majorHAnsi"/>
          <w:sz w:val="12"/>
        </w:rPr>
        <w:t xml:space="preserve">, etc. So, what do we have here? </w:t>
      </w:r>
      <w:r w:rsidRPr="002E1ABE">
        <w:rPr>
          <w:rStyle w:val="Emphasis"/>
          <w:rFonts w:asciiTheme="majorHAnsi" w:hAnsiTheme="majorHAnsi" w:cstheme="majorHAnsi"/>
          <w:highlight w:val="green"/>
        </w:rPr>
        <w:t>An irrationalist philosophy, born of the</w:t>
      </w:r>
      <w:r w:rsidRPr="002E1ABE">
        <w:rPr>
          <w:rFonts w:asciiTheme="majorHAnsi" w:hAnsiTheme="majorHAnsi" w:cstheme="majorHAnsi"/>
          <w:sz w:val="12"/>
        </w:rPr>
        <w:t xml:space="preserve"> weariness and </w:t>
      </w:r>
      <w:r w:rsidRPr="002E1ABE">
        <w:rPr>
          <w:rStyle w:val="Emphasis"/>
          <w:rFonts w:asciiTheme="majorHAnsi" w:hAnsiTheme="majorHAnsi" w:cstheme="majorHAnsi"/>
          <w:highlight w:val="green"/>
        </w:rPr>
        <w:t>hopelessness of the bourgeoisie</w:t>
      </w:r>
      <w:r w:rsidRPr="002E1ABE">
        <w:rPr>
          <w:rStyle w:val="Emphasis"/>
          <w:rFonts w:asciiTheme="majorHAnsi" w:hAnsiTheme="majorHAnsi" w:cstheme="majorHAnsi"/>
        </w:rPr>
        <w:t xml:space="preserve"> in the face of the</w:t>
      </w:r>
      <w:r w:rsidRPr="002E1ABE">
        <w:rPr>
          <w:rFonts w:asciiTheme="majorHAnsi" w:hAnsiTheme="majorHAnsi" w:cstheme="majorHAnsi"/>
          <w:sz w:val="12"/>
        </w:rPr>
        <w:t xml:space="preserve"> decadent and </w:t>
      </w:r>
      <w:r w:rsidRPr="002E1ABE">
        <w:rPr>
          <w:rStyle w:val="Emphasis"/>
          <w:rFonts w:asciiTheme="majorHAnsi" w:hAnsiTheme="majorHAnsi" w:cstheme="majorHAnsi"/>
        </w:rPr>
        <w:t>dying world that it created</w:t>
      </w:r>
      <w:r w:rsidRPr="002E1ABE">
        <w:rPr>
          <w:rFonts w:asciiTheme="majorHAnsi" w:hAnsiTheme="majorHAnsi" w:cstheme="majorHAnsi"/>
          <w:sz w:val="12"/>
        </w:rPr>
        <w:t xml:space="preserve">, again, collapsing in hideous crises. This dying world, moreover, devours itself, for </w:t>
      </w:r>
      <w:r w:rsidRPr="002E1ABE">
        <w:rPr>
          <w:rStyle w:val="StyleUnderline"/>
          <w:rFonts w:asciiTheme="majorHAnsi" w:hAnsiTheme="majorHAnsi" w:cstheme="majorHAnsi"/>
        </w:rPr>
        <w:t>it rejects everything that the best thinkers at the height of bourgeois optimism have produced.</w:t>
      </w:r>
      <w:r w:rsidRPr="002E1ABE">
        <w:rPr>
          <w:rFonts w:asciiTheme="majorHAnsi" w:hAnsiTheme="majorHAnsi" w:cstheme="majorHAnsi"/>
          <w:sz w:val="12"/>
        </w:rPr>
        <w:t xml:space="preserve"> </w:t>
      </w:r>
      <w:r w:rsidRPr="002E1ABE">
        <w:rPr>
          <w:rStyle w:val="Emphasis"/>
          <w:rFonts w:asciiTheme="majorHAnsi" w:hAnsiTheme="majorHAnsi" w:cstheme="majorHAnsi"/>
        </w:rPr>
        <w:t>We have</w:t>
      </w:r>
      <w:r w:rsidRPr="002E1ABE">
        <w:rPr>
          <w:rFonts w:asciiTheme="majorHAnsi" w:hAnsiTheme="majorHAnsi" w:cstheme="majorHAnsi"/>
          <w:sz w:val="12"/>
        </w:rPr>
        <w:t xml:space="preserve">, therefore, </w:t>
      </w:r>
      <w:r w:rsidRPr="002E1ABE">
        <w:rPr>
          <w:rStyle w:val="Emphasis"/>
          <w:rFonts w:asciiTheme="majorHAnsi" w:hAnsiTheme="majorHAnsi" w:cstheme="majorHAnsi"/>
        </w:rPr>
        <w:t>the</w:t>
      </w:r>
      <w:r w:rsidRPr="002E1ABE">
        <w:rPr>
          <w:rFonts w:asciiTheme="majorHAnsi" w:hAnsiTheme="majorHAnsi" w:cstheme="majorHAnsi"/>
          <w:sz w:val="12"/>
        </w:rPr>
        <w:t xml:space="preserve"> sum of a </w:t>
      </w:r>
      <w:r w:rsidRPr="002E1ABE">
        <w:rPr>
          <w:rStyle w:val="Emphasis"/>
          <w:rFonts w:asciiTheme="majorHAnsi" w:hAnsiTheme="majorHAnsi" w:cstheme="majorHAnsi"/>
        </w:rPr>
        <w:t xml:space="preserve">constant </w:t>
      </w:r>
      <w:r w:rsidRPr="002E1ABE">
        <w:rPr>
          <w:rStyle w:val="Emphasis"/>
          <w:rFonts w:asciiTheme="majorHAnsi" w:hAnsiTheme="majorHAnsi" w:cstheme="majorHAnsi"/>
          <w:highlight w:val="green"/>
        </w:rPr>
        <w:t>denial of objective truth, the search for overcoming the current world</w:t>
      </w:r>
      <w:r w:rsidRPr="002E1ABE">
        <w:rPr>
          <w:rStyle w:val="Emphasis"/>
          <w:rFonts w:asciiTheme="majorHAnsi" w:hAnsiTheme="majorHAnsi" w:cstheme="majorHAnsi"/>
        </w:rPr>
        <w:t xml:space="preserve"> and</w:t>
      </w:r>
      <w:r w:rsidRPr="002E1ABE">
        <w:rPr>
          <w:rFonts w:asciiTheme="majorHAnsi" w:hAnsiTheme="majorHAnsi" w:cstheme="majorHAnsi"/>
          <w:sz w:val="12"/>
        </w:rPr>
        <w:t xml:space="preserve">, finally, </w:t>
      </w:r>
      <w:r w:rsidRPr="002E1ABE">
        <w:rPr>
          <w:rStyle w:val="Emphasis"/>
          <w:rFonts w:asciiTheme="majorHAnsi" w:hAnsiTheme="majorHAnsi" w:cstheme="majorHAnsi"/>
        </w:rPr>
        <w:t xml:space="preserve">a disorganized and decadent practice, which </w:t>
      </w:r>
      <w:r w:rsidRPr="002E1ABE">
        <w:rPr>
          <w:rStyle w:val="Emphasis"/>
          <w:rFonts w:asciiTheme="majorHAnsi" w:hAnsiTheme="majorHAnsi" w:cstheme="majorHAnsi"/>
          <w:highlight w:val="green"/>
        </w:rPr>
        <w:t>divides the ranks of the oppressed</w:t>
      </w:r>
      <w:r w:rsidRPr="002E1ABE">
        <w:rPr>
          <w:rStyle w:val="Emphasis"/>
          <w:rFonts w:asciiTheme="majorHAnsi" w:hAnsiTheme="majorHAnsi" w:cstheme="majorHAnsi"/>
        </w:rPr>
        <w:t xml:space="preserve"> </w:t>
      </w:r>
      <w:r w:rsidRPr="002E1ABE">
        <w:rPr>
          <w:rFonts w:asciiTheme="majorHAnsi" w:hAnsiTheme="majorHAnsi" w:cstheme="majorHAnsi"/>
          <w:sz w:val="12"/>
        </w:rPr>
        <w:t xml:space="preserve">in internal conflicts. We ask: </w:t>
      </w:r>
      <w:r w:rsidRPr="002E1ABE">
        <w:rPr>
          <w:rStyle w:val="StyleUnderline"/>
          <w:rFonts w:asciiTheme="majorHAnsi" w:hAnsiTheme="majorHAnsi" w:cstheme="majorHAnsi"/>
        </w:rPr>
        <w:t>could any progress in society be conceived or simply appreciated, in the bizarre, disfigured, perverted, deformed and arbitrary world of ” postmodernity</w:t>
      </w:r>
      <w:r w:rsidRPr="002E1ABE">
        <w:rPr>
          <w:rFonts w:asciiTheme="majorHAnsi" w:hAnsiTheme="majorHAnsi" w:cstheme="majorHAnsi"/>
          <w:sz w:val="12"/>
        </w:rPr>
        <w:t xml:space="preserve"> “? And here we answer: </w:t>
      </w:r>
      <w:r w:rsidRPr="002E1ABE">
        <w:rPr>
          <w:rStyle w:val="StyleUnderline"/>
          <w:rFonts w:asciiTheme="majorHAnsi" w:hAnsiTheme="majorHAnsi" w:cstheme="majorHAnsi"/>
        </w:rPr>
        <w:t>no.</w:t>
      </w:r>
      <w:r w:rsidRPr="002E1ABE">
        <w:rPr>
          <w:rFonts w:asciiTheme="majorHAnsi" w:hAnsiTheme="majorHAnsi" w:cstheme="majorHAnsi"/>
          <w:sz w:val="12"/>
        </w:rPr>
        <w:t xml:space="preserve"> </w:t>
      </w:r>
      <w:r w:rsidRPr="002E1ABE">
        <w:rPr>
          <w:rStyle w:val="Emphasis"/>
          <w:rFonts w:asciiTheme="majorHAnsi" w:hAnsiTheme="majorHAnsi" w:cstheme="majorHAnsi"/>
          <w:highlight w:val="green"/>
        </w:rPr>
        <w:t>The sum of the irrationalism of the various strands of “postmodernism” leads only to the same depression and pessimism that forged this whole “school” of thought.</w:t>
      </w:r>
      <w:r w:rsidRPr="002E1ABE">
        <w:rPr>
          <w:rStyle w:val="Emphasis"/>
          <w:rFonts w:asciiTheme="majorHAnsi" w:hAnsiTheme="majorHAnsi" w:cstheme="majorHAnsi"/>
        </w:rPr>
        <w:t xml:space="preserve"> </w:t>
      </w:r>
      <w:r w:rsidRPr="002E1ABE">
        <w:rPr>
          <w:rFonts w:asciiTheme="majorHAnsi" w:hAnsiTheme="majorHAnsi" w:cstheme="majorHAnsi"/>
          <w:sz w:val="12"/>
        </w:rPr>
        <w:t>True progress, as well as real emancipation, goes through what surpassed the best ideologues of the bourgeoisie in its Golden Age: Marxism, today, Marxism-Leninism-Maoism. In practice</w:t>
      </w:r>
      <w:r w:rsidRPr="002E1ABE">
        <w:rPr>
          <w:rStyle w:val="Emphasis"/>
          <w:rFonts w:asciiTheme="majorHAnsi" w:hAnsiTheme="majorHAnsi" w:cstheme="majorHAnsi"/>
        </w:rPr>
        <w:t xml:space="preserve">, </w:t>
      </w:r>
      <w:r w:rsidRPr="002E1ABE">
        <w:rPr>
          <w:rStyle w:val="Emphasis"/>
          <w:rFonts w:asciiTheme="majorHAnsi" w:hAnsiTheme="majorHAnsi" w:cstheme="majorHAnsi"/>
          <w:highlight w:val="green"/>
        </w:rPr>
        <w:t>we must refute and remove from the path of progressive youth</w:t>
      </w:r>
      <w:r w:rsidRPr="002E1ABE">
        <w:rPr>
          <w:rStyle w:val="Emphasis"/>
          <w:rFonts w:asciiTheme="majorHAnsi" w:hAnsiTheme="majorHAnsi" w:cstheme="majorHAnsi"/>
        </w:rPr>
        <w:t xml:space="preserve"> </w:t>
      </w:r>
      <w:r w:rsidRPr="002E1ABE">
        <w:rPr>
          <w:rFonts w:asciiTheme="majorHAnsi" w:hAnsiTheme="majorHAnsi" w:cstheme="majorHAnsi"/>
          <w:sz w:val="12"/>
        </w:rPr>
        <w:t xml:space="preserve">– </w:t>
      </w:r>
      <w:r w:rsidRPr="002E1ABE">
        <w:rPr>
          <w:rStyle w:val="StyleUnderline"/>
          <w:rFonts w:asciiTheme="majorHAnsi" w:hAnsiTheme="majorHAnsi" w:cstheme="majorHAnsi"/>
        </w:rPr>
        <w:t xml:space="preserve">especially those belonging to groups of political minorities </w:t>
      </w:r>
      <w:r w:rsidRPr="002E1ABE">
        <w:rPr>
          <w:rStyle w:val="Emphasis"/>
          <w:rFonts w:asciiTheme="majorHAnsi" w:hAnsiTheme="majorHAnsi" w:cstheme="majorHAnsi"/>
        </w:rPr>
        <w:t xml:space="preserve">– these attractive academic illusions, demonstrating that </w:t>
      </w:r>
      <w:r w:rsidRPr="002E1ABE">
        <w:rPr>
          <w:rStyle w:val="Emphasis"/>
          <w:rFonts w:asciiTheme="majorHAnsi" w:hAnsiTheme="majorHAnsi" w:cstheme="majorHAnsi"/>
          <w:highlight w:val="green"/>
        </w:rPr>
        <w:t>the path to justice is the path of</w:t>
      </w:r>
      <w:r w:rsidRPr="002E1ABE">
        <w:rPr>
          <w:rStyle w:val="Emphasis"/>
          <w:rFonts w:asciiTheme="majorHAnsi" w:hAnsiTheme="majorHAnsi" w:cstheme="majorHAnsi"/>
        </w:rPr>
        <w:t xml:space="preserve"> building a new world: of </w:t>
      </w:r>
      <w:r w:rsidRPr="002E1ABE">
        <w:rPr>
          <w:rStyle w:val="Emphasis"/>
          <w:rFonts w:asciiTheme="majorHAnsi" w:hAnsiTheme="majorHAnsi" w:cstheme="majorHAnsi"/>
          <w:highlight w:val="green"/>
        </w:rPr>
        <w:t>building</w:t>
      </w:r>
      <w:r w:rsidRPr="002E1ABE">
        <w:rPr>
          <w:rStyle w:val="Emphasis"/>
          <w:rFonts w:asciiTheme="majorHAnsi" w:hAnsiTheme="majorHAnsi" w:cstheme="majorHAnsi"/>
        </w:rPr>
        <w:t xml:space="preserve"> the </w:t>
      </w:r>
      <w:r w:rsidRPr="002E1ABE">
        <w:rPr>
          <w:rStyle w:val="Emphasis"/>
          <w:rFonts w:asciiTheme="majorHAnsi" w:hAnsiTheme="majorHAnsi" w:cstheme="majorHAnsi"/>
          <w:highlight w:val="green"/>
        </w:rPr>
        <w:t>Revolution</w:t>
      </w:r>
      <w:r w:rsidRPr="002E1ABE">
        <w:rPr>
          <w:rStyle w:val="Emphasis"/>
          <w:rFonts w:asciiTheme="majorHAnsi" w:hAnsiTheme="majorHAnsi" w:cstheme="majorHAnsi"/>
        </w:rPr>
        <w:t>.</w:t>
      </w:r>
    </w:p>
    <w:p w14:paraId="13DC4910" w14:textId="77777777" w:rsidR="00E42E4C" w:rsidRPr="002E1ABE" w:rsidRDefault="00E42E4C" w:rsidP="002E1ABE">
      <w:pPr>
        <w:pStyle w:val="Heading4"/>
        <w:rPr>
          <w:rFonts w:asciiTheme="majorHAnsi" w:hAnsiTheme="majorHAnsi" w:cstheme="majorHAnsi"/>
        </w:rPr>
      </w:pPr>
    </w:p>
    <w:sectPr w:rsidR="00E42E4C" w:rsidRPr="002E1A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1A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ABE"/>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65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F5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93E6FB"/>
  <w14:defaultImageDpi w14:val="300"/>
  <w15:docId w15:val="{0CA86E0D-D8D2-A646-930D-A9312CE9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1A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1A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1A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2E1A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2E1A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1A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ABE"/>
  </w:style>
  <w:style w:type="character" w:customStyle="1" w:styleId="Heading1Char">
    <w:name w:val="Heading 1 Char"/>
    <w:aliases w:val="Pocket Char"/>
    <w:basedOn w:val="DefaultParagraphFont"/>
    <w:link w:val="Heading1"/>
    <w:uiPriority w:val="9"/>
    <w:rsid w:val="002E1A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1AB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2E1ABE"/>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2E1A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1ABE"/>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2E1ABE"/>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2E1A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1ABE"/>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2E1ABE"/>
    <w:rPr>
      <w:color w:val="auto"/>
      <w:u w:val="none"/>
    </w:rPr>
  </w:style>
  <w:style w:type="paragraph" w:styleId="DocumentMap">
    <w:name w:val="Document Map"/>
    <w:basedOn w:val="Normal"/>
    <w:link w:val="DocumentMapChar"/>
    <w:uiPriority w:val="99"/>
    <w:semiHidden/>
    <w:unhideWhenUsed/>
    <w:rsid w:val="002E1A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1ABE"/>
    <w:rPr>
      <w:rFonts w:ascii="Lucida Grande" w:hAnsi="Lucida Grande" w:cs="Lucida Grande"/>
    </w:rPr>
  </w:style>
  <w:style w:type="paragraph" w:customStyle="1" w:styleId="textbold">
    <w:name w:val="text bold"/>
    <w:basedOn w:val="Normal"/>
    <w:link w:val="Emphasis"/>
    <w:uiPriority w:val="20"/>
    <w:qFormat/>
    <w:rsid w:val="002E1ABE"/>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2E1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researchgate.net/publication/338327276_Dynamic_Efficiency_in_a_Planned_Economy_Innovation_and_Entrepreneurship_Without_Markets%20//" TargetMode="External"/><Relationship Id="rId3" Type="http://schemas.openxmlformats.org/officeDocument/2006/relationships/customXml" Target="../customXml/item3.xml"/><Relationship Id="rId21" Type="http://schemas.openxmlformats.org/officeDocument/2006/relationships/hyperlink" Target="https://medium.com/@valarierenaux/marxism-and-the-state-eeb6ceca4515" TargetMode="Externa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ro.uow.edu.au/cgi/viewcontent.cgi?article=4274&amp;context=theses" TargetMode="External"/><Relationship Id="rId2" Type="http://schemas.openxmlformats.org/officeDocument/2006/relationships/customXml" Target="../customXml/item2.xml"/><Relationship Id="rId16" Type="http://schemas.openxmlformats.org/officeDocument/2006/relationships/hyperlink" Target="http://www.hamptoninstitution.org/why-black-people-need-maoism.html"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eb.archive.org/web/20120926202524/http://jacobinmag.com:80/2012/09/put-whitey-back-on-the-moon" TargetMode="External"/><Relationship Id="rId23" Type="http://schemas.openxmlformats.org/officeDocument/2006/relationships/fontTable" Target="fontTable.xml"/><Relationship Id="rId10" Type="http://schemas.openxmlformats.org/officeDocument/2006/relationships/hyperlink" Target="https://www.merriam-webster.com/dictionary/is" TargetMode="Externa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image" Target="media/image2.jpeg"/><Relationship Id="rId22" Type="http://schemas.openxmlformats.org/officeDocument/2006/relationships/hyperlink" Target="https://struggle-sessions.com/2020/05/05/against-postmoder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27</Pages>
  <Words>31421</Words>
  <Characters>179104</Characters>
  <Application>Microsoft Office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210105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2022-01-28T18:55:00Z</dcterms:created>
  <dcterms:modified xsi:type="dcterms:W3CDTF">2022-01-28T19:22:00Z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