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6CCEB" w14:textId="10053184" w:rsidR="006748F8" w:rsidRDefault="006748F8" w:rsidP="006748F8">
      <w:pPr>
        <w:pStyle w:val="Heading2"/>
      </w:pPr>
      <w:r>
        <w:t>1</w:t>
      </w:r>
    </w:p>
    <w:p w14:paraId="6D027E7E" w14:textId="5C41C45B" w:rsidR="006748F8" w:rsidRPr="008B1958" w:rsidRDefault="006748F8" w:rsidP="006748F8">
      <w:pPr>
        <w:pStyle w:val="Heading4"/>
      </w:pPr>
      <w:r>
        <w:t xml:space="preserve">Western Communication is on the </w:t>
      </w:r>
      <w:r>
        <w:rPr>
          <w:u w:val="single"/>
        </w:rPr>
        <w:t>brink</w:t>
      </w:r>
      <w:r>
        <w:t xml:space="preserve"> of </w:t>
      </w:r>
      <w:r>
        <w:rPr>
          <w:u w:val="single"/>
        </w:rPr>
        <w:t>implosion</w:t>
      </w:r>
      <w:r>
        <w:t xml:space="preserve"> – oversaturated by endless signs and images. Reality is </w:t>
      </w:r>
      <w:r>
        <w:rPr>
          <w:u w:val="single"/>
        </w:rPr>
        <w:t>dead</w:t>
      </w:r>
      <w:r>
        <w:t xml:space="preserve">, information is </w:t>
      </w:r>
      <w:r>
        <w:rPr>
          <w:u w:val="single"/>
        </w:rPr>
        <w:t>dissuasive</w:t>
      </w:r>
      <w:r>
        <w:t xml:space="preserve">, and truth </w:t>
      </w:r>
      <w:r>
        <w:rPr>
          <w:u w:val="single"/>
        </w:rPr>
        <w:t>no longer exists</w:t>
      </w:r>
      <w:r>
        <w:t xml:space="preserve"> – any critical content of the </w:t>
      </w:r>
      <w:proofErr w:type="spellStart"/>
      <w:r>
        <w:t>Aff</w:t>
      </w:r>
      <w:proofErr w:type="spellEnd"/>
      <w:r>
        <w:t xml:space="preserve"> is </w:t>
      </w:r>
      <w:r>
        <w:rPr>
          <w:u w:val="single"/>
        </w:rPr>
        <w:t>over-coded</w:t>
      </w:r>
      <w:r>
        <w:t xml:space="preserve"> by the hyperreal </w:t>
      </w:r>
      <w:r>
        <w:rPr>
          <w:u w:val="single"/>
        </w:rPr>
        <w:t>form</w:t>
      </w:r>
      <w:r>
        <w:t xml:space="preserve"> of </w:t>
      </w:r>
      <w:r>
        <w:rPr>
          <w:u w:val="single"/>
        </w:rPr>
        <w:t>communication</w:t>
      </w:r>
      <w:r>
        <w:t xml:space="preserve">. </w:t>
      </w:r>
    </w:p>
    <w:p w14:paraId="13BB8716" w14:textId="77777777" w:rsidR="006748F8" w:rsidRDefault="006748F8" w:rsidP="006748F8">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w:t>
      </w:r>
      <w:r w:rsidRPr="008B1958">
        <w:t xml:space="preserve">, Ryan E., and François </w:t>
      </w:r>
      <w:proofErr w:type="spellStart"/>
      <w:r w:rsidRPr="008B1958">
        <w:t>Debrix</w:t>
      </w:r>
      <w:proofErr w:type="spellEnd"/>
      <w:r w:rsidRPr="008B1958">
        <w:t>. "The viral mediation of terror: ISIS, image, implosion." Critical Studies in Media Communication 35.1 (2018): 74-88.</w:t>
      </w:r>
      <w:r>
        <w:t xml:space="preserve"> (</w:t>
      </w:r>
      <w:r w:rsidRPr="00F9454A">
        <w:t>Philosophy and Political Science at Guilford College and Elon University</w:t>
      </w:r>
      <w:r>
        <w:t xml:space="preserve">)//Elmer </w:t>
      </w:r>
    </w:p>
    <w:p w14:paraId="1C3A0C45" w14:textId="77777777" w:rsidR="006748F8" w:rsidRPr="008B1958" w:rsidRDefault="006748F8" w:rsidP="006748F8">
      <w:pPr>
        <w:rPr>
          <w:sz w:val="16"/>
          <w:szCs w:val="24"/>
        </w:rPr>
      </w:pPr>
      <w:r w:rsidRPr="008B1958">
        <w:rPr>
          <w:sz w:val="16"/>
          <w:szCs w:val="24"/>
        </w:rPr>
        <w:t xml:space="preserve">Mediation and the virality of the image </w:t>
      </w:r>
      <w:r w:rsidRPr="008B1958">
        <w:rPr>
          <w:rStyle w:val="StyleUnderline"/>
          <w:sz w:val="24"/>
          <w:szCs w:val="24"/>
        </w:rPr>
        <w:t>A crucial feature of the contemporary media system (and its</w:t>
      </w:r>
      <w:r w:rsidRPr="008B1958">
        <w:rPr>
          <w:sz w:val="16"/>
          <w:szCs w:val="24"/>
        </w:rPr>
        <w:t xml:space="preserve"> accompanying </w:t>
      </w:r>
      <w:r w:rsidRPr="008B1958">
        <w:rPr>
          <w:rStyle w:val="StyleUnderline"/>
          <w:sz w:val="24"/>
          <w:szCs w:val="24"/>
        </w:rPr>
        <w:t xml:space="preserve">global circulation of images) is </w:t>
      </w:r>
      <w:r w:rsidRPr="00F868E5">
        <w:rPr>
          <w:rStyle w:val="StyleUnderline"/>
          <w:sz w:val="24"/>
          <w:szCs w:val="24"/>
          <w:highlight w:val="green"/>
        </w:rPr>
        <w:t>oversaturation</w:t>
      </w:r>
      <w:r w:rsidRPr="008B1958">
        <w:rPr>
          <w:rStyle w:val="StyleUnderline"/>
          <w:sz w:val="24"/>
          <w:szCs w:val="24"/>
        </w:rPr>
        <w:t>.</w:t>
      </w:r>
      <w:r w:rsidRPr="008B1958">
        <w:rPr>
          <w:sz w:val="16"/>
          <w:szCs w:val="24"/>
        </w:rPr>
        <w:t xml:space="preserve"> This oversaturation of media </w:t>
      </w:r>
      <w:r w:rsidRPr="00F868E5">
        <w:rPr>
          <w:rStyle w:val="StyleUnderline"/>
          <w:sz w:val="24"/>
          <w:szCs w:val="24"/>
          <w:highlight w:val="green"/>
        </w:rPr>
        <w:t>is characterized by</w:t>
      </w:r>
      <w:r w:rsidRPr="008B1958">
        <w:rPr>
          <w:sz w:val="16"/>
          <w:szCs w:val="24"/>
        </w:rPr>
        <w:t xml:space="preserve"> so-called </w:t>
      </w:r>
      <w:r w:rsidRPr="00F868E5">
        <w:rPr>
          <w:rStyle w:val="StyleUnderline"/>
          <w:sz w:val="24"/>
          <w:szCs w:val="24"/>
          <w:highlight w:val="green"/>
        </w:rPr>
        <w:t>viral</w:t>
      </w:r>
      <w:r w:rsidRPr="008B1958">
        <w:rPr>
          <w:rStyle w:val="StyleUnderline"/>
          <w:sz w:val="24"/>
          <w:szCs w:val="24"/>
        </w:rPr>
        <w:t xml:space="preserve"> patterns of production, </w:t>
      </w:r>
      <w:r w:rsidRPr="00F868E5">
        <w:rPr>
          <w:rStyle w:val="StyleUnderline"/>
          <w:sz w:val="24"/>
          <w:szCs w:val="24"/>
          <w:highlight w:val="green"/>
        </w:rPr>
        <w:t>dissemination, and consumption</w:t>
      </w:r>
      <w:r w:rsidRPr="008B1958">
        <w:rPr>
          <w:rStyle w:val="StyleUnderline"/>
          <w:sz w:val="24"/>
          <w:szCs w:val="24"/>
        </w:rPr>
        <w:t xml:space="preserve"> of content</w:t>
      </w:r>
      <w:r w:rsidRPr="008B1958">
        <w:rPr>
          <w:sz w:val="16"/>
          <w:szCs w:val="24"/>
        </w:rPr>
        <w:t xml:space="preserve">, often </w:t>
      </w:r>
      <w:r w:rsidRPr="008B1958">
        <w:rPr>
          <w:rStyle w:val="StyleUnderline"/>
          <w:sz w:val="24"/>
          <w:szCs w:val="24"/>
        </w:rPr>
        <w:t>achieved through globally networked digital platforms. Enabled by</w:t>
      </w:r>
      <w:r w:rsidRPr="008B1958">
        <w:rPr>
          <w:sz w:val="16"/>
          <w:szCs w:val="24"/>
        </w:rPr>
        <w:t xml:space="preserve"> a seemingly </w:t>
      </w:r>
      <w:r w:rsidRPr="008B1958">
        <w:rPr>
          <w:rStyle w:val="StyleUnderline"/>
          <w:sz w:val="24"/>
          <w:szCs w:val="24"/>
        </w:rPr>
        <w:t>exponential growth of networks and</w:t>
      </w:r>
      <w:r w:rsidRPr="008B1958">
        <w:rPr>
          <w:sz w:val="16"/>
          <w:szCs w:val="24"/>
        </w:rPr>
        <w:t xml:space="preserve"> by </w:t>
      </w:r>
      <w:r w:rsidRPr="008B1958">
        <w:rPr>
          <w:rStyle w:val="StyleUnderline"/>
          <w:sz w:val="24"/>
          <w:szCs w:val="24"/>
        </w:rPr>
        <w:t>ever-widened thresholds of social connectivity, digital technologies have ushered in an unprecedented intensity of information production. Today’s</w:t>
      </w:r>
      <w:r w:rsidRPr="008B1958">
        <w:rPr>
          <w:sz w:val="16"/>
          <w:szCs w:val="24"/>
        </w:rPr>
        <w:t xml:space="preserve"> global </w:t>
      </w:r>
      <w:r w:rsidRPr="008B1958">
        <w:rPr>
          <w:rStyle w:val="StyleUnderline"/>
          <w:sz w:val="24"/>
          <w:szCs w:val="24"/>
        </w:rPr>
        <w:t>mediascape is</w:t>
      </w:r>
      <w:r w:rsidRPr="008B1958">
        <w:rPr>
          <w:sz w:val="16"/>
          <w:szCs w:val="24"/>
        </w:rPr>
        <w:t xml:space="preserve"> perhaps best </w:t>
      </w:r>
      <w:r w:rsidRPr="008B1958">
        <w:rPr>
          <w:rStyle w:val="StyleUnderline"/>
          <w:sz w:val="24"/>
          <w:szCs w:val="24"/>
        </w:rPr>
        <w:t>defined by its immeasurable volume of communicative activity, constituted by an interminable accumulation/circulation of representational images</w:t>
      </w:r>
      <w:r w:rsidRPr="008B1958">
        <w:rPr>
          <w:sz w:val="16"/>
          <w:szCs w:val="24"/>
        </w:rPr>
        <w:t xml:space="preserve"> (thus, it may be more apt to call it a global media circuitry). </w:t>
      </w:r>
      <w:proofErr w:type="gramStart"/>
      <w:r w:rsidRPr="008B1958">
        <w:rPr>
          <w:sz w:val="16"/>
          <w:szCs w:val="24"/>
        </w:rPr>
        <w:t>In order to</w:t>
      </w:r>
      <w:proofErr w:type="gramEnd"/>
      <w:r w:rsidRPr="008B1958">
        <w:rPr>
          <w:sz w:val="16"/>
          <w:szCs w:val="24"/>
        </w:rPr>
        <w:t xml:space="preserve"> theorize the relevance of the accumulative/circulatory effects of representation taking place throughout contemporary media processes, we turn to Jean Baudrillard’s theory of simulation. According to Baudrillard’s theory of simulation, </w:t>
      </w:r>
      <w:r w:rsidRPr="008B1958">
        <w:rPr>
          <w:rStyle w:val="StyleUnderline"/>
          <w:sz w:val="24"/>
          <w:szCs w:val="24"/>
        </w:rPr>
        <w:t>images</w:t>
      </w:r>
      <w:r w:rsidRPr="008B1958">
        <w:rPr>
          <w:sz w:val="16"/>
          <w:szCs w:val="24"/>
        </w:rPr>
        <w:t xml:space="preserve"> </w:t>
      </w:r>
      <w:proofErr w:type="gramStart"/>
      <w:r w:rsidRPr="008B1958">
        <w:rPr>
          <w:sz w:val="16"/>
          <w:szCs w:val="24"/>
        </w:rPr>
        <w:t>have a tendency to</w:t>
      </w:r>
      <w:proofErr w:type="gramEnd"/>
      <w:r w:rsidRPr="008B1958">
        <w:rPr>
          <w:sz w:val="16"/>
          <w:szCs w:val="24"/>
        </w:rPr>
        <w:t xml:space="preserve"> </w:t>
      </w:r>
      <w:r w:rsidRPr="008B1958">
        <w:rPr>
          <w:rStyle w:val="StyleUnderline"/>
          <w:sz w:val="24"/>
          <w:szCs w:val="24"/>
        </w:rPr>
        <w:t>“exceed” their original</w:t>
      </w:r>
      <w:r w:rsidRPr="008B1958">
        <w:rPr>
          <w:sz w:val="16"/>
          <w:szCs w:val="24"/>
        </w:rPr>
        <w:t xml:space="preserve"> or intended </w:t>
      </w:r>
      <w:r w:rsidRPr="008B1958">
        <w:rPr>
          <w:rStyle w:val="StyleUnderline"/>
          <w:sz w:val="24"/>
          <w:szCs w:val="24"/>
        </w:rPr>
        <w:t>function to represent,</w:t>
      </w:r>
      <w:r w:rsidRPr="008B1958">
        <w:rPr>
          <w:sz w:val="16"/>
          <w:szCs w:val="24"/>
        </w:rPr>
        <w:t xml:space="preserve"> reflect, or describe some facet of </w:t>
      </w:r>
      <w:r w:rsidRPr="008B1958">
        <w:rPr>
          <w:rStyle w:val="StyleUnderline"/>
          <w:sz w:val="24"/>
          <w:szCs w:val="24"/>
        </w:rPr>
        <w:t>reality. Images</w:t>
      </w:r>
      <w:r w:rsidRPr="008B1958">
        <w:rPr>
          <w:sz w:val="16"/>
          <w:szCs w:val="24"/>
        </w:rPr>
        <w:t xml:space="preserve"> eventually </w:t>
      </w:r>
      <w:r w:rsidRPr="008B1958">
        <w:rPr>
          <w:rStyle w:val="StyleUnderline"/>
          <w:sz w:val="24"/>
          <w:szCs w:val="24"/>
        </w:rPr>
        <w:t>overtake</w:t>
      </w:r>
      <w:r w:rsidRPr="008B1958">
        <w:rPr>
          <w:sz w:val="16"/>
          <w:szCs w:val="24"/>
        </w:rPr>
        <w:t xml:space="preserve">, overwhelm, </w:t>
      </w:r>
      <w:r w:rsidRPr="008B1958">
        <w:rPr>
          <w:rStyle w:val="StyleUnderline"/>
          <w:sz w:val="24"/>
          <w:szCs w:val="24"/>
        </w:rPr>
        <w:t>and erase</w:t>
      </w:r>
      <w:r w:rsidRPr="008B1958">
        <w:rPr>
          <w:sz w:val="16"/>
          <w:szCs w:val="24"/>
        </w:rPr>
        <w:t xml:space="preserve"> the possibility of originality or </w:t>
      </w:r>
      <w:r w:rsidRPr="008B1958">
        <w:rPr>
          <w:rStyle w:val="StyleUnderline"/>
          <w:sz w:val="24"/>
          <w:szCs w:val="24"/>
        </w:rPr>
        <w:t>referential certainty.</w:t>
      </w:r>
      <w:r w:rsidRPr="008B1958">
        <w:rPr>
          <w:sz w:val="16"/>
          <w:szCs w:val="24"/>
        </w:rPr>
        <w:t xml:space="preserve"> For Baudrillard (1983b), this takes place over the course of four “successive phases of the image” (p. 11). The first stage corresponds to the representational function of the image in its most ideal form. It describes a moment in the development of western thought—less likely an actual historical moment than one retroactively imposed on or assumed by western thought itself—whereby any reality can be perfectly reflected by an image. A second stage emerges as a response or opposition to the notion of representational faithfulness. It introduces the possibility of representational malfunction (often deployed intentionally), and it relates to what Baudrillard (1993) refers to in Symbolic Exchange and Death as “the counterfeit,” something that, Baudrillard claims, is “the dominant schema in the ‘classical period’” (p. 50). With the counterfeit, the image does not accurately represent anymore but rather “masks or perverts a basic reality” (Baudrillard, 1983b, p. 11). Representation gives way to distortion. Or, to put it somewhat differently, representation as distortion can now mislead, hide, cheat, dissimulate, or facilitate the production (and valuation) of lies and untruths (or counter-realities). In a third stage, Baudrillard (1983b) theorizes that the image now “masks the absence of a basic reality” (p. 11). The third stage marks a radical break from the first and second stages, and from representation in general. Representation becomes </w:t>
      </w:r>
      <w:proofErr w:type="gramStart"/>
      <w:r w:rsidRPr="008B1958">
        <w:rPr>
          <w:sz w:val="16"/>
          <w:szCs w:val="24"/>
        </w:rPr>
        <w:t>more or less a</w:t>
      </w:r>
      <w:proofErr w:type="gramEnd"/>
      <w:r w:rsidRPr="008B1958">
        <w:rPr>
          <w:sz w:val="16"/>
          <w:szCs w:val="24"/>
        </w:rPr>
        <w:t xml:space="preserve"> ruse or a lure; it can no longer be trusted (it cannot even be trusted to spread lies or falsehoods). In the third stage, the image’s “true” function is neither to reflect nor to distort, but rather to mask the impossibility of representation. Baudrillard (1996) conceptualizes that a crater has been left in the wake of a reality whose referentiality/representability has been “murdered” by the image itself, by the lure of representation, and by the desire to over-signify by way of the image. This third stage is marked by an over or hyperactive global (re)production of images and meanings in a panic mode eager to restore reality/referentiality at all costs. The demands that the real always be meaningful are everywhere in excess. “There is a proliferation of myths of origin and signs of </w:t>
      </w:r>
      <w:proofErr w:type="gramStart"/>
      <w:r w:rsidRPr="008B1958">
        <w:rPr>
          <w:sz w:val="16"/>
          <w:szCs w:val="24"/>
        </w:rPr>
        <w:t>reality;</w:t>
      </w:r>
      <w:proofErr w:type="gramEnd"/>
      <w:r w:rsidRPr="008B1958">
        <w:rPr>
          <w:sz w:val="16"/>
          <w:szCs w:val="24"/>
        </w:rPr>
        <w:t xml:space="preserve"> of second-hand truth, objectivity and authenticity. […] </w:t>
      </w:r>
      <w:r w:rsidRPr="008B1958">
        <w:rPr>
          <w:rStyle w:val="StyleUnderline"/>
          <w:sz w:val="24"/>
          <w:szCs w:val="24"/>
        </w:rPr>
        <w:t>there is a panic-stricken production of the real and the referential</w:t>
      </w:r>
      <w:r w:rsidRPr="008B1958">
        <w:rPr>
          <w:sz w:val="16"/>
          <w:szCs w:val="24"/>
        </w:rPr>
        <w:t xml:space="preserve">, </w:t>
      </w:r>
      <w:proofErr w:type="gramStart"/>
      <w:r w:rsidRPr="008B1958">
        <w:rPr>
          <w:sz w:val="16"/>
          <w:szCs w:val="24"/>
        </w:rPr>
        <w:t>above</w:t>
      </w:r>
      <w:proofErr w:type="gramEnd"/>
      <w:r w:rsidRPr="008B1958">
        <w:rPr>
          <w:sz w:val="16"/>
          <w:szCs w:val="24"/>
        </w:rPr>
        <w:t xml:space="preserve"> and </w:t>
      </w:r>
      <w:r w:rsidRPr="008B1958">
        <w:rPr>
          <w:rStyle w:val="StyleUnderline"/>
          <w:sz w:val="24"/>
          <w:szCs w:val="24"/>
        </w:rPr>
        <w:t>parallel to the panic of material production,”</w:t>
      </w:r>
      <w:r w:rsidRPr="008B1958">
        <w:rPr>
          <w:sz w:val="16"/>
          <w:szCs w:val="24"/>
        </w:rPr>
        <w:t xml:space="preserve"> writes Baudrillard (1983b, pp. 12– 13). </w:t>
      </w:r>
      <w:r w:rsidRPr="008B1958">
        <w:rPr>
          <w:rStyle w:val="StyleUnderline"/>
          <w:sz w:val="24"/>
          <w:szCs w:val="24"/>
        </w:rPr>
        <w:t>A panic-driven sense of reality’s radical absence generates a crisis about the capacity of verifiable truth and representable meaning.</w:t>
      </w:r>
      <w:r w:rsidRPr="008B1958">
        <w:rPr>
          <w:sz w:val="16"/>
          <w:szCs w:val="24"/>
        </w:rPr>
        <w:t xml:space="preserve"> Still, according to this (il)logic, it is not enough to say that </w:t>
      </w:r>
      <w:r w:rsidRPr="008B1958">
        <w:rPr>
          <w:rStyle w:val="StyleUnderline"/>
          <w:sz w:val="24"/>
          <w:szCs w:val="24"/>
        </w:rPr>
        <w:t>the absence of the real creates a void of meaning and truth inside which the entirety of western thought and its belief-systems disappear.</w:t>
      </w:r>
      <w:r w:rsidRPr="008B1958">
        <w:rPr>
          <w:sz w:val="16"/>
          <w:szCs w:val="24"/>
        </w:rPr>
        <w:t xml:space="preserve"> Frantically, </w:t>
      </w:r>
      <w:r w:rsidRPr="008B1958">
        <w:rPr>
          <w:rStyle w:val="StyleUnderline"/>
          <w:sz w:val="24"/>
          <w:szCs w:val="24"/>
        </w:rPr>
        <w:t>this void</w:t>
      </w:r>
      <w:r w:rsidRPr="008B1958">
        <w:rPr>
          <w:sz w:val="16"/>
          <w:szCs w:val="24"/>
        </w:rPr>
        <w:t xml:space="preserve"> also stimulates and </w:t>
      </w:r>
      <w:r w:rsidRPr="008B1958">
        <w:rPr>
          <w:rStyle w:val="StyleUnderline"/>
          <w:sz w:val="24"/>
          <w:szCs w:val="24"/>
        </w:rPr>
        <w:t>simulates reproductive effects driven by disappointment (that the real is no more) but also by desire (that the quest for the real produce more and more reality).</w:t>
      </w:r>
      <w:r w:rsidRPr="008B1958">
        <w:rPr>
          <w:sz w:val="16"/>
          <w:szCs w:val="24"/>
        </w:rPr>
        <w:t xml:space="preserve"> Thus, </w:t>
      </w:r>
      <w:r w:rsidRPr="008B1958">
        <w:rPr>
          <w:rStyle w:val="StyleUnderline"/>
          <w:sz w:val="24"/>
          <w:szCs w:val="24"/>
        </w:rPr>
        <w:t>this stage of</w:t>
      </w:r>
      <w:r w:rsidRPr="008B1958">
        <w:rPr>
          <w:sz w:val="16"/>
          <w:szCs w:val="24"/>
        </w:rPr>
        <w:t xml:space="preserve"> “representation” or of </w:t>
      </w:r>
      <w:r w:rsidRPr="008B1958">
        <w:rPr>
          <w:rStyle w:val="StyleUnderline"/>
          <w:sz w:val="24"/>
          <w:szCs w:val="24"/>
        </w:rPr>
        <w:t>reality-production</w:t>
      </w:r>
      <w:r w:rsidRPr="008B1958">
        <w:rPr>
          <w:sz w:val="16"/>
          <w:szCs w:val="24"/>
        </w:rPr>
        <w:t xml:space="preserve"> also inevitably </w:t>
      </w:r>
      <w:r w:rsidRPr="008B1958">
        <w:rPr>
          <w:rStyle w:val="StyleUnderline"/>
          <w:sz w:val="24"/>
          <w:szCs w:val="24"/>
        </w:rPr>
        <w:t xml:space="preserve">turns toward proliferation and saturation of all the signs that can stand for the real itself. </w:t>
      </w:r>
      <w:r w:rsidRPr="00F868E5">
        <w:rPr>
          <w:rStyle w:val="StyleUnderline"/>
          <w:sz w:val="24"/>
          <w:szCs w:val="24"/>
          <w:highlight w:val="green"/>
        </w:rPr>
        <w:t>The less reality is present, the more</w:t>
      </w:r>
      <w:r w:rsidRPr="008B1958">
        <w:rPr>
          <w:rStyle w:val="StyleUnderline"/>
          <w:sz w:val="24"/>
          <w:szCs w:val="24"/>
        </w:rPr>
        <w:t xml:space="preserve"> its </w:t>
      </w:r>
      <w:r w:rsidRPr="00F868E5">
        <w:rPr>
          <w:rStyle w:val="StyleUnderline"/>
          <w:sz w:val="24"/>
          <w:szCs w:val="24"/>
          <w:highlight w:val="green"/>
        </w:rPr>
        <w:t xml:space="preserve">signs, </w:t>
      </w:r>
      <w:r w:rsidRPr="008B1958">
        <w:rPr>
          <w:rStyle w:val="StyleUnderline"/>
          <w:sz w:val="24"/>
          <w:szCs w:val="24"/>
        </w:rPr>
        <w:t xml:space="preserve">as substitutes for the real, </w:t>
      </w:r>
      <w:r w:rsidRPr="00F868E5">
        <w:rPr>
          <w:rStyle w:val="StyleUnderline"/>
          <w:sz w:val="24"/>
          <w:szCs w:val="24"/>
          <w:highlight w:val="green"/>
        </w:rPr>
        <w:t>proliferate.</w:t>
      </w:r>
      <w:r w:rsidRPr="008B1958">
        <w:rPr>
          <w:sz w:val="16"/>
          <w:szCs w:val="24"/>
        </w:rPr>
        <w:t xml:space="preserve"> As Baudrillard (2005) puts it: “We live in terror both of the excess of meaning and of total meaninglessness” (p. 134). Demands on reality to be exponentially re-enacted, displayed, and proliferated (the new modalities of representation in this third phase) further deepen the absence of the real. Demands for evermore meaning (everything must make sense, be meaningful) exacerbate a general loss of certainty. Meaning, too, is about the exponential production and display of signs, signs that stand for what is meaningful. As Baudrillard (1988) writes, “Everywhere one seeks to produce meaning, to make the world signify, to render it visible. We are not, however, in danger of lacking meaning; quite to the contrary, we are gorged with </w:t>
      </w:r>
      <w:proofErr w:type="gramStart"/>
      <w:r w:rsidRPr="008B1958">
        <w:rPr>
          <w:sz w:val="16"/>
          <w:szCs w:val="24"/>
        </w:rPr>
        <w:t>meaning</w:t>
      </w:r>
      <w:proofErr w:type="gramEnd"/>
      <w:r w:rsidRPr="008B1958">
        <w:rPr>
          <w:sz w:val="16"/>
          <w:szCs w:val="24"/>
        </w:rPr>
        <w:t xml:space="preserve"> and it is killing us” (p. 63). Lastly, Baudrillard (1983b) arrives at a fourth stage of the image/simulation. Here, the image, indebted to the effects of absence-proliferation resulting from the third stage, “bears no relation to any reality whatever: it is its own pure simulacrum” (p. 11). This stage of the image relates to a phase of the “real” in which the effects of representation (or what formerly could be called representation) can now be conceptualized as a series of independent operations. Images now circulate and reproduce in </w:t>
      </w:r>
      <w:proofErr w:type="gramStart"/>
      <w:r w:rsidRPr="008B1958">
        <w:rPr>
          <w:sz w:val="16"/>
          <w:szCs w:val="24"/>
        </w:rPr>
        <w:t>more or less complete</w:t>
      </w:r>
      <w:proofErr w:type="gramEnd"/>
      <w:r w:rsidRPr="008B1958">
        <w:rPr>
          <w:sz w:val="16"/>
          <w:szCs w:val="24"/>
        </w:rPr>
        <w:t xml:space="preserve"> abstraction from the demands of referentiality. In effect, the “real” has been hollowed out by its own representations (as we saw in the third stage). </w:t>
      </w:r>
      <w:r w:rsidRPr="008B1958">
        <w:rPr>
          <w:rStyle w:val="StyleUnderline"/>
          <w:sz w:val="24"/>
          <w:szCs w:val="24"/>
        </w:rPr>
        <w:t>Nothing is left of the real but its simulacra, its sign-images that circulate and are exchanged indiscriminately throughout a global mediascape.</w:t>
      </w:r>
      <w:r w:rsidRPr="008B1958">
        <w:rPr>
          <w:sz w:val="16"/>
          <w:szCs w:val="24"/>
        </w:rPr>
        <w:t xml:space="preserve"> At this stage, </w:t>
      </w:r>
      <w:r w:rsidRPr="00F868E5">
        <w:rPr>
          <w:rStyle w:val="StyleUnderline"/>
          <w:sz w:val="24"/>
          <w:szCs w:val="24"/>
          <w:highlight w:val="green"/>
        </w:rPr>
        <w:t>when we point to a “real” object</w:t>
      </w:r>
      <w:r w:rsidRPr="008B1958">
        <w:rPr>
          <w:rStyle w:val="StyleUnderline"/>
          <w:sz w:val="24"/>
          <w:szCs w:val="24"/>
        </w:rPr>
        <w:t xml:space="preserve"> in the world, </w:t>
      </w:r>
      <w:r w:rsidRPr="00F868E5">
        <w:rPr>
          <w:rStyle w:val="StyleUnderline"/>
          <w:sz w:val="24"/>
          <w:szCs w:val="24"/>
          <w:highlight w:val="green"/>
        </w:rPr>
        <w:t>we</w:t>
      </w:r>
      <w:r w:rsidRPr="008B1958">
        <w:rPr>
          <w:rStyle w:val="StyleUnderline"/>
          <w:sz w:val="24"/>
          <w:szCs w:val="24"/>
        </w:rPr>
        <w:t xml:space="preserve"> </w:t>
      </w:r>
      <w:proofErr w:type="gramStart"/>
      <w:r w:rsidRPr="008B1958">
        <w:rPr>
          <w:rStyle w:val="StyleUnderline"/>
          <w:sz w:val="24"/>
          <w:szCs w:val="24"/>
        </w:rPr>
        <w:t xml:space="preserve">actually </w:t>
      </w:r>
      <w:r w:rsidRPr="00F868E5">
        <w:rPr>
          <w:rStyle w:val="StyleUnderline"/>
          <w:sz w:val="24"/>
          <w:szCs w:val="24"/>
          <w:highlight w:val="green"/>
        </w:rPr>
        <w:t>point</w:t>
      </w:r>
      <w:proofErr w:type="gramEnd"/>
      <w:r w:rsidRPr="00F868E5">
        <w:rPr>
          <w:rStyle w:val="StyleUnderline"/>
          <w:sz w:val="24"/>
          <w:szCs w:val="24"/>
          <w:highlight w:val="green"/>
        </w:rPr>
        <w:t xml:space="preserve"> to a hyper-</w:t>
      </w:r>
      <w:r w:rsidRPr="008B1958">
        <w:rPr>
          <w:rStyle w:val="StyleUnderline"/>
          <w:sz w:val="24"/>
          <w:szCs w:val="24"/>
        </w:rPr>
        <w:t xml:space="preserve">mediation of the object and of its sign-function, often to manifold images, void of originality by virtue of having been hyper-circulated. The mediation of reality has led to </w:t>
      </w:r>
      <w:r w:rsidRPr="00F868E5">
        <w:rPr>
          <w:rStyle w:val="StyleUnderline"/>
          <w:sz w:val="24"/>
          <w:szCs w:val="24"/>
          <w:highlight w:val="green"/>
        </w:rPr>
        <w:t>the disappearance of the real</w:t>
      </w:r>
      <w:r w:rsidRPr="008B1958">
        <w:rPr>
          <w:rStyle w:val="StyleUnderline"/>
          <w:sz w:val="24"/>
          <w:szCs w:val="24"/>
        </w:rPr>
        <w:t xml:space="preserve"> and representation, and we find instead a hallucinatory complex of “hyperreality” whereby things</w:t>
      </w:r>
      <w:r w:rsidRPr="008B1958">
        <w:rPr>
          <w:sz w:val="16"/>
          <w:szCs w:val="24"/>
        </w:rPr>
        <w:t xml:space="preserve"> appear and in fact </w:t>
      </w:r>
      <w:r w:rsidRPr="008B1958">
        <w:rPr>
          <w:rStyle w:val="StyleUnderline"/>
          <w:sz w:val="24"/>
          <w:szCs w:val="24"/>
        </w:rPr>
        <w:t>are “more real than the real”</w:t>
      </w:r>
      <w:r w:rsidRPr="008B1958">
        <w:rPr>
          <w:sz w:val="16"/>
          <w:szCs w:val="24"/>
        </w:rPr>
        <w:t xml:space="preserve"> (Baudrillard, 1983a, p. 99). Baudrillard’s diagnosis about representation, reality, and their fateful (hyper)- mediation is reflected through many of the operations of contemporary media, particularly those that involve the proliferation and saturation of inputs and outputs in the global circuitry. </w:t>
      </w:r>
      <w:r w:rsidRPr="00F868E5">
        <w:rPr>
          <w:rStyle w:val="StyleUnderline"/>
          <w:sz w:val="24"/>
          <w:szCs w:val="24"/>
          <w:highlight w:val="green"/>
        </w:rPr>
        <w:t>The</w:t>
      </w:r>
      <w:r w:rsidRPr="008B1958">
        <w:rPr>
          <w:rStyle w:val="StyleUnderline"/>
          <w:sz w:val="24"/>
          <w:szCs w:val="24"/>
        </w:rPr>
        <w:t xml:space="preserve"> immeasurable </w:t>
      </w:r>
      <w:r w:rsidRPr="00F868E5">
        <w:rPr>
          <w:rStyle w:val="StyleUnderline"/>
          <w:sz w:val="24"/>
          <w:szCs w:val="24"/>
          <w:highlight w:val="green"/>
        </w:rPr>
        <w:t>volume of hyper-produced</w:t>
      </w:r>
      <w:r w:rsidRPr="008B1958">
        <w:rPr>
          <w:rStyle w:val="StyleUnderline"/>
          <w:sz w:val="24"/>
          <w:szCs w:val="24"/>
        </w:rPr>
        <w:t xml:space="preserve"> digital </w:t>
      </w:r>
      <w:r w:rsidRPr="00F868E5">
        <w:rPr>
          <w:rStyle w:val="StyleUnderline"/>
          <w:sz w:val="24"/>
          <w:szCs w:val="24"/>
          <w:highlight w:val="green"/>
        </w:rPr>
        <w:t>contents</w:t>
      </w:r>
      <w:r w:rsidRPr="008B1958">
        <w:rPr>
          <w:sz w:val="16"/>
          <w:szCs w:val="24"/>
        </w:rPr>
        <w:t xml:space="preserve"> seems to have </w:t>
      </w:r>
      <w:r w:rsidRPr="00F868E5">
        <w:rPr>
          <w:rStyle w:val="StyleUnderline"/>
          <w:sz w:val="24"/>
          <w:szCs w:val="24"/>
          <w:highlight w:val="green"/>
        </w:rPr>
        <w:t>overwhelmed</w:t>
      </w:r>
      <w:r w:rsidRPr="008B1958">
        <w:rPr>
          <w:rStyle w:val="StyleUnderline"/>
          <w:sz w:val="24"/>
          <w:szCs w:val="24"/>
        </w:rPr>
        <w:t xml:space="preserve"> the </w:t>
      </w:r>
      <w:r w:rsidRPr="00F868E5">
        <w:rPr>
          <w:rStyle w:val="StyleUnderline"/>
          <w:sz w:val="24"/>
          <w:szCs w:val="24"/>
          <w:highlight w:val="green"/>
        </w:rPr>
        <w:t>global circuits of</w:t>
      </w:r>
      <w:r w:rsidRPr="008B1958">
        <w:rPr>
          <w:rStyle w:val="StyleUnderline"/>
          <w:sz w:val="24"/>
          <w:szCs w:val="24"/>
        </w:rPr>
        <w:t xml:space="preserve"> communication, representation, and meaning/</w:t>
      </w:r>
      <w:r w:rsidRPr="00F868E5">
        <w:rPr>
          <w:rStyle w:val="StyleUnderline"/>
          <w:sz w:val="24"/>
          <w:szCs w:val="24"/>
          <w:highlight w:val="green"/>
        </w:rPr>
        <w:t>signification</w:t>
      </w:r>
      <w:r w:rsidRPr="008B1958">
        <w:rPr>
          <w:rStyle w:val="StyleUnderline"/>
          <w:sz w:val="24"/>
          <w:szCs w:val="24"/>
        </w:rPr>
        <w:t xml:space="preserve">. </w:t>
      </w:r>
      <w:r w:rsidRPr="008B1958">
        <w:rPr>
          <w:sz w:val="16"/>
          <w:szCs w:val="24"/>
        </w:rPr>
        <w:t>The globalized world is faced with an irreducible complexity of interdependent transmissions, exchanges, and always expanding and morphing communication channels occurring between a multitude of networked actors/actants, interests, and media across the shifting realms of speculative finance, statecraft, international intelligence, the management of political processes, journalism, news-reporting/making, publishing, academia, or “scientific” expertise, and everyday consumer practices, on and on, ad nauseam. There occurs a widespread hyper-generation, hyper-distribution, and hyper-signification of causality and connectivity that, in turn, become virtually indistinguishable categories, excreted by digitally mediated social exchange, and often emerging as a series of signs or symptoms of the boundless growth of an implosive global system.</w:t>
      </w:r>
      <w:r w:rsidRPr="008B1958">
        <w:rPr>
          <w:rStyle w:val="StyleUnderline"/>
          <w:sz w:val="24"/>
          <w:szCs w:val="24"/>
        </w:rPr>
        <w:t xml:space="preserve"> As the system grows, all meanings, certainties, and </w:t>
      </w:r>
      <w:r w:rsidRPr="00F868E5">
        <w:rPr>
          <w:rStyle w:val="StyleUnderline"/>
          <w:sz w:val="24"/>
          <w:szCs w:val="24"/>
          <w:highlight w:val="green"/>
        </w:rPr>
        <w:t>truth-claims implode.</w:t>
      </w:r>
      <w:r w:rsidRPr="008B1958">
        <w:rPr>
          <w:rStyle w:val="StyleUnderline"/>
          <w:sz w:val="24"/>
          <w:szCs w:val="24"/>
        </w:rPr>
        <w:t xml:space="preserve"> </w:t>
      </w:r>
      <w:r w:rsidRPr="008B1958">
        <w:rPr>
          <w:sz w:val="16"/>
          <w:szCs w:val="24"/>
        </w:rPr>
        <w:t xml:space="preserve">Within this implosive global system, </w:t>
      </w:r>
      <w:r w:rsidRPr="008B1958">
        <w:rPr>
          <w:rStyle w:val="StyleUnderline"/>
          <w:sz w:val="24"/>
          <w:szCs w:val="24"/>
        </w:rPr>
        <w:t>mediation of the true and the real may remain operative</w:t>
      </w:r>
      <w:r w:rsidRPr="008B1958">
        <w:rPr>
          <w:sz w:val="16"/>
          <w:szCs w:val="24"/>
        </w:rPr>
        <w:t xml:space="preserve">, but </w:t>
      </w:r>
      <w:r w:rsidRPr="008B1958">
        <w:rPr>
          <w:rStyle w:val="StyleUnderline"/>
          <w:sz w:val="24"/>
          <w:szCs w:val="24"/>
        </w:rPr>
        <w:t>only according to a logic of functional contradiction.</w:t>
      </w:r>
      <w:r w:rsidRPr="008B1958">
        <w:rPr>
          <w:sz w:val="16"/>
          <w:szCs w:val="24"/>
        </w:rPr>
        <w:t xml:space="preserve"> Indeed, </w:t>
      </w:r>
      <w:r w:rsidRPr="008B1958">
        <w:rPr>
          <w:rStyle w:val="StyleUnderline"/>
          <w:sz w:val="24"/>
          <w:szCs w:val="24"/>
        </w:rPr>
        <w:t>the promise of certainty is continually (re)produced</w:t>
      </w:r>
      <w:r w:rsidRPr="008B1958">
        <w:rPr>
          <w:sz w:val="16"/>
          <w:szCs w:val="24"/>
        </w:rPr>
        <w:t xml:space="preserve"> concomitantly </w:t>
      </w:r>
      <w:r w:rsidRPr="008B1958">
        <w:rPr>
          <w:rStyle w:val="StyleUnderline"/>
          <w:sz w:val="24"/>
          <w:szCs w:val="24"/>
        </w:rPr>
        <w:t>with its disappointment or deferral.</w:t>
      </w:r>
      <w:r w:rsidRPr="008B1958">
        <w:rPr>
          <w:sz w:val="16"/>
          <w:szCs w:val="24"/>
        </w:rPr>
        <w:t xml:space="preserve"> This is perhaps the fateful or fatal strategic extension of the culture industry’s logic of domination and libidinal exploitation that had once been outlined by Horkheimer and Adorno (2002). As Horkheimer and Adorno put it, </w:t>
      </w:r>
      <w:r w:rsidRPr="008B1958">
        <w:rPr>
          <w:rStyle w:val="StyleUnderline"/>
          <w:sz w:val="24"/>
          <w:szCs w:val="24"/>
        </w:rPr>
        <w:t xml:space="preserve">[t]he </w:t>
      </w:r>
      <w:proofErr w:type="gramStart"/>
      <w:r w:rsidRPr="008B1958">
        <w:rPr>
          <w:rStyle w:val="StyleUnderline"/>
          <w:sz w:val="24"/>
          <w:szCs w:val="24"/>
        </w:rPr>
        <w:t>culture</w:t>
      </w:r>
      <w:proofErr w:type="gramEnd"/>
      <w:r w:rsidRPr="008B1958">
        <w:rPr>
          <w:rStyle w:val="StyleUnderline"/>
          <w:sz w:val="24"/>
          <w:szCs w:val="24"/>
        </w:rPr>
        <w:t xml:space="preserve"> industry endlessly cheats its consumers out of what it endlessly promises. The promissory note of pleasure</w:t>
      </w:r>
      <w:r w:rsidRPr="008B1958">
        <w:rPr>
          <w:sz w:val="16"/>
          <w:szCs w:val="24"/>
        </w:rPr>
        <w:t xml:space="preserve"> issued by plot and packaging </w:t>
      </w:r>
      <w:r w:rsidRPr="008B1958">
        <w:rPr>
          <w:rStyle w:val="StyleUnderline"/>
          <w:sz w:val="24"/>
          <w:szCs w:val="24"/>
        </w:rPr>
        <w:t xml:space="preserve">is indefinitely prolonged: the promise, which </w:t>
      </w:r>
      <w:proofErr w:type="gramStart"/>
      <w:r w:rsidRPr="008B1958">
        <w:rPr>
          <w:rStyle w:val="StyleUnderline"/>
          <w:sz w:val="24"/>
          <w:szCs w:val="24"/>
        </w:rPr>
        <w:t>actually comprises</w:t>
      </w:r>
      <w:proofErr w:type="gramEnd"/>
      <w:r w:rsidRPr="008B1958">
        <w:rPr>
          <w:rStyle w:val="StyleUnderline"/>
          <w:sz w:val="24"/>
          <w:szCs w:val="24"/>
        </w:rPr>
        <w:t xml:space="preserve"> the entire show, disdainfully intimates that there is nothing more to come,</w:t>
      </w:r>
      <w:r w:rsidRPr="008B1958">
        <w:rPr>
          <w:sz w:val="16"/>
          <w:szCs w:val="24"/>
        </w:rPr>
        <w:t xml:space="preserve"> that the diner must be satisfied with reading the menu. (p. 111) Today, however, </w:t>
      </w:r>
      <w:r w:rsidRPr="008B1958">
        <w:rPr>
          <w:rStyle w:val="StyleUnderline"/>
          <w:sz w:val="24"/>
          <w:szCs w:val="24"/>
        </w:rPr>
        <w:t>the operationalization of promise-disappointment functions beyond</w:t>
      </w:r>
      <w:r w:rsidRPr="008B1958">
        <w:rPr>
          <w:sz w:val="16"/>
          <w:szCs w:val="24"/>
        </w:rPr>
        <w:t xml:space="preserve"> the strategic scope of consumer marketing and </w:t>
      </w:r>
      <w:r w:rsidRPr="008B1958">
        <w:rPr>
          <w:rStyle w:val="StyleUnderline"/>
          <w:sz w:val="24"/>
          <w:szCs w:val="24"/>
        </w:rPr>
        <w:t>the culture industry. The mediatized subject is constantly hit by a barrage of direct and indirect promissory notes about various forms and versions of certainty, security, and truth emanating from multiple news media pundits, commentators, ideologues, technocrats, politicians, community activists, and fellow “</w:t>
      </w:r>
      <w:proofErr w:type="spellStart"/>
      <w:r w:rsidRPr="008B1958">
        <w:rPr>
          <w:rStyle w:val="StyleUnderline"/>
          <w:sz w:val="24"/>
          <w:szCs w:val="24"/>
        </w:rPr>
        <w:t>digizens</w:t>
      </w:r>
      <w:proofErr w:type="spellEnd"/>
      <w:r w:rsidRPr="008B1958">
        <w:rPr>
          <w:rStyle w:val="StyleUnderline"/>
          <w:sz w:val="24"/>
          <w:szCs w:val="24"/>
        </w:rPr>
        <w:t>.”</w:t>
      </w:r>
      <w:r w:rsidRPr="008B1958">
        <w:rPr>
          <w:sz w:val="16"/>
          <w:szCs w:val="24"/>
        </w:rPr>
        <w:t xml:space="preserve"> Increasingly, </w:t>
      </w:r>
      <w:r w:rsidRPr="008B1958">
        <w:rPr>
          <w:rStyle w:val="StyleUnderline"/>
          <w:sz w:val="24"/>
          <w:szCs w:val="24"/>
        </w:rPr>
        <w:t>the reality of power</w:t>
      </w:r>
      <w:r w:rsidRPr="008B1958">
        <w:rPr>
          <w:sz w:val="16"/>
          <w:szCs w:val="24"/>
        </w:rPr>
        <w:t xml:space="preserve"> (social, political, economic, etc.) </w:t>
      </w:r>
      <w:r w:rsidRPr="008B1958">
        <w:rPr>
          <w:rStyle w:val="StyleUnderline"/>
          <w:sz w:val="24"/>
          <w:szCs w:val="24"/>
        </w:rPr>
        <w:t xml:space="preserve">is being scrambled by a hyper-real </w:t>
      </w:r>
      <w:r w:rsidRPr="00F868E5">
        <w:rPr>
          <w:rStyle w:val="StyleUnderline"/>
          <w:sz w:val="24"/>
          <w:szCs w:val="24"/>
          <w:highlight w:val="green"/>
        </w:rPr>
        <w:t>overproduction of conflicting “truths”</w:t>
      </w:r>
      <w:r w:rsidRPr="008B1958">
        <w:rPr>
          <w:rStyle w:val="StyleUnderline"/>
          <w:sz w:val="24"/>
          <w:szCs w:val="24"/>
        </w:rPr>
        <w:t xml:space="preserve"> and “untruths,” “reals” and “</w:t>
      </w:r>
      <w:proofErr w:type="spellStart"/>
      <w:r w:rsidRPr="008B1958">
        <w:rPr>
          <w:rStyle w:val="StyleUnderline"/>
          <w:sz w:val="24"/>
          <w:szCs w:val="24"/>
        </w:rPr>
        <w:t>unreals</w:t>
      </w:r>
      <w:proofErr w:type="spellEnd"/>
      <w:r w:rsidRPr="008B1958">
        <w:rPr>
          <w:rStyle w:val="StyleUnderline"/>
          <w:sz w:val="24"/>
          <w:szCs w:val="24"/>
        </w:rPr>
        <w:t xml:space="preserve">,” “facts” and “alternative facts,” or “news” and “fake news” </w:t>
      </w:r>
      <w:r w:rsidRPr="00F868E5">
        <w:rPr>
          <w:rStyle w:val="StyleUnderline"/>
          <w:sz w:val="24"/>
          <w:szCs w:val="24"/>
          <w:highlight w:val="green"/>
        </w:rPr>
        <w:t>that exacerbate the implosion of</w:t>
      </w:r>
      <w:r w:rsidRPr="008B1958">
        <w:rPr>
          <w:rStyle w:val="StyleUnderline"/>
          <w:sz w:val="24"/>
          <w:szCs w:val="24"/>
        </w:rPr>
        <w:t xml:space="preserve"> ideologically </w:t>
      </w:r>
      <w:r w:rsidRPr="00F868E5">
        <w:rPr>
          <w:rStyle w:val="StyleUnderline"/>
          <w:sz w:val="24"/>
          <w:szCs w:val="24"/>
          <w:highlight w:val="green"/>
        </w:rPr>
        <w:t>incoherent</w:t>
      </w:r>
      <w:r w:rsidRPr="008B1958">
        <w:rPr>
          <w:rStyle w:val="StyleUnderline"/>
          <w:sz w:val="24"/>
          <w:szCs w:val="24"/>
        </w:rPr>
        <w:t xml:space="preserve"> and semantically fragmented </w:t>
      </w:r>
      <w:r w:rsidRPr="00F868E5">
        <w:rPr>
          <w:rStyle w:val="StyleUnderline"/>
          <w:sz w:val="24"/>
          <w:szCs w:val="24"/>
          <w:highlight w:val="green"/>
        </w:rPr>
        <w:t>images</w:t>
      </w:r>
      <w:r w:rsidRPr="008B1958">
        <w:rPr>
          <w:rStyle w:val="StyleUnderline"/>
          <w:sz w:val="24"/>
          <w:szCs w:val="24"/>
        </w:rPr>
        <w:t xml:space="preserve"> purporting to represent some sort of</w:t>
      </w:r>
      <w:r w:rsidRPr="008B1958">
        <w:rPr>
          <w:sz w:val="16"/>
          <w:szCs w:val="24"/>
        </w:rPr>
        <w:t xml:space="preserve"> social/ political/economic reality (</w:t>
      </w:r>
      <w:proofErr w:type="spellStart"/>
      <w:r w:rsidRPr="008B1958">
        <w:rPr>
          <w:sz w:val="16"/>
          <w:szCs w:val="24"/>
        </w:rPr>
        <w:t>Artrip</w:t>
      </w:r>
      <w:proofErr w:type="spellEnd"/>
      <w:r w:rsidRPr="008B1958">
        <w:rPr>
          <w:sz w:val="16"/>
          <w:szCs w:val="24"/>
        </w:rPr>
        <w:t xml:space="preserve"> &amp; </w:t>
      </w:r>
      <w:proofErr w:type="spellStart"/>
      <w:r w:rsidRPr="008B1958">
        <w:rPr>
          <w:sz w:val="16"/>
          <w:szCs w:val="24"/>
        </w:rPr>
        <w:t>Debrix</w:t>
      </w:r>
      <w:proofErr w:type="spellEnd"/>
      <w:r w:rsidRPr="008B1958">
        <w:rPr>
          <w:sz w:val="16"/>
          <w:szCs w:val="24"/>
        </w:rPr>
        <w:t>, 2014). Put differently, in seeking to diagnose and represent the true and the real, media today often produce a series of “undecidable symptoms, and an assortment of vague and contradictory diagnoses” (Baudrillard, 1995, p. 48). Even mainstream news commentaries today echo a vaguely postmodern concern that we have somehow entered a dangerous “post-truth” era of mediated social and political reality (Davies, 2016; Flood, 2016). One widespread sentiment in response to this “</w:t>
      </w:r>
      <w:proofErr w:type="spellStart"/>
      <w:r w:rsidRPr="008B1958">
        <w:rPr>
          <w:sz w:val="16"/>
          <w:szCs w:val="24"/>
        </w:rPr>
        <w:t>posttruth</w:t>
      </w:r>
      <w:proofErr w:type="spellEnd"/>
      <w:r w:rsidRPr="008B1958">
        <w:rPr>
          <w:sz w:val="16"/>
          <w:szCs w:val="24"/>
        </w:rPr>
        <w:t xml:space="preserve"> crisis” is to fetishize “fact-checking” technologies and related epistemic media/ truth policing practices. This sentiment commonly implores </w:t>
      </w:r>
      <w:proofErr w:type="gramStart"/>
      <w:r w:rsidRPr="008B1958">
        <w:rPr>
          <w:sz w:val="16"/>
          <w:szCs w:val="24"/>
        </w:rPr>
        <w:t>that countermeasures</w:t>
      </w:r>
      <w:proofErr w:type="gramEnd"/>
      <w:r w:rsidRPr="008B1958">
        <w:rPr>
          <w:sz w:val="16"/>
          <w:szCs w:val="24"/>
        </w:rPr>
        <w:t xml:space="preserve"> be taken in response to “fake news” proliferation. Yet, the machineries that produce and disseminate the true and the untrue are one and the same. Both involve the same conditions of reproduction, the same thirst for reality, and the same system of operationalized promise/disappointment. The imperative to “fact-check” suggests that media need to fight against a threat to their own legitimacy and against the endangerment of truth. But journalists and pundits who tout “fact-checking” as some </w:t>
      </w:r>
      <w:proofErr w:type="spellStart"/>
      <w:r w:rsidRPr="008B1958">
        <w:rPr>
          <w:sz w:val="16"/>
          <w:szCs w:val="24"/>
        </w:rPr>
        <w:t>panacean</w:t>
      </w:r>
      <w:proofErr w:type="spellEnd"/>
      <w:r w:rsidRPr="008B1958">
        <w:rPr>
          <w:sz w:val="16"/>
          <w:szCs w:val="24"/>
        </w:rPr>
        <w:t xml:space="preserve"> form of political/social resistance appear to do so in complete ignorance or denial of the hyper-real effects of today’s global media. They fail to see that, in the words of Baudrillard (2005), </w:t>
      </w:r>
      <w:r w:rsidRPr="008B1958">
        <w:rPr>
          <w:rStyle w:val="StyleUnderline"/>
          <w:sz w:val="24"/>
          <w:szCs w:val="24"/>
        </w:rPr>
        <w:t>“[t]</w:t>
      </w:r>
      <w:proofErr w:type="gramStart"/>
      <w:r w:rsidRPr="008B1958">
        <w:rPr>
          <w:rStyle w:val="StyleUnderline"/>
          <w:sz w:val="24"/>
          <w:szCs w:val="24"/>
        </w:rPr>
        <w:t>he</w:t>
      </w:r>
      <w:proofErr w:type="gramEnd"/>
      <w:r w:rsidRPr="008B1958">
        <w:rPr>
          <w:rStyle w:val="StyleUnderline"/>
          <w:sz w:val="24"/>
          <w:szCs w:val="24"/>
        </w:rPr>
        <w:t xml:space="preserve"> excess of information engenders undecidability of facts and confusion of minds. […] The excess of transparency engenders terror”</w:t>
      </w:r>
      <w:r w:rsidRPr="008B1958">
        <w:rPr>
          <w:sz w:val="16"/>
          <w:szCs w:val="24"/>
        </w:rPr>
        <w:t xml:space="preserve"> (p. 193). The ethos/pathos of </w:t>
      </w:r>
      <w:r w:rsidRPr="008B1958">
        <w:rPr>
          <w:rStyle w:val="StyleUnderline"/>
          <w:sz w:val="24"/>
          <w:szCs w:val="24"/>
        </w:rPr>
        <w:t>“factchecking” assumes that the immediacy of truth is still possible, or that media can or must remain neutral conduits for the transmission of reality.</w:t>
      </w:r>
      <w:r w:rsidRPr="008B1958">
        <w:rPr>
          <w:sz w:val="16"/>
          <w:szCs w:val="24"/>
        </w:rPr>
        <w:t xml:space="preserve"> Thus, </w:t>
      </w:r>
      <w:r w:rsidRPr="008B1958">
        <w:rPr>
          <w:rStyle w:val="StyleUnderline"/>
          <w:sz w:val="24"/>
          <w:szCs w:val="24"/>
        </w:rPr>
        <w:t>the fetishization of “fact-checking” does not care to address</w:t>
      </w:r>
      <w:r w:rsidRPr="008B1958">
        <w:rPr>
          <w:sz w:val="16"/>
          <w:szCs w:val="24"/>
        </w:rPr>
        <w:t xml:space="preserve"> (or cannot make itself address) </w:t>
      </w:r>
      <w:r w:rsidRPr="008B1958">
        <w:rPr>
          <w:rStyle w:val="StyleUnderline"/>
          <w:sz w:val="24"/>
          <w:szCs w:val="24"/>
        </w:rPr>
        <w:t xml:space="preserve">the more difficult situation, but one that is arguably at the root of the so-called post-truth condition: </w:t>
      </w:r>
      <w:r w:rsidRPr="00F868E5">
        <w:rPr>
          <w:rStyle w:val="StyleUnderline"/>
          <w:sz w:val="24"/>
          <w:szCs w:val="24"/>
          <w:highlight w:val="green"/>
        </w:rPr>
        <w:t>truth is always</w:t>
      </w:r>
      <w:r w:rsidRPr="008B1958">
        <w:rPr>
          <w:rStyle w:val="StyleUnderline"/>
          <w:sz w:val="24"/>
          <w:szCs w:val="24"/>
        </w:rPr>
        <w:t xml:space="preserve"> already </w:t>
      </w:r>
      <w:r w:rsidRPr="00F868E5">
        <w:rPr>
          <w:rStyle w:val="StyleUnderline"/>
          <w:sz w:val="24"/>
          <w:szCs w:val="24"/>
          <w:highlight w:val="green"/>
        </w:rPr>
        <w:t>mediated</w:t>
      </w:r>
      <w:r w:rsidRPr="008B1958">
        <w:rPr>
          <w:rStyle w:val="StyleUnderline"/>
          <w:sz w:val="24"/>
          <w:szCs w:val="24"/>
        </w:rPr>
        <w:t>. Truth is</w:t>
      </w:r>
      <w:r w:rsidRPr="008B1958">
        <w:rPr>
          <w:sz w:val="16"/>
          <w:szCs w:val="24"/>
        </w:rPr>
        <w:t xml:space="preserve"> always already </w:t>
      </w:r>
      <w:r w:rsidRPr="00F868E5">
        <w:rPr>
          <w:rStyle w:val="StyleUnderline"/>
          <w:sz w:val="24"/>
          <w:szCs w:val="24"/>
          <w:highlight w:val="green"/>
        </w:rPr>
        <w:t>vulnerable to</w:t>
      </w:r>
      <w:r w:rsidRPr="008B1958">
        <w:rPr>
          <w:rStyle w:val="StyleUnderline"/>
          <w:sz w:val="24"/>
          <w:szCs w:val="24"/>
        </w:rPr>
        <w:t xml:space="preserve"> the challenges of </w:t>
      </w:r>
      <w:r w:rsidRPr="00F868E5">
        <w:rPr>
          <w:rStyle w:val="StyleUnderline"/>
          <w:sz w:val="24"/>
          <w:szCs w:val="24"/>
          <w:highlight w:val="green"/>
        </w:rPr>
        <w:t>“alternative” forms of reality assessment</w:t>
      </w:r>
      <w:r w:rsidRPr="008B1958">
        <w:rPr>
          <w:rStyle w:val="StyleUnderline"/>
          <w:sz w:val="24"/>
          <w:szCs w:val="24"/>
        </w:rPr>
        <w:t xml:space="preserve"> and representation. The viral form of today’s media simultaneously demands and prohibits a hegemonic instantiation of truth.</w:t>
      </w:r>
      <w:r w:rsidRPr="008B1958">
        <w:rPr>
          <w:sz w:val="16"/>
          <w:szCs w:val="24"/>
        </w:rPr>
        <w:t xml:space="preserve"> Perhaps </w:t>
      </w:r>
      <w:r w:rsidRPr="008B1958">
        <w:rPr>
          <w:rStyle w:val="StyleUnderline"/>
          <w:sz w:val="24"/>
          <w:szCs w:val="24"/>
        </w:rPr>
        <w:t>this simultaneous and contradictory demand for and prohibition of epistemological hegemony has</w:t>
      </w:r>
      <w:r w:rsidRPr="008B1958">
        <w:rPr>
          <w:sz w:val="16"/>
          <w:szCs w:val="24"/>
        </w:rPr>
        <w:t xml:space="preserve"> always </w:t>
      </w:r>
      <w:r w:rsidRPr="008B1958">
        <w:rPr>
          <w:rStyle w:val="StyleUnderline"/>
          <w:sz w:val="24"/>
          <w:szCs w:val="24"/>
        </w:rPr>
        <w:t>been a central feature of liberal democracies and their quests for truth. The</w:t>
      </w:r>
      <w:r w:rsidRPr="008B1958">
        <w:rPr>
          <w:sz w:val="16"/>
          <w:szCs w:val="24"/>
        </w:rPr>
        <w:t xml:space="preserve"> devout </w:t>
      </w:r>
      <w:r w:rsidRPr="008B1958">
        <w:rPr>
          <w:rStyle w:val="StyleUnderline"/>
          <w:sz w:val="24"/>
          <w:szCs w:val="24"/>
        </w:rPr>
        <w:t>faith in the “marketplace of ideas” in (neo)liberal democratic designs—rooted in the virtues of transparency, freedom, and competition—promises that</w:t>
      </w:r>
      <w:r w:rsidRPr="008B1958">
        <w:rPr>
          <w:sz w:val="16"/>
          <w:szCs w:val="24"/>
        </w:rPr>
        <w:t xml:space="preserve"> (like the infamous invisible hand of the market, perhaps) </w:t>
      </w:r>
      <w:r w:rsidRPr="008B1958">
        <w:rPr>
          <w:rStyle w:val="StyleUnderline"/>
          <w:sz w:val="24"/>
          <w:szCs w:val="24"/>
        </w:rPr>
        <w:t>it will</w:t>
      </w:r>
      <w:r w:rsidRPr="008B1958">
        <w:rPr>
          <w:sz w:val="16"/>
          <w:szCs w:val="24"/>
        </w:rPr>
        <w:t xml:space="preserve"> eventually </w:t>
      </w:r>
      <w:r w:rsidRPr="008B1958">
        <w:rPr>
          <w:rStyle w:val="StyleUnderline"/>
          <w:sz w:val="24"/>
          <w:szCs w:val="24"/>
        </w:rPr>
        <w:t>always be able to sort out fact from fiction.</w:t>
      </w:r>
      <w:r w:rsidRPr="008B1958">
        <w:rPr>
          <w:sz w:val="16"/>
          <w:szCs w:val="24"/>
        </w:rPr>
        <w:t xml:space="preserve"> But </w:t>
      </w:r>
      <w:r w:rsidRPr="008B1958">
        <w:rPr>
          <w:rStyle w:val="StyleUnderline"/>
          <w:sz w:val="24"/>
          <w:szCs w:val="24"/>
        </w:rPr>
        <w:t xml:space="preserve">the radical equivalency and universal fungibility of all ideas make it such that each </w:t>
      </w:r>
      <w:r w:rsidRPr="00F868E5">
        <w:rPr>
          <w:rStyle w:val="StyleUnderline"/>
          <w:sz w:val="24"/>
          <w:szCs w:val="24"/>
          <w:highlight w:val="green"/>
        </w:rPr>
        <w:t>attempt to instantiate</w:t>
      </w:r>
      <w:r w:rsidRPr="008B1958">
        <w:rPr>
          <w:rStyle w:val="StyleUnderline"/>
          <w:sz w:val="24"/>
          <w:szCs w:val="24"/>
        </w:rPr>
        <w:t xml:space="preserve"> a hegemonic </w:t>
      </w:r>
      <w:r w:rsidRPr="00F868E5">
        <w:rPr>
          <w:rStyle w:val="StyleUnderline"/>
          <w:sz w:val="24"/>
          <w:szCs w:val="24"/>
          <w:highlight w:val="green"/>
        </w:rPr>
        <w:t>truth tends</w:t>
      </w:r>
      <w:r w:rsidRPr="008B1958">
        <w:rPr>
          <w:rStyle w:val="StyleUnderline"/>
          <w:sz w:val="24"/>
          <w:szCs w:val="24"/>
        </w:rPr>
        <w:t xml:space="preserve"> only </w:t>
      </w:r>
      <w:r w:rsidRPr="00F868E5">
        <w:rPr>
          <w:rStyle w:val="StyleUnderline"/>
          <w:sz w:val="24"/>
          <w:szCs w:val="24"/>
          <w:highlight w:val="green"/>
        </w:rPr>
        <w:t>to energize</w:t>
      </w:r>
      <w:r w:rsidRPr="008B1958">
        <w:rPr>
          <w:rStyle w:val="StyleUnderline"/>
          <w:sz w:val="24"/>
          <w:szCs w:val="24"/>
        </w:rPr>
        <w:t xml:space="preserve"> an </w:t>
      </w:r>
      <w:r w:rsidRPr="00F868E5">
        <w:rPr>
          <w:rStyle w:val="StyleUnderline"/>
          <w:sz w:val="24"/>
          <w:szCs w:val="24"/>
          <w:highlight w:val="green"/>
        </w:rPr>
        <w:t>opposition</w:t>
      </w:r>
      <w:r w:rsidRPr="008B1958">
        <w:rPr>
          <w:b/>
          <w:bCs/>
          <w:sz w:val="16"/>
          <w:szCs w:val="24"/>
        </w:rPr>
        <w:t>al</w:t>
      </w:r>
      <w:r w:rsidRPr="008B1958">
        <w:rPr>
          <w:sz w:val="16"/>
          <w:szCs w:val="24"/>
        </w:rPr>
        <w:t xml:space="preserve"> </w:t>
      </w:r>
      <w:r w:rsidRPr="008B1958">
        <w:rPr>
          <w:rStyle w:val="StyleUnderline"/>
          <w:sz w:val="24"/>
          <w:szCs w:val="24"/>
        </w:rPr>
        <w:t>or contradictory attempt.</w:t>
      </w:r>
      <w:r w:rsidRPr="008B1958">
        <w:rPr>
          <w:sz w:val="16"/>
          <w:szCs w:val="24"/>
        </w:rPr>
        <w:t xml:space="preserve"> In the domain of news and political media, </w:t>
      </w:r>
      <w:r w:rsidRPr="008B1958">
        <w:rPr>
          <w:rStyle w:val="StyleUnderline"/>
          <w:sz w:val="16"/>
          <w:szCs w:val="24"/>
        </w:rPr>
        <w:t>the user-subject’s search for truth resembles a shell game,</w:t>
      </w:r>
      <w:r w:rsidRPr="008B1958">
        <w:rPr>
          <w:sz w:val="16"/>
          <w:szCs w:val="24"/>
        </w:rPr>
        <w:t xml:space="preserve"> the plight of </w:t>
      </w:r>
      <w:r w:rsidRPr="008B1958">
        <w:rPr>
          <w:rStyle w:val="StyleUnderline"/>
          <w:sz w:val="16"/>
          <w:szCs w:val="24"/>
        </w:rPr>
        <w:t>which is</w:t>
      </w:r>
      <w:r w:rsidRPr="008B1958">
        <w:rPr>
          <w:sz w:val="16"/>
          <w:szCs w:val="24"/>
        </w:rPr>
        <w:t xml:space="preserve"> perhaps </w:t>
      </w:r>
      <w:r w:rsidRPr="008B1958">
        <w:rPr>
          <w:rStyle w:val="StyleUnderline"/>
          <w:sz w:val="16"/>
          <w:szCs w:val="24"/>
        </w:rPr>
        <w:t>nowhere more evident than with Counselor to President Trump Kellyanne Conway’s insistence on “alternative facts” in opposition to the seemingly more measured, documented, quantitative, and conventional facts reported about public attendance at Trump’s presidential inauguration</w:t>
      </w:r>
      <w:r w:rsidRPr="008B1958">
        <w:rPr>
          <w:sz w:val="16"/>
          <w:szCs w:val="24"/>
        </w:rPr>
        <w:t xml:space="preserve"> (</w:t>
      </w:r>
      <w:proofErr w:type="spellStart"/>
      <w:r w:rsidRPr="008B1958">
        <w:rPr>
          <w:sz w:val="16"/>
          <w:szCs w:val="24"/>
        </w:rPr>
        <w:t>Bradner</w:t>
      </w:r>
      <w:proofErr w:type="spellEnd"/>
      <w:r w:rsidRPr="008B1958">
        <w:rPr>
          <w:sz w:val="16"/>
          <w:szCs w:val="24"/>
        </w:rPr>
        <w:t xml:space="preserve">, 2017). </w:t>
      </w:r>
      <w:r w:rsidRPr="008B1958">
        <w:rPr>
          <w:rStyle w:val="StyleUnderline"/>
          <w:sz w:val="16"/>
          <w:szCs w:val="24"/>
        </w:rPr>
        <w:t>The</w:t>
      </w:r>
      <w:r w:rsidRPr="008B1958">
        <w:rPr>
          <w:sz w:val="16"/>
          <w:szCs w:val="24"/>
        </w:rPr>
        <w:t xml:space="preserve"> new U.S. </w:t>
      </w:r>
      <w:r w:rsidRPr="008B1958">
        <w:rPr>
          <w:rStyle w:val="StyleUnderline"/>
          <w:sz w:val="16"/>
          <w:szCs w:val="24"/>
        </w:rPr>
        <w:t>executive’s blatant disregard for referential reality, made evident by the continual torrent of images, signs, and contradictory truth-claims disseminated from the state apparatus (or via the president’s Twitter account), reflects a stage of simulation in which the lie operates as a self-sustaining simulacrum. The lie is no longer a “counterfeit”</w:t>
      </w:r>
      <w:r w:rsidRPr="008B1958">
        <w:rPr>
          <w:sz w:val="16"/>
          <w:szCs w:val="24"/>
        </w:rPr>
        <w:t xml:space="preserve"> (as it was in Baudrillard’s second phase of the image), </w:t>
      </w:r>
      <w:r w:rsidRPr="008B1958">
        <w:rPr>
          <w:rStyle w:val="StyleUnderline"/>
          <w:sz w:val="16"/>
          <w:szCs w:val="24"/>
        </w:rPr>
        <w:t>but rather a free-floating signifier. The lie no longer antagonizes truth or the real.</w:t>
      </w:r>
      <w:r w:rsidRPr="008B1958">
        <w:rPr>
          <w:sz w:val="16"/>
          <w:szCs w:val="24"/>
        </w:rPr>
        <w:t xml:space="preserve"> Rather, </w:t>
      </w:r>
      <w:r w:rsidRPr="008B1958">
        <w:rPr>
          <w:rStyle w:val="StyleUnderline"/>
          <w:sz w:val="16"/>
          <w:szCs w:val="24"/>
        </w:rPr>
        <w:t>the lie makes sense only in relation to other lies that do not even care anymore to appear truthful. The lie mirrors the hyper-real condition and operations of media because it functions according to a framework of “truth” that assumes no weight about reality, assigns no inherent value to the real, and makes no referential claims. There is no certainty left when it comes to truths and lies. What is left is an unending play of symptoms emanating from the oversaturation</w:t>
      </w:r>
      <w:r w:rsidRPr="008B1958">
        <w:rPr>
          <w:sz w:val="16"/>
          <w:szCs w:val="24"/>
        </w:rPr>
        <w:t xml:space="preserve"> (an oversaturation </w:t>
      </w:r>
      <w:r w:rsidRPr="008B1958">
        <w:rPr>
          <w:rStyle w:val="StyleUnderline"/>
          <w:sz w:val="16"/>
          <w:szCs w:val="24"/>
        </w:rPr>
        <w:t>of images, signs, statements, and “realities,” once again) of an undifferentiated global system. Everything becomes uncertain</w:t>
      </w:r>
      <w:r w:rsidRPr="008B1958">
        <w:rPr>
          <w:sz w:val="16"/>
          <w:szCs w:val="24"/>
        </w:rPr>
        <w:t xml:space="preserve"> (Baudrillard might say that it is indifferent</w:t>
      </w:r>
      <w:r w:rsidRPr="008B1958">
        <w:rPr>
          <w:szCs w:val="24"/>
          <w:u w:val="single"/>
        </w:rPr>
        <w:t xml:space="preserve">), </w:t>
      </w:r>
      <w:r w:rsidRPr="008B1958">
        <w:rPr>
          <w:rStyle w:val="StyleUnderline"/>
          <w:sz w:val="24"/>
          <w:szCs w:val="24"/>
        </w:rPr>
        <w:t>reduced to the universally fungible mode of information</w:t>
      </w:r>
      <w:r w:rsidRPr="008B1958">
        <w:rPr>
          <w:szCs w:val="24"/>
          <w:u w:val="single"/>
        </w:rPr>
        <w:t xml:space="preserve">/news. As Baudrillard (1995) intimated, </w:t>
      </w:r>
      <w:r w:rsidRPr="008B1958">
        <w:rPr>
          <w:rStyle w:val="StyleUnderline"/>
          <w:sz w:val="24"/>
          <w:szCs w:val="24"/>
        </w:rPr>
        <w:t>“everything which is turned into information becomes the object of endless speculation</w:t>
      </w:r>
      <w:r w:rsidRPr="008B1958">
        <w:rPr>
          <w:rStyle w:val="StyleUnderline"/>
          <w:sz w:val="16"/>
          <w:szCs w:val="24"/>
        </w:rPr>
        <w:t>”</w:t>
      </w:r>
      <w:r w:rsidRPr="008B1958">
        <w:rPr>
          <w:sz w:val="16"/>
          <w:szCs w:val="24"/>
        </w:rPr>
        <w:t xml:space="preserve"> (p. 41). </w:t>
      </w:r>
    </w:p>
    <w:p w14:paraId="79F56C29" w14:textId="77777777" w:rsidR="006748F8" w:rsidRDefault="006748F8" w:rsidP="006748F8">
      <w:pPr>
        <w:pStyle w:val="Heading4"/>
      </w:pPr>
      <w:r>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57434A78" w14:textId="77777777" w:rsidR="006748F8" w:rsidRPr="008B1958" w:rsidRDefault="006748F8" w:rsidP="006748F8">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14</w:t>
      </w:r>
      <w:r w:rsidRPr="008B1958">
        <w:t xml:space="preserve">, Ryan E., and François </w:t>
      </w:r>
      <w:proofErr w:type="spellStart"/>
      <w:r w:rsidRPr="008B1958">
        <w:t>Debrix</w:t>
      </w:r>
      <w:proofErr w:type="spellEnd"/>
      <w:r w:rsidRPr="008B1958">
        <w:t>. "The digital fog of war: Baudrillard and the violence of representation." (2014).</w:t>
      </w:r>
      <w:r>
        <w:t xml:space="preserve"> (</w:t>
      </w:r>
      <w:r w:rsidRPr="00F9454A">
        <w:t>Philosophy and Political Science at Guilford College and Elon University</w:t>
      </w:r>
      <w:r>
        <w:t xml:space="preserve">)//Elmer </w:t>
      </w:r>
    </w:p>
    <w:p w14:paraId="4B8CB4E3" w14:textId="77777777" w:rsidR="006748F8" w:rsidRDefault="006748F8" w:rsidP="006748F8">
      <w:pPr>
        <w:rPr>
          <w:sz w:val="16"/>
          <w:szCs w:val="24"/>
        </w:rPr>
      </w:pPr>
      <w:r w:rsidRPr="00DE5F32">
        <w:rPr>
          <w:sz w:val="16"/>
          <w:szCs w:val="24"/>
        </w:rPr>
        <w:t xml:space="preserve">The story that needs to be told is thus not about the undoubtedly deplorable “truth” or fact of explosive and warlike violence, but about a violence of another sort. </w:t>
      </w:r>
      <w:r w:rsidRPr="00F868E5">
        <w:rPr>
          <w:rStyle w:val="StyleUnderline"/>
          <w:sz w:val="24"/>
          <w:szCs w:val="24"/>
          <w:highlight w:val="green"/>
        </w:rPr>
        <w:t>In the</w:t>
      </w:r>
      <w:r w:rsidRPr="008B1958">
        <w:rPr>
          <w:szCs w:val="24"/>
          <w:u w:val="single"/>
        </w:rPr>
        <w:t xml:space="preserve"> radical digital </w:t>
      </w:r>
      <w:r w:rsidRPr="00F868E5">
        <w:rPr>
          <w:rStyle w:val="StyleUnderline"/>
          <w:sz w:val="24"/>
          <w:szCs w:val="24"/>
          <w:highlight w:val="green"/>
        </w:rPr>
        <w:t>transparency of the global</w:t>
      </w:r>
      <w:r w:rsidRPr="008B1958">
        <w:rPr>
          <w:szCs w:val="24"/>
          <w:u w:val="single"/>
        </w:rPr>
        <w:t xml:space="preserve"> scene, </w:t>
      </w:r>
      <w:r w:rsidRPr="00F868E5">
        <w:rPr>
          <w:rStyle w:val="StyleUnderline"/>
          <w:sz w:val="24"/>
          <w:szCs w:val="24"/>
          <w:highlight w:val="green"/>
        </w:rPr>
        <w:t>we</w:t>
      </w:r>
      <w:r w:rsidRPr="008B1958">
        <w:rPr>
          <w:szCs w:val="24"/>
          <w:u w:val="single"/>
        </w:rPr>
        <w:t xml:space="preserve"> (members of the demos) often </w:t>
      </w:r>
      <w:r w:rsidRPr="00F868E5">
        <w:rPr>
          <w:rStyle w:val="StyleUnderline"/>
          <w:sz w:val="24"/>
          <w:szCs w:val="24"/>
          <w:highlight w:val="green"/>
        </w:rPr>
        <w:t>have</w:t>
      </w:r>
      <w:r w:rsidRPr="008B1958">
        <w:rPr>
          <w:szCs w:val="24"/>
          <w:u w:val="single"/>
        </w:rPr>
        <w:t xml:space="preserve"> full or direct exposure to explosivity, as we saw above with the image of terror.</w:t>
      </w:r>
      <w:r w:rsidRPr="00DE5F32">
        <w:rPr>
          <w:sz w:val="16"/>
          <w:szCs w:val="24"/>
        </w:rPr>
        <w:t xml:space="preserve"> But what still needs to be thought and problematized is </w:t>
      </w:r>
      <w:proofErr w:type="spellStart"/>
      <w:r w:rsidRPr="00DE5F32">
        <w:rPr>
          <w:sz w:val="16"/>
          <w:szCs w:val="24"/>
        </w:rPr>
        <w:t>implosivity</w:t>
      </w:r>
      <w:proofErr w:type="spellEnd"/>
      <w:r w:rsidRPr="00DE5F32">
        <w:rPr>
          <w:sz w:val="16"/>
          <w:szCs w:val="24"/>
        </w:rPr>
        <w:t xml:space="preserve"> or what may be called </w:t>
      </w:r>
      <w:r w:rsidRPr="00F868E5">
        <w:rPr>
          <w:rStyle w:val="StyleUnderline"/>
          <w:sz w:val="24"/>
          <w:szCs w:val="24"/>
          <w:highlight w:val="green"/>
          <w:bdr w:val="single" w:sz="4" w:space="0" w:color="auto"/>
        </w:rPr>
        <w:t>implosive violence.</w:t>
      </w:r>
      <w:r w:rsidRPr="00DE5F32">
        <w:rPr>
          <w:sz w:val="16"/>
          <w:szCs w:val="24"/>
        </w:rPr>
        <w:t xml:space="preserve"> </w:t>
      </w:r>
      <w:r w:rsidRPr="008B1958">
        <w:rPr>
          <w:szCs w:val="24"/>
          <w:u w:val="single"/>
        </w:rPr>
        <w:t>Implosive violence is a violence for which we do not, and perhaps will never, have much of a language</w:t>
      </w:r>
      <w:r w:rsidRPr="00DE5F32">
        <w:rPr>
          <w:sz w:val="16"/>
          <w:szCs w:val="24"/>
        </w:rPr>
        <w:t xml:space="preserve"> (</w:t>
      </w:r>
      <w:proofErr w:type="spellStart"/>
      <w:r w:rsidRPr="00DE5F32">
        <w:rPr>
          <w:sz w:val="16"/>
          <w:szCs w:val="24"/>
        </w:rPr>
        <w:t>Rancière</w:t>
      </w:r>
      <w:proofErr w:type="spellEnd"/>
      <w:r w:rsidRPr="00DE5F32">
        <w:rPr>
          <w:sz w:val="16"/>
          <w:szCs w:val="24"/>
        </w:rPr>
        <w:t xml:space="preserve">, 2007: 123). Although, not having a language for it or, rather, as we saw above, seeking to find a language to talk about it and, perhaps, to make sense of it is still sought after. </w:t>
      </w:r>
      <w:r w:rsidRPr="008B1958">
        <w:rPr>
          <w:szCs w:val="24"/>
          <w:u w:val="single"/>
        </w:rPr>
        <w:t xml:space="preserve">This is, perhaps, what digital pictures of war/terror violence seek to capture or want to force through. Implosive violence, often digitally rendered these days, is in close contact with media technologies and representational devices and techniques because </w:t>
      </w:r>
      <w:r w:rsidRPr="00F868E5">
        <w:rPr>
          <w:rStyle w:val="StyleUnderline"/>
          <w:sz w:val="24"/>
          <w:szCs w:val="24"/>
          <w:highlight w:val="green"/>
        </w:rPr>
        <w:t xml:space="preserve">it seeks </w:t>
      </w:r>
      <w:r w:rsidRPr="008B1958">
        <w:rPr>
          <w:rStyle w:val="StyleUnderline"/>
          <w:sz w:val="24"/>
          <w:szCs w:val="24"/>
        </w:rPr>
        <w:t xml:space="preserve">representation and </w:t>
      </w:r>
      <w:r w:rsidRPr="00F868E5">
        <w:rPr>
          <w:rStyle w:val="StyleUnderline"/>
          <w:sz w:val="24"/>
          <w:szCs w:val="24"/>
          <w:highlight w:val="green"/>
        </w:rPr>
        <w:t>meaning.</w:t>
      </w:r>
      <w:r w:rsidRPr="008B1958">
        <w:rPr>
          <w:szCs w:val="24"/>
          <w:u w:val="single"/>
        </w:rPr>
        <w:t xml:space="preserve"> </w:t>
      </w:r>
      <w:proofErr w:type="gramStart"/>
      <w:r w:rsidRPr="008B1958">
        <w:rPr>
          <w:szCs w:val="24"/>
          <w:u w:val="single"/>
        </w:rPr>
        <w:t>This is why</w:t>
      </w:r>
      <w:proofErr w:type="gramEnd"/>
      <w:r w:rsidRPr="008B1958">
        <w:rPr>
          <w:szCs w:val="24"/>
          <w:u w:val="single"/>
        </w:rPr>
        <w:t xml:space="preserve"> </w:t>
      </w:r>
      <w:r w:rsidRPr="00F868E5">
        <w:rPr>
          <w:rStyle w:val="StyleUnderline"/>
          <w:sz w:val="24"/>
          <w:szCs w:val="24"/>
          <w:highlight w:val="green"/>
        </w:rPr>
        <w:t>implosive violence insists on</w:t>
      </w:r>
      <w:r w:rsidRPr="00F868E5">
        <w:rPr>
          <w:b/>
          <w:bCs/>
          <w:szCs w:val="24"/>
          <w:highlight w:val="green"/>
          <w:u w:val="single"/>
        </w:rPr>
        <w:t xml:space="preserve"> calling in wars</w:t>
      </w:r>
      <w:r w:rsidRPr="008B1958">
        <w:rPr>
          <w:szCs w:val="24"/>
          <w:u w:val="single"/>
        </w:rPr>
        <w:t xml:space="preserve"> (against terror, for example) </w:t>
      </w:r>
      <w:r w:rsidRPr="00F868E5">
        <w:rPr>
          <w:szCs w:val="24"/>
          <w:highlight w:val="green"/>
          <w:u w:val="single"/>
        </w:rPr>
        <w:t xml:space="preserve">and </w:t>
      </w:r>
      <w:r w:rsidRPr="008B1958">
        <w:rPr>
          <w:szCs w:val="24"/>
          <w:u w:val="single"/>
        </w:rPr>
        <w:t xml:space="preserve">on </w:t>
      </w:r>
      <w:r w:rsidRPr="00F868E5">
        <w:rPr>
          <w:rStyle w:val="StyleUnderline"/>
          <w:sz w:val="24"/>
          <w:szCs w:val="24"/>
          <w:highlight w:val="green"/>
        </w:rPr>
        <w:t>mobilizing war machines</w:t>
      </w:r>
      <w:r w:rsidRPr="008B1958">
        <w:rPr>
          <w:szCs w:val="24"/>
          <w:u w:val="single"/>
        </w:rPr>
        <w:t xml:space="preserve"> (against terrorist others, </w:t>
      </w:r>
      <w:r w:rsidRPr="00F868E5">
        <w:rPr>
          <w:szCs w:val="24"/>
          <w:highlight w:val="green"/>
          <w:u w:val="single"/>
        </w:rPr>
        <w:t xml:space="preserve">against </w:t>
      </w:r>
      <w:r w:rsidRPr="00F868E5">
        <w:rPr>
          <w:b/>
          <w:bCs/>
          <w:szCs w:val="24"/>
          <w:highlight w:val="green"/>
          <w:u w:val="single"/>
        </w:rPr>
        <w:t>vague enemy figures</w:t>
      </w:r>
      <w:r w:rsidRPr="008B1958">
        <w:rPr>
          <w:szCs w:val="24"/>
          <w:u w:val="single"/>
        </w:rPr>
        <w:t xml:space="preserve">), but </w:t>
      </w:r>
      <w:r w:rsidRPr="00DE5F32">
        <w:rPr>
          <w:rStyle w:val="StyleUnderline"/>
          <w:sz w:val="24"/>
          <w:szCs w:val="24"/>
        </w:rPr>
        <w:t>wars</w:t>
      </w:r>
      <w:r w:rsidRPr="00DE5F32">
        <w:rPr>
          <w:szCs w:val="24"/>
          <w:u w:val="single"/>
        </w:rPr>
        <w:t xml:space="preserve"> and</w:t>
      </w:r>
      <w:r w:rsidRPr="008B1958">
        <w:rPr>
          <w:szCs w:val="24"/>
          <w:u w:val="single"/>
        </w:rPr>
        <w:t xml:space="preserve"> war machines that </w:t>
      </w:r>
      <w:r w:rsidRPr="00F868E5">
        <w:rPr>
          <w:rStyle w:val="StyleUnderline"/>
          <w:sz w:val="24"/>
          <w:szCs w:val="24"/>
          <w:highlight w:val="green"/>
        </w:rPr>
        <w:t>no longer have</w:t>
      </w:r>
      <w:r w:rsidRPr="008B1958">
        <w:rPr>
          <w:szCs w:val="24"/>
          <w:u w:val="single"/>
        </w:rPr>
        <w:t xml:space="preserve">—to the extent that they ever had—a clearly identifiable object and subject, or </w:t>
      </w:r>
      <w:r w:rsidRPr="00F868E5">
        <w:rPr>
          <w:rStyle w:val="StyleUnderline"/>
          <w:sz w:val="24"/>
          <w:szCs w:val="24"/>
          <w:highlight w:val="green"/>
        </w:rPr>
        <w:t>a</w:t>
      </w:r>
      <w:r w:rsidRPr="00DE5F32">
        <w:rPr>
          <w:b/>
          <w:bCs/>
          <w:szCs w:val="24"/>
          <w:u w:val="single"/>
        </w:rPr>
        <w:t xml:space="preserve"> clear mission/</w:t>
      </w:r>
      <w:r w:rsidRPr="00F868E5">
        <w:rPr>
          <w:rStyle w:val="StyleUnderline"/>
          <w:sz w:val="24"/>
          <w:szCs w:val="24"/>
          <w:highlight w:val="green"/>
        </w:rPr>
        <w:t>purpose.</w:t>
      </w:r>
      <w:r w:rsidRPr="00DE5F32">
        <w:rPr>
          <w:sz w:val="16"/>
          <w:szCs w:val="24"/>
        </w:rPr>
        <w:t xml:space="preserve"> As such, this </w:t>
      </w:r>
      <w:r w:rsidRPr="00F868E5">
        <w:rPr>
          <w:rStyle w:val="StyleUnderline"/>
          <w:sz w:val="24"/>
          <w:szCs w:val="24"/>
          <w:highlight w:val="green"/>
        </w:rPr>
        <w:t xml:space="preserve">implosive </w:t>
      </w:r>
      <w:proofErr w:type="gramStart"/>
      <w:r w:rsidRPr="00F868E5">
        <w:rPr>
          <w:rStyle w:val="StyleUnderline"/>
          <w:sz w:val="24"/>
          <w:szCs w:val="24"/>
          <w:highlight w:val="green"/>
        </w:rPr>
        <w:t>violence</w:t>
      </w:r>
      <w:proofErr w:type="gramEnd"/>
      <w:r w:rsidRPr="00DE5F32">
        <w:rPr>
          <w:sz w:val="16"/>
          <w:szCs w:val="24"/>
        </w:rPr>
        <w:t xml:space="preserve"> and its wars (the new Western/global way of war, perhaps) </w:t>
      </w:r>
      <w:r w:rsidRPr="00F868E5">
        <w:rPr>
          <w:rStyle w:val="StyleUnderline"/>
          <w:sz w:val="24"/>
          <w:szCs w:val="24"/>
          <w:highlight w:val="green"/>
        </w:rPr>
        <w:t>must remain</w:t>
      </w:r>
      <w:r w:rsidRPr="00DE5F32">
        <w:rPr>
          <w:sz w:val="16"/>
          <w:szCs w:val="24"/>
        </w:rPr>
        <w:t xml:space="preserve"> uncertain, </w:t>
      </w:r>
      <w:r w:rsidRPr="00F868E5">
        <w:rPr>
          <w:rStyle w:val="StyleUnderline"/>
          <w:sz w:val="24"/>
          <w:szCs w:val="24"/>
          <w:highlight w:val="green"/>
        </w:rPr>
        <w:t>unclear</w:t>
      </w:r>
      <w:r w:rsidRPr="00DE5F32">
        <w:rPr>
          <w:sz w:val="16"/>
          <w:szCs w:val="24"/>
        </w:rPr>
        <w:t xml:space="preserve">, foggy, inwardly driven, representational, and indeed virulent. </w:t>
      </w:r>
      <w:r w:rsidRPr="00DE5F32">
        <w:rPr>
          <w:szCs w:val="24"/>
          <w:u w:val="single"/>
        </w:rPr>
        <w:t xml:space="preserve">They must remain uncertain and confused even as they are digitally operative and desperately capture events/images </w:t>
      </w:r>
      <w:r w:rsidRPr="00F868E5">
        <w:rPr>
          <w:rStyle w:val="StyleUnderline"/>
          <w:sz w:val="24"/>
          <w:szCs w:val="24"/>
          <w:highlight w:val="green"/>
        </w:rPr>
        <w:t>to give the impression that meaning</w:t>
      </w:r>
      <w:r w:rsidRPr="00DE5F32">
        <w:rPr>
          <w:b/>
          <w:bCs/>
          <w:szCs w:val="24"/>
          <w:u w:val="single"/>
        </w:rPr>
        <w:t xml:space="preserve">s/significations </w:t>
      </w:r>
      <w:r w:rsidRPr="00F868E5">
        <w:rPr>
          <w:rStyle w:val="StyleUnderline"/>
          <w:sz w:val="24"/>
          <w:szCs w:val="24"/>
          <w:highlight w:val="green"/>
        </w:rPr>
        <w:t>can</w:t>
      </w:r>
      <w:r w:rsidRPr="00DE5F32">
        <w:rPr>
          <w:b/>
          <w:bCs/>
          <w:szCs w:val="24"/>
          <w:u w:val="single"/>
        </w:rPr>
        <w:t xml:space="preserve"> and will </w:t>
      </w:r>
      <w:r w:rsidRPr="00F868E5">
        <w:rPr>
          <w:rStyle w:val="StyleUnderline"/>
          <w:sz w:val="24"/>
          <w:szCs w:val="24"/>
          <w:highlight w:val="green"/>
        </w:rPr>
        <w:t>be found.</w:t>
      </w:r>
      <w:r w:rsidRPr="00DE5F32">
        <w:rPr>
          <w:sz w:val="16"/>
          <w:szCs w:val="24"/>
        </w:rPr>
        <w:t xml:space="preserve"> </w:t>
      </w:r>
      <w:r w:rsidRPr="00DE5F32">
        <w:rPr>
          <w:szCs w:val="24"/>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szCs w:val="24"/>
          <w:highlight w:val="green"/>
        </w:rPr>
        <w:t>that search for meanings that will never be discovered</w:t>
      </w:r>
      <w:r w:rsidRPr="00DE5F32">
        <w:rPr>
          <w:szCs w:val="24"/>
          <w:u w:val="single"/>
        </w:rPr>
        <w:t xml:space="preserve"> because, instead, a proliferation of information-worthy facts and beliefs will take over (perhaps this is what US fake pundit and comedian Stephen Colbert famously referred to as “truthiness”).</w:t>
      </w:r>
      <w:r w:rsidRPr="00DE5F32">
        <w:rPr>
          <w:sz w:val="16"/>
          <w:szCs w:val="24"/>
        </w:rPr>
        <w:t xml:space="preserve"> Or, as Baudrillard puts it, </w:t>
      </w:r>
      <w:r w:rsidRPr="00F868E5">
        <w:rPr>
          <w:rStyle w:val="StyleUnderline"/>
          <w:sz w:val="24"/>
          <w:szCs w:val="24"/>
          <w:highlight w:val="green"/>
        </w:rPr>
        <w:t>“free from its former enemies, humanity</w:t>
      </w:r>
      <w:r w:rsidRPr="00DE5F32">
        <w:rPr>
          <w:sz w:val="16"/>
          <w:szCs w:val="24"/>
        </w:rPr>
        <w:t xml:space="preserve"> now </w:t>
      </w:r>
      <w:r w:rsidRPr="00F868E5">
        <w:rPr>
          <w:rStyle w:val="StyleUnderline"/>
          <w:sz w:val="24"/>
          <w:szCs w:val="24"/>
          <w:highlight w:val="green"/>
        </w:rPr>
        <w:t>has to create enemies from within, which</w:t>
      </w:r>
      <w:r w:rsidRPr="00DE5F32">
        <w:rPr>
          <w:sz w:val="16"/>
          <w:szCs w:val="24"/>
        </w:rPr>
        <w:t xml:space="preserve"> in fact </w:t>
      </w:r>
      <w:r w:rsidRPr="00F868E5">
        <w:rPr>
          <w:rStyle w:val="StyleUnderline"/>
          <w:sz w:val="24"/>
          <w:szCs w:val="24"/>
          <w:highlight w:val="green"/>
        </w:rPr>
        <w:t>produces</w:t>
      </w:r>
      <w:r w:rsidRPr="00DE5F32">
        <w:rPr>
          <w:sz w:val="16"/>
          <w:szCs w:val="24"/>
        </w:rPr>
        <w:t xml:space="preserve"> a wide variety of </w:t>
      </w:r>
      <w:r w:rsidRPr="00F868E5">
        <w:rPr>
          <w:rStyle w:val="StyleUnderline"/>
          <w:sz w:val="24"/>
          <w:szCs w:val="24"/>
          <w:highlight w:val="green"/>
        </w:rPr>
        <w:t>inhuman metastases</w:t>
      </w:r>
      <w:r w:rsidRPr="00DE5F32">
        <w:rPr>
          <w:sz w:val="16"/>
          <w:szCs w:val="24"/>
        </w:rPr>
        <w:t xml:space="preserve">” (Baudrillard, 2003). Thus, this </w:t>
      </w:r>
      <w:r w:rsidRPr="00DE5F32">
        <w:rPr>
          <w:rStyle w:val="StyleUnderline"/>
          <w:sz w:val="24"/>
          <w:szCs w:val="24"/>
        </w:rPr>
        <w:t>implosive violence</w:t>
      </w:r>
      <w:r w:rsidRPr="00DE5F32">
        <w:rPr>
          <w:sz w:val="16"/>
          <w:szCs w:val="24"/>
        </w:rPr>
        <w:t xml:space="preserve"> is destined to be a global violence since it "is the product of a system that </w:t>
      </w:r>
      <w:r w:rsidRPr="00DE5F32">
        <w:rPr>
          <w:rStyle w:val="StyleUnderline"/>
          <w:sz w:val="24"/>
          <w:szCs w:val="24"/>
        </w:rPr>
        <w:t>tracks down</w:t>
      </w:r>
      <w:r w:rsidRPr="00DE5F32">
        <w:rPr>
          <w:sz w:val="16"/>
          <w:szCs w:val="24"/>
        </w:rPr>
        <w:t xml:space="preserve"> any form of negativity and </w:t>
      </w:r>
      <w:r w:rsidRPr="00DE5F32">
        <w:rPr>
          <w:rStyle w:val="StyleUnderline"/>
          <w:sz w:val="24"/>
          <w:szCs w:val="24"/>
        </w:rPr>
        <w:t>singularity,</w:t>
      </w:r>
      <w:r w:rsidRPr="00DE5F32">
        <w:rPr>
          <w:sz w:val="16"/>
          <w:szCs w:val="24"/>
        </w:rPr>
        <w:t xml:space="preserve"> including of course death as the ultimate form of singularity. […] </w:t>
      </w:r>
      <w:r w:rsidRPr="00DE5F32">
        <w:rPr>
          <w:szCs w:val="24"/>
          <w:u w:val="single"/>
        </w:rPr>
        <w:t xml:space="preserve">It is a violence that, in a sense, puts an end to violence itself and strives to establish a world where </w:t>
      </w:r>
      <w:r w:rsidRPr="00F868E5">
        <w:rPr>
          <w:rStyle w:val="StyleUnderline"/>
          <w:sz w:val="24"/>
          <w:szCs w:val="24"/>
          <w:highlight w:val="green"/>
        </w:rPr>
        <w:t xml:space="preserve">anything related to the natural must </w:t>
      </w:r>
      <w:proofErr w:type="gramStart"/>
      <w:r w:rsidRPr="00F868E5">
        <w:rPr>
          <w:rStyle w:val="StyleUnderline"/>
          <w:sz w:val="24"/>
          <w:szCs w:val="24"/>
          <w:highlight w:val="green"/>
        </w:rPr>
        <w:t>disappear</w:t>
      </w:r>
      <w:r w:rsidRPr="00DE5F32">
        <w:rPr>
          <w:szCs w:val="24"/>
          <w:u w:val="single"/>
        </w:rPr>
        <w:t xml:space="preserve">  [</w:t>
      </w:r>
      <w:proofErr w:type="gramEnd"/>
      <w:r w:rsidRPr="00DE5F32">
        <w:rPr>
          <w:szCs w:val="24"/>
          <w:u w:val="single"/>
        </w:rPr>
        <w:t>…] Better than a global violence, we should call it a global virulence. This form of violence is indeed viral</w:t>
      </w:r>
      <w:r w:rsidRPr="00DE5F32">
        <w:rPr>
          <w:sz w:val="16"/>
          <w:szCs w:val="24"/>
        </w:rPr>
        <w:t>. It moves by contagion, produces by chain reaction, and little by little it destroys our immune systems and our capacities to resist" (2003; our italics).</w:t>
      </w:r>
    </w:p>
    <w:p w14:paraId="70043364" w14:textId="77777777" w:rsidR="006748F8" w:rsidRPr="00F868E5" w:rsidRDefault="006748F8" w:rsidP="006748F8">
      <w:pPr>
        <w:pStyle w:val="Heading4"/>
      </w:pPr>
      <w:r>
        <w:t xml:space="preserve">The 1AC’s reliance on Media as a conduit of </w:t>
      </w:r>
      <w:r>
        <w:rPr>
          <w:u w:val="single"/>
        </w:rPr>
        <w:t>images</w:t>
      </w:r>
      <w:r>
        <w:t xml:space="preserve"> and </w:t>
      </w:r>
      <w:r>
        <w:rPr>
          <w:u w:val="single"/>
        </w:rPr>
        <w:t>facts</w:t>
      </w:r>
      <w:r>
        <w:t xml:space="preserve"> is an </w:t>
      </w:r>
      <w:r>
        <w:rPr>
          <w:u w:val="single"/>
        </w:rPr>
        <w:t>abolishment of reality</w:t>
      </w:r>
      <w:r>
        <w:t xml:space="preserve"> that replaces human interaction with </w:t>
      </w:r>
      <w:r>
        <w:rPr>
          <w:u w:val="single"/>
        </w:rPr>
        <w:t>spectacle</w:t>
      </w:r>
      <w:r>
        <w:t xml:space="preserve">, </w:t>
      </w:r>
      <w:r>
        <w:rPr>
          <w:u w:val="single"/>
        </w:rPr>
        <w:t>image</w:t>
      </w:r>
      <w:r>
        <w:t xml:space="preserve">, and </w:t>
      </w:r>
      <w:r>
        <w:rPr>
          <w:u w:val="single"/>
        </w:rPr>
        <w:t>simulation</w:t>
      </w:r>
      <w:r>
        <w:t xml:space="preserve"> reinforcing the </w:t>
      </w:r>
      <w:r>
        <w:rPr>
          <w:u w:val="single"/>
        </w:rPr>
        <w:t>hegemony of the Sign Economy</w:t>
      </w:r>
      <w:r>
        <w:t>.</w:t>
      </w:r>
    </w:p>
    <w:p w14:paraId="6C3475BE" w14:textId="77777777" w:rsidR="006748F8" w:rsidRPr="00C151A9" w:rsidRDefault="006748F8" w:rsidP="006748F8">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3395E1F3" w14:textId="77777777" w:rsidR="006748F8" w:rsidRDefault="006748F8" w:rsidP="006748F8">
      <w:pPr>
        <w:rPr>
          <w:sz w:val="16"/>
        </w:rPr>
      </w:pPr>
      <w:r w:rsidRPr="00F868E5">
        <w:rPr>
          <w:sz w:val="16"/>
        </w:rPr>
        <w:t xml:space="preserve">To exemplify his position regarding information, Baudrillard focuses on news reports where there is ‘a </w:t>
      </w:r>
      <w:proofErr w:type="spellStart"/>
      <w:r w:rsidRPr="00F868E5">
        <w:rPr>
          <w:sz w:val="16"/>
        </w:rPr>
        <w:t>discontinuum</w:t>
      </w:r>
      <w:proofErr w:type="spellEnd"/>
      <w:r w:rsidRPr="00F868E5">
        <w:rPr>
          <w:sz w:val="16"/>
        </w:rPr>
        <w:t xml:space="preserve"> of signs and messages in which all orders are equivalent (1998a: 121). </w:t>
      </w:r>
      <w:r w:rsidRPr="00F868E5">
        <w:rPr>
          <w:rStyle w:val="Emphasis"/>
          <w:highlight w:val="green"/>
        </w:rPr>
        <w:t>News reports</w:t>
      </w:r>
      <w:r w:rsidRPr="00F868E5">
        <w:rPr>
          <w:sz w:val="16"/>
        </w:rPr>
        <w:t xml:space="preserve"> </w:t>
      </w:r>
      <w:r w:rsidRPr="00F868E5">
        <w:rPr>
          <w:rStyle w:val="Emphasis"/>
          <w:highlight w:val="green"/>
          <w:bdr w:val="single" w:sz="18" w:space="0" w:color="auto"/>
        </w:rPr>
        <w:t>on ‘war, famine and death are interspersed with adverts</w:t>
      </w:r>
      <w:r w:rsidRPr="00F868E5">
        <w:rPr>
          <w:sz w:val="16"/>
          <w:highlight w:val="green"/>
        </w:rPr>
        <w:t xml:space="preserve"> </w:t>
      </w:r>
      <w:r w:rsidRPr="00F868E5">
        <w:rPr>
          <w:sz w:val="16"/>
        </w:rPr>
        <w:t>for</w:t>
      </w:r>
      <w:r w:rsidRPr="00C151A9">
        <w:rPr>
          <w:rStyle w:val="StyleUnderline"/>
        </w:rPr>
        <w:t xml:space="preserve"> </w:t>
      </w:r>
      <w:r w:rsidRPr="00F868E5">
        <w:rPr>
          <w:sz w:val="16"/>
        </w:rPr>
        <w:t xml:space="preserve">washing powder and razors’ and, we might add, with the self-advertising of journalists, news </w:t>
      </w:r>
      <w:proofErr w:type="spellStart"/>
      <w:r w:rsidRPr="00F868E5">
        <w:rPr>
          <w:sz w:val="16"/>
        </w:rPr>
        <w:t>organisations</w:t>
      </w:r>
      <w:proofErr w:type="spellEnd"/>
      <w:r w:rsidRPr="00F868E5">
        <w:rPr>
          <w:sz w:val="16"/>
        </w:rPr>
        <w:t xml:space="preserve"> and TV companies. But this is not merely a chaotic, confused abundance of signs: ‘it is the imposition upon us, by the systematic succession of messages, of the equivalence of history and the minor news item, of the event and the spectacle, of information and advertising at the level of the sign’ (1998a: 122). Not only events, but also </w:t>
      </w:r>
      <w:r w:rsidRPr="00F868E5">
        <w:rPr>
          <w:rStyle w:val="Emphasis"/>
          <w:highlight w:val="green"/>
        </w:rPr>
        <w:t>the world</w:t>
      </w:r>
      <w:r w:rsidRPr="00F868E5">
        <w:rPr>
          <w:sz w:val="16"/>
        </w:rPr>
        <w:t xml:space="preserve"> itself, </w:t>
      </w:r>
      <w:r w:rsidRPr="00F868E5">
        <w:rPr>
          <w:rStyle w:val="Emphasis"/>
          <w:highlight w:val="green"/>
        </w:rPr>
        <w:t>are ‘segmented’</w:t>
      </w:r>
      <w:r w:rsidRPr="00F868E5">
        <w:rPr>
          <w:sz w:val="16"/>
        </w:rPr>
        <w:t xml:space="preserve">, cut up </w:t>
      </w:r>
      <w:r w:rsidRPr="00F868E5">
        <w:rPr>
          <w:rStyle w:val="Emphasis"/>
          <w:highlight w:val="green"/>
        </w:rPr>
        <w:t>into</w:t>
      </w:r>
      <w:r w:rsidRPr="00F868E5">
        <w:rPr>
          <w:sz w:val="16"/>
        </w:rPr>
        <w:t xml:space="preserve"> ‘discontinuous, successive, </w:t>
      </w:r>
      <w:r w:rsidRPr="00F868E5">
        <w:rPr>
          <w:rStyle w:val="Emphasis"/>
          <w:highlight w:val="green"/>
        </w:rPr>
        <w:t xml:space="preserve">non-contradictory </w:t>
      </w:r>
      <w:proofErr w:type="gramStart"/>
      <w:r w:rsidRPr="00F868E5">
        <w:rPr>
          <w:rStyle w:val="Emphasis"/>
          <w:highlight w:val="green"/>
        </w:rPr>
        <w:t>messages’</w:t>
      </w:r>
      <w:proofErr w:type="gramEnd"/>
      <w:r w:rsidRPr="00F868E5">
        <w:rPr>
          <w:rStyle w:val="Emphasis"/>
          <w:highlight w:val="green"/>
        </w:rPr>
        <w:t>. We</w:t>
      </w:r>
      <w:r w:rsidRPr="00F868E5">
        <w:rPr>
          <w:sz w:val="16"/>
        </w:rPr>
        <w:t xml:space="preserve"> do not </w:t>
      </w:r>
      <w:r w:rsidRPr="00F868E5">
        <w:rPr>
          <w:rStyle w:val="Emphasis"/>
          <w:highlight w:val="green"/>
        </w:rPr>
        <w:t>consume</w:t>
      </w:r>
      <w:r w:rsidRPr="00F868E5">
        <w:rPr>
          <w:sz w:val="16"/>
        </w:rPr>
        <w:t xml:space="preserve"> a spectacle or an image as such, but </w:t>
      </w:r>
      <w:r w:rsidRPr="00F868E5">
        <w:rPr>
          <w:rStyle w:val="Emphasis"/>
          <w:highlight w:val="green"/>
          <w:bdr w:val="single" w:sz="18" w:space="0" w:color="auto"/>
        </w:rPr>
        <w:t>the principle of the succession of all possible spectacles</w:t>
      </w:r>
      <w:r w:rsidRPr="00F868E5">
        <w:rPr>
          <w:sz w:val="16"/>
        </w:rPr>
        <w:t xml:space="preserve"> or images: ‘there is no danger of anything emerging that is not one sign among others’ (1998a: 122). Baudrillard engages with the theories of McLuhan and his infamous slogan ‘The medium is the message’, arguing that </w:t>
      </w:r>
      <w:r w:rsidRPr="00F868E5">
        <w:rPr>
          <w:rStyle w:val="StyleUnderline"/>
          <w:highlight w:val="green"/>
        </w:rPr>
        <w:t>the</w:t>
      </w:r>
      <w:r w:rsidRPr="00F868E5">
        <w:rPr>
          <w:sz w:val="16"/>
        </w:rPr>
        <w:t xml:space="preserve"> really signiﬁcant </w:t>
      </w:r>
      <w:r w:rsidRPr="00F868E5">
        <w:rPr>
          <w:rStyle w:val="StyleUnderline"/>
          <w:highlight w:val="green"/>
        </w:rPr>
        <w:t>level at which media inﬂuence people is not that of</w:t>
      </w:r>
      <w:r w:rsidRPr="00F868E5">
        <w:rPr>
          <w:sz w:val="16"/>
        </w:rPr>
        <w:t xml:space="preserve"> the </w:t>
      </w:r>
      <w:r w:rsidRPr="00F868E5">
        <w:rPr>
          <w:rStyle w:val="StyleUnderline"/>
          <w:highlight w:val="green"/>
        </w:rPr>
        <w:t>content</w:t>
      </w:r>
      <w:r w:rsidRPr="00F868E5">
        <w:rPr>
          <w:sz w:val="16"/>
        </w:rPr>
        <w:t xml:space="preserve"> of its messages. It is in ‘the constraining pattern – linked to the very technical essence of those media – of the disarticulation of the real into successive and equivalent signs’ (1998a: 122). Marxist attempts to </w:t>
      </w:r>
      <w:proofErr w:type="spellStart"/>
      <w:r w:rsidRPr="00F868E5">
        <w:rPr>
          <w:sz w:val="16"/>
        </w:rPr>
        <w:t>theorise</w:t>
      </w:r>
      <w:proofErr w:type="spellEnd"/>
      <w:r w:rsidRPr="00F868E5">
        <w:rPr>
          <w:sz w:val="16"/>
        </w:rPr>
        <w:t xml:space="preserve"> the effects of the media on audiences and consumers fail because such </w:t>
      </w:r>
      <w:r w:rsidRPr="00F868E5">
        <w:rPr>
          <w:rStyle w:val="StyleUnderline"/>
          <w:highlight w:val="green"/>
        </w:rPr>
        <w:t>critiques</w:t>
      </w:r>
      <w:r w:rsidRPr="00F868E5">
        <w:rPr>
          <w:sz w:val="16"/>
        </w:rPr>
        <w:t xml:space="preserve"> focus on the ideological nature of content and the ownership of networks but </w:t>
      </w:r>
      <w:r w:rsidRPr="00F868E5">
        <w:rPr>
          <w:rStyle w:val="StyleUnderline"/>
          <w:highlight w:val="green"/>
        </w:rPr>
        <w:t xml:space="preserve">pay little attention </w:t>
      </w:r>
      <w:r w:rsidRPr="00F868E5">
        <w:rPr>
          <w:rStyle w:val="Emphasis"/>
          <w:highlight w:val="green"/>
          <w:bdr w:val="single" w:sz="18" w:space="0" w:color="auto"/>
        </w:rPr>
        <w:t>to the medium</w:t>
      </w:r>
      <w:r w:rsidRPr="00F868E5">
        <w:rPr>
          <w:sz w:val="16"/>
        </w:rPr>
        <w:t xml:space="preserve"> </w:t>
      </w:r>
      <w:r w:rsidRPr="00F868E5">
        <w:rPr>
          <w:rStyle w:val="StyleUnderline"/>
        </w:rPr>
        <w:t xml:space="preserve">itself and to its possible </w:t>
      </w:r>
      <w:proofErr w:type="spellStart"/>
      <w:r w:rsidRPr="00F868E5">
        <w:rPr>
          <w:rStyle w:val="StyleUnderline"/>
        </w:rPr>
        <w:t>affects</w:t>
      </w:r>
      <w:proofErr w:type="spellEnd"/>
      <w:r w:rsidRPr="00F868E5">
        <w:rPr>
          <w:rStyle w:val="StyleUnderline"/>
        </w:rPr>
        <w:t xml:space="preserve"> on perception and social relations (1981: 166–72</w:t>
      </w:r>
      <w:r w:rsidRPr="00F868E5">
        <w:rPr>
          <w:sz w:val="16"/>
        </w:rPr>
        <w:t xml:space="preserve">). In exploring the medium Baudrillard postulates a ‘law of technological inertia’, suggesting that </w:t>
      </w:r>
      <w:r w:rsidRPr="00F868E5">
        <w:rPr>
          <w:rStyle w:val="StyleUnderline"/>
          <w:highlight w:val="green"/>
        </w:rPr>
        <w:t>the closer the medium gets to ‘the real’,</w:t>
      </w:r>
      <w:r w:rsidRPr="00F868E5">
        <w:rPr>
          <w:sz w:val="16"/>
        </w:rPr>
        <w:t xml:space="preserve"> </w:t>
      </w:r>
      <w:r w:rsidRPr="00F868E5">
        <w:rPr>
          <w:rStyle w:val="Emphasis"/>
          <w:highlight w:val="green"/>
        </w:rPr>
        <w:t>through</w:t>
      </w:r>
      <w:r w:rsidRPr="00F868E5">
        <w:rPr>
          <w:rStyle w:val="StyleUnderline"/>
          <w:highlight w:val="green"/>
        </w:rPr>
        <w:t xml:space="preserve"> </w:t>
      </w:r>
      <w:r w:rsidRPr="00F868E5">
        <w:rPr>
          <w:rStyle w:val="StyleUnderline"/>
        </w:rPr>
        <w:t xml:space="preserve">techniques such as </w:t>
      </w:r>
      <w:r w:rsidRPr="00F868E5">
        <w:rPr>
          <w:rStyle w:val="Emphasis"/>
          <w:highlight w:val="green"/>
        </w:rPr>
        <w:t>documentary</w:t>
      </w:r>
      <w:r w:rsidRPr="00F868E5">
        <w:rPr>
          <w:rStyle w:val="StyleUnderline"/>
          <w:highlight w:val="green"/>
        </w:rPr>
        <w:t xml:space="preserve"> </w:t>
      </w:r>
      <w:r w:rsidRPr="00F868E5">
        <w:rPr>
          <w:rStyle w:val="StyleUnderline"/>
        </w:rPr>
        <w:t xml:space="preserve">style </w:t>
      </w:r>
      <w:r w:rsidRPr="00F868E5">
        <w:rPr>
          <w:rStyle w:val="Emphasis"/>
          <w:highlight w:val="green"/>
        </w:rPr>
        <w:t>ﬁlm-making and live coverage</w:t>
      </w:r>
      <w:r w:rsidRPr="00F868E5">
        <w:rPr>
          <w:sz w:val="16"/>
        </w:rPr>
        <w:t xml:space="preserve">, </w:t>
      </w:r>
      <w:r w:rsidRPr="00F868E5">
        <w:rPr>
          <w:rStyle w:val="StyleUnderline"/>
          <w:highlight w:val="green"/>
        </w:rPr>
        <w:t>the greater the ‘</w:t>
      </w:r>
      <w:r w:rsidRPr="00F868E5">
        <w:rPr>
          <w:rStyle w:val="Emphasis"/>
          <w:highlight w:val="green"/>
          <w:bdr w:val="single" w:sz="18" w:space="0" w:color="auto"/>
        </w:rPr>
        <w:t>real absence from the world’</w:t>
      </w:r>
      <w:r w:rsidRPr="00F868E5">
        <w:rPr>
          <w:rStyle w:val="StyleUnderline"/>
          <w:highlight w:val="green"/>
        </w:rPr>
        <w:t>.</w:t>
      </w:r>
      <w:r w:rsidRPr="00F868E5">
        <w:rPr>
          <w:sz w:val="16"/>
        </w:rPr>
        <w:t xml:space="preserve"> In other words, </w:t>
      </w:r>
      <w:r w:rsidRPr="00F868E5">
        <w:rPr>
          <w:rStyle w:val="StyleUnderline"/>
          <w:highlight w:val="green"/>
        </w:rPr>
        <w:t>‘the world’</w:t>
      </w:r>
      <w:r w:rsidRPr="00F868E5">
        <w:rPr>
          <w:sz w:val="16"/>
        </w:rPr>
        <w:t xml:space="preserve"> as space of perspective – of seeing and knowing – </w:t>
      </w:r>
      <w:r w:rsidRPr="00F868E5">
        <w:rPr>
          <w:rStyle w:val="StyleUnderline"/>
          <w:highlight w:val="green"/>
        </w:rPr>
        <w:t>is</w:t>
      </w:r>
      <w:r w:rsidRPr="00F868E5">
        <w:rPr>
          <w:sz w:val="16"/>
        </w:rPr>
        <w:t xml:space="preserve"> increasingly </w:t>
      </w:r>
      <w:r w:rsidRPr="00F868E5">
        <w:rPr>
          <w:rStyle w:val="StyleUnderline"/>
          <w:highlight w:val="green"/>
        </w:rPr>
        <w:t>replaced by</w:t>
      </w:r>
      <w:r w:rsidRPr="00F868E5">
        <w:rPr>
          <w:sz w:val="16"/>
        </w:rPr>
        <w:t xml:space="preserve"> a sequence of </w:t>
      </w:r>
      <w:r w:rsidRPr="00F868E5">
        <w:rPr>
          <w:rStyle w:val="StyleUnderline"/>
          <w:highlight w:val="green"/>
        </w:rPr>
        <w:t>images</w:t>
      </w:r>
      <w:r w:rsidRPr="00F868E5">
        <w:rPr>
          <w:sz w:val="16"/>
        </w:rPr>
        <w:t xml:space="preserve"> in </w:t>
      </w:r>
      <w:r w:rsidRPr="00F868E5">
        <w:rPr>
          <w:rStyle w:val="StyleUnderline"/>
          <w:highlight w:val="green"/>
        </w:rPr>
        <w:t>which</w:t>
      </w:r>
      <w:r w:rsidRPr="00F868E5">
        <w:rPr>
          <w:sz w:val="16"/>
        </w:rPr>
        <w:t xml:space="preserve"> ‘the primary function of each message is to </w:t>
      </w:r>
      <w:r w:rsidRPr="00F868E5">
        <w:rPr>
          <w:rStyle w:val="StyleUnderline"/>
          <w:highlight w:val="green"/>
        </w:rPr>
        <w:t>refer to another message’</w:t>
      </w:r>
      <w:r w:rsidRPr="00F868E5">
        <w:rPr>
          <w:sz w:val="16"/>
        </w:rPr>
        <w:t xml:space="preserve"> (1998a: 122). In this way </w:t>
      </w:r>
      <w:r w:rsidRPr="00F868E5">
        <w:rPr>
          <w:rStyle w:val="StyleUnderline"/>
          <w:highlight w:val="green"/>
        </w:rPr>
        <w:t>the medium</w:t>
      </w:r>
      <w:r w:rsidRPr="00F868E5">
        <w:rPr>
          <w:sz w:val="16"/>
        </w:rPr>
        <w:t xml:space="preserve">, not the message, </w:t>
      </w:r>
      <w:r w:rsidRPr="00F868E5">
        <w:rPr>
          <w:rStyle w:val="StyleUnderline"/>
          <w:highlight w:val="green"/>
        </w:rPr>
        <w:t>imposes a</w:t>
      </w:r>
      <w:r w:rsidRPr="00F868E5">
        <w:rPr>
          <w:sz w:val="16"/>
        </w:rPr>
        <w:t xml:space="preserve"> certain </w:t>
      </w:r>
      <w:r w:rsidRPr="00F868E5">
        <w:rPr>
          <w:rStyle w:val="Emphasis"/>
          <w:highlight w:val="green"/>
        </w:rPr>
        <w:t>way of seein</w:t>
      </w:r>
      <w:r w:rsidRPr="00F868E5">
        <w:rPr>
          <w:rStyle w:val="StyleUnderline"/>
          <w:highlight w:val="green"/>
        </w:rPr>
        <w:t>g</w:t>
      </w:r>
      <w:r w:rsidRPr="00F868E5">
        <w:rPr>
          <w:sz w:val="16"/>
        </w:rPr>
        <w:t xml:space="preserve"> the world on the audience. Rather than a space for reﬂection and critical distance we have information sliced and diced as a commodity-sign. This is no Luddite hatred of technology. Both McLuhan and Baudrillard note that the medium of the printed book, dating back to the ﬁfteenth century, imposes a particular mechanics of perception, a form of constraint </w:t>
      </w:r>
      <w:proofErr w:type="spellStart"/>
      <w:r w:rsidRPr="00F868E5">
        <w:rPr>
          <w:sz w:val="16"/>
        </w:rPr>
        <w:t>favouring</w:t>
      </w:r>
      <w:proofErr w:type="spellEnd"/>
      <w:r w:rsidRPr="00F868E5">
        <w:rPr>
          <w:sz w:val="16"/>
        </w:rPr>
        <w:t xml:space="preserve"> solitary reﬂection and linearity. But the distinctive nature of the electronic </w:t>
      </w:r>
      <w:r w:rsidRPr="00F868E5">
        <w:rPr>
          <w:rStyle w:val="StyleUnderline"/>
          <w:highlight w:val="green"/>
        </w:rPr>
        <w:t>mass media</w:t>
      </w:r>
      <w:r w:rsidRPr="00F868E5">
        <w:rPr>
          <w:sz w:val="16"/>
        </w:rPr>
        <w:t xml:space="preserve"> is, for Baudrillard, that they </w:t>
      </w:r>
      <w:r w:rsidRPr="00F868E5">
        <w:rPr>
          <w:rStyle w:val="StyleUnderline"/>
          <w:highlight w:val="green"/>
        </w:rPr>
        <w:t xml:space="preserve">‘function to </w:t>
      </w:r>
      <w:proofErr w:type="spellStart"/>
      <w:r w:rsidRPr="00F868E5">
        <w:rPr>
          <w:rStyle w:val="StyleUnderline"/>
          <w:highlight w:val="green"/>
        </w:rPr>
        <w:t>neutralise</w:t>
      </w:r>
      <w:proofErr w:type="spellEnd"/>
      <w:r w:rsidRPr="00F868E5">
        <w:rPr>
          <w:rStyle w:val="StyleUnderline"/>
          <w:highlight w:val="green"/>
        </w:rPr>
        <w:t xml:space="preserve"> the</w:t>
      </w:r>
      <w:r w:rsidRPr="00F868E5">
        <w:rPr>
          <w:sz w:val="16"/>
        </w:rPr>
        <w:t xml:space="preserve"> lived, unique, eventual </w:t>
      </w:r>
      <w:r w:rsidRPr="00F868E5">
        <w:rPr>
          <w:rStyle w:val="StyleUnderline"/>
          <w:highlight w:val="green"/>
        </w:rPr>
        <w:t>character of the world and substitute for it</w:t>
      </w:r>
      <w:r w:rsidRPr="00F868E5">
        <w:rPr>
          <w:sz w:val="16"/>
        </w:rPr>
        <w:t xml:space="preserve"> a multiple universe of </w:t>
      </w:r>
      <w:r w:rsidRPr="00F868E5">
        <w:rPr>
          <w:rStyle w:val="StyleUnderline"/>
          <w:highlight w:val="green"/>
        </w:rPr>
        <w:t>media which are homogeneous’</w:t>
      </w:r>
      <w:r w:rsidRPr="00F868E5">
        <w:rPr>
          <w:sz w:val="16"/>
        </w:rPr>
        <w:t xml:space="preserve"> (1998a: 123). The electronic media are ideological in the sense that they declare through their form, and often also in content, ‘the omnipotence of a system of reading over a world become a system of signs’. </w:t>
      </w:r>
      <w:r w:rsidRPr="00F868E5">
        <w:rPr>
          <w:rStyle w:val="StyleUnderline"/>
        </w:rPr>
        <w:t>The</w:t>
      </w:r>
      <w:r w:rsidRPr="00F868E5">
        <w:rPr>
          <w:sz w:val="16"/>
        </w:rPr>
        <w:t xml:space="preserve"> ‘confused’ and ‘conﬂicted’ </w:t>
      </w:r>
      <w:r w:rsidRPr="00F868E5">
        <w:rPr>
          <w:rStyle w:val="StyleUnderline"/>
        </w:rPr>
        <w:t>world is transformed</w:t>
      </w:r>
      <w:r w:rsidRPr="00F868E5">
        <w:rPr>
          <w:sz w:val="16"/>
        </w:rPr>
        <w:t xml:space="preserve"> into an abstract, ordered one, a world of </w:t>
      </w:r>
      <w:r w:rsidRPr="00F868E5">
        <w:rPr>
          <w:rStyle w:val="StyleUnderline"/>
        </w:rPr>
        <w:t>consumable signs where ‘the signiﬁer becomes its own signiﬁed</w:t>
      </w:r>
      <w:r w:rsidRPr="00F868E5">
        <w:rPr>
          <w:sz w:val="16"/>
        </w:rPr>
        <w:t xml:space="preserve"> . . . we see the abolition of the signiﬁed and the tautology of the signiﬁer . . . the substitution of the code for the referential dimension deﬁnes mass media consumption’ (1998a: 124–5). For Baudrillard </w:t>
      </w:r>
      <w:r w:rsidRPr="00F868E5">
        <w:rPr>
          <w:rStyle w:val="StyleUnderline"/>
          <w:highlight w:val="green"/>
        </w:rPr>
        <w:t>the media</w:t>
      </w:r>
      <w:r w:rsidRPr="00F868E5">
        <w:rPr>
          <w:sz w:val="16"/>
        </w:rPr>
        <w:t xml:space="preserve"> are, in fact, ‘anti-mediatory’ (1981: 169). They prevent response, the reciprocal exchange of meaning, </w:t>
      </w:r>
      <w:r w:rsidRPr="00F868E5">
        <w:rPr>
          <w:rStyle w:val="StyleUnderline"/>
          <w:highlight w:val="green"/>
        </w:rPr>
        <w:t>allow</w:t>
      </w:r>
      <w:r w:rsidRPr="00F868E5">
        <w:rPr>
          <w:sz w:val="16"/>
        </w:rPr>
        <w:t xml:space="preserve">ing </w:t>
      </w:r>
      <w:r w:rsidRPr="00F868E5">
        <w:rPr>
          <w:rStyle w:val="StyleUnderline"/>
          <w:highlight w:val="green"/>
        </w:rPr>
        <w:t>only</w:t>
      </w:r>
      <w:r w:rsidRPr="00F868E5">
        <w:rPr>
          <w:sz w:val="16"/>
        </w:rPr>
        <w:t xml:space="preserve"> </w:t>
      </w:r>
      <w:proofErr w:type="spellStart"/>
      <w:r w:rsidRPr="00F868E5">
        <w:rPr>
          <w:sz w:val="16"/>
        </w:rPr>
        <w:t>simulatory</w:t>
      </w:r>
      <w:proofErr w:type="spellEnd"/>
      <w:r w:rsidRPr="00F868E5">
        <w:rPr>
          <w:sz w:val="16"/>
        </w:rPr>
        <w:t xml:space="preserve"> responses, </w:t>
      </w:r>
      <w:r w:rsidRPr="00F868E5">
        <w:rPr>
          <w:rStyle w:val="StyleUnderline"/>
          <w:highlight w:val="green"/>
        </w:rPr>
        <w:t>responses drawn from a predeﬁned</w:t>
      </w:r>
      <w:r w:rsidRPr="00F868E5">
        <w:rPr>
          <w:sz w:val="16"/>
        </w:rPr>
        <w:t xml:space="preserve"> range or </w:t>
      </w:r>
      <w:r w:rsidRPr="00F868E5">
        <w:rPr>
          <w:rStyle w:val="StyleUnderline"/>
          <w:highlight w:val="green"/>
        </w:rPr>
        <w:t>code.</w:t>
      </w:r>
      <w:r w:rsidRPr="00F868E5">
        <w:rPr>
          <w:sz w:val="16"/>
        </w:rPr>
        <w:t xml:space="preserve"> Indeed, for Baudrillard ‘the code is the only agency that speaks’ (1981: 179). Today, ‘interactive’ TV is far more developed but the ‘interactivity’ on offer remains that of the medium or the code. We are confronted with a myriad of choices, channels, spectator angles and phone-in options, but all are generated from the medium: we merely complete the circuit. Human interaction is replaced by </w:t>
      </w:r>
      <w:proofErr w:type="spellStart"/>
      <w:r w:rsidRPr="00F868E5">
        <w:rPr>
          <w:sz w:val="16"/>
        </w:rPr>
        <w:t>simulatory</w:t>
      </w:r>
      <w:proofErr w:type="spellEnd"/>
      <w:r w:rsidRPr="00F868E5">
        <w:rPr>
          <w:sz w:val="16"/>
        </w:rPr>
        <w:t xml:space="preserve"> interactivity. </w:t>
      </w:r>
    </w:p>
    <w:p w14:paraId="1809FEB9" w14:textId="77777777" w:rsidR="006748F8" w:rsidRPr="00F868E5" w:rsidRDefault="006748F8" w:rsidP="006748F8">
      <w:pPr>
        <w:pStyle w:val="Heading4"/>
      </w:pPr>
      <w:r>
        <w:t xml:space="preserve">The Will to Objectivity turns the world into a </w:t>
      </w:r>
      <w:r>
        <w:rPr>
          <w:u w:val="single"/>
        </w:rPr>
        <w:t>Global Target</w:t>
      </w:r>
      <w:r>
        <w:t xml:space="preserve"> – Academic Rationality and the Will to Know </w:t>
      </w:r>
      <w:r>
        <w:rPr>
          <w:u w:val="single"/>
        </w:rPr>
        <w:t>culminates</w:t>
      </w:r>
      <w:r>
        <w:t xml:space="preserve"> in </w:t>
      </w:r>
      <w:r>
        <w:rPr>
          <w:u w:val="single"/>
        </w:rPr>
        <w:t>Extermination</w:t>
      </w:r>
      <w:r>
        <w:t xml:space="preserve">. </w:t>
      </w:r>
    </w:p>
    <w:p w14:paraId="527DB1B5" w14:textId="77777777" w:rsidR="006748F8" w:rsidRPr="00927048" w:rsidRDefault="006748F8" w:rsidP="006748F8">
      <w:pPr>
        <w:pStyle w:val="ListParagraph"/>
        <w:numPr>
          <w:ilvl w:val="0"/>
          <w:numId w:val="1"/>
        </w:numPr>
      </w:pPr>
      <w:r>
        <w:t xml:space="preserve">Answers Science/Objective Truth </w:t>
      </w:r>
      <w:proofErr w:type="spellStart"/>
      <w:r>
        <w:t>Args</w:t>
      </w:r>
      <w:proofErr w:type="spellEnd"/>
    </w:p>
    <w:p w14:paraId="3B1756EE" w14:textId="77777777" w:rsidR="006748F8" w:rsidRDefault="006748F8" w:rsidP="006748F8">
      <w:r w:rsidRPr="00320AA2">
        <w:rPr>
          <w:rStyle w:val="Style13ptBold"/>
        </w:rPr>
        <w:t>Chow 06</w:t>
      </w:r>
      <w:r w:rsidRPr="00320AA2">
        <w:t>. Rey Chow, professor of comparative literature at Brown, The Age of the World Target, 2006, pg. 40</w:t>
      </w:r>
      <w:r>
        <w:t xml:space="preserve"> //Elmer</w:t>
      </w:r>
    </w:p>
    <w:p w14:paraId="096EAAB4" w14:textId="77777777" w:rsidR="006748F8" w:rsidRPr="00F51258" w:rsidRDefault="006748F8" w:rsidP="006748F8">
      <w:pPr>
        <w:rPr>
          <w:u w:val="single"/>
        </w:rPr>
      </w:pPr>
      <w:r w:rsidRPr="00F868E5">
        <w:rPr>
          <w:highlight w:val="green"/>
          <w:u w:val="single"/>
        </w:rPr>
        <w:t>Often under</w:t>
      </w:r>
      <w:r w:rsidRPr="00F868E5">
        <w:rPr>
          <w:sz w:val="16"/>
          <w:highlight w:val="green"/>
        </w:rPr>
        <w:t xml:space="preserve"> </w:t>
      </w:r>
      <w:r w:rsidRPr="00927048">
        <w:rPr>
          <w:u w:val="single"/>
        </w:rPr>
        <w:t xml:space="preserve">the modest and apparently </w:t>
      </w:r>
      <w:r w:rsidRPr="00F868E5">
        <w:rPr>
          <w:rStyle w:val="Emphasis"/>
          <w:highlight w:val="green"/>
        </w:rPr>
        <w:t>innocuous agendas of fact gathering</w:t>
      </w:r>
      <w:r w:rsidRPr="00F868E5">
        <w:rPr>
          <w:highlight w:val="green"/>
          <w:u w:val="single"/>
        </w:rPr>
        <w:t xml:space="preserve"> </w:t>
      </w:r>
      <w:r w:rsidRPr="00927048">
        <w:rPr>
          <w:u w:val="single"/>
        </w:rPr>
        <w:t xml:space="preserve">and documentation, </w:t>
      </w:r>
      <w:r w:rsidRPr="00F868E5">
        <w:rPr>
          <w:highlight w:val="green"/>
          <w:u w:val="single"/>
        </w:rPr>
        <w:t xml:space="preserve">the "scientific" and "objective" production of knowledge </w:t>
      </w:r>
      <w:r w:rsidRPr="00927048">
        <w:rPr>
          <w:u w:val="single"/>
        </w:rPr>
        <w:t xml:space="preserve">during peacetime about the various special "areas" </w:t>
      </w:r>
      <w:r w:rsidRPr="00F868E5">
        <w:rPr>
          <w:highlight w:val="green"/>
          <w:u w:val="single"/>
        </w:rPr>
        <w:t xml:space="preserve">became the institutional practice that substantiated and </w:t>
      </w:r>
      <w:r w:rsidRPr="00F868E5">
        <w:rPr>
          <w:rStyle w:val="Emphasis"/>
          <w:highlight w:val="green"/>
          <w:bdr w:val="single" w:sz="18" w:space="0" w:color="auto"/>
        </w:rPr>
        <w:t>elaborated the militaristic conception of the world as target</w:t>
      </w:r>
      <w:r w:rsidRPr="00C76697">
        <w:rPr>
          <w:sz w:val="16"/>
        </w:rPr>
        <w:t xml:space="preserve">.52 In other words, </w:t>
      </w:r>
      <w:r w:rsidRPr="00927048">
        <w:rPr>
          <w:u w:val="single"/>
        </w:rPr>
        <w:t xml:space="preserve">despite the claims about the apolitical and disinterested nature of the pursuits of higher learning, </w:t>
      </w:r>
      <w:r w:rsidRPr="00C76697">
        <w:rPr>
          <w:sz w:val="16"/>
        </w:rPr>
        <w:t xml:space="preserve">activities undertaken under the rubric of area studies, such as language training, historiography, anthropology, economics, political science, and so forth, are fully inscribed in the politics and ideology of war. To that extent, </w:t>
      </w:r>
      <w:r w:rsidRPr="00F868E5">
        <w:rPr>
          <w:highlight w:val="green"/>
          <w:u w:val="single"/>
        </w:rPr>
        <w:t>the</w:t>
      </w:r>
      <w:r w:rsidRPr="00F868E5">
        <w:rPr>
          <w:sz w:val="16"/>
          <w:highlight w:val="green"/>
        </w:rPr>
        <w:t xml:space="preserve"> </w:t>
      </w:r>
      <w:r w:rsidRPr="00927048">
        <w:rPr>
          <w:u w:val="single"/>
        </w:rPr>
        <w:t xml:space="preserve">disciplining, </w:t>
      </w:r>
      <w:r w:rsidRPr="00F868E5">
        <w:rPr>
          <w:highlight w:val="green"/>
          <w:u w:val="single"/>
        </w:rPr>
        <w:t xml:space="preserve">research, and development of </w:t>
      </w:r>
      <w:r w:rsidRPr="00927048">
        <w:rPr>
          <w:u w:val="single"/>
        </w:rPr>
        <w:t xml:space="preserve">so-called </w:t>
      </w:r>
      <w:r w:rsidRPr="00F868E5">
        <w:rPr>
          <w:highlight w:val="green"/>
          <w:u w:val="single"/>
        </w:rPr>
        <w:t xml:space="preserve">academic information are </w:t>
      </w:r>
      <w:r w:rsidRPr="00F868E5">
        <w:rPr>
          <w:b/>
          <w:highlight w:val="green"/>
          <w:u w:val="single"/>
        </w:rPr>
        <w:t>part and parcel of a strategic logic</w:t>
      </w:r>
      <w:r w:rsidRPr="00C76697">
        <w:rPr>
          <w:sz w:val="16"/>
        </w:rPr>
        <w:t xml:space="preserve">. </w:t>
      </w:r>
      <w:r w:rsidRPr="00927048">
        <w:rPr>
          <w:u w:val="single"/>
        </w:rPr>
        <w:t xml:space="preserve">And yet, </w:t>
      </w:r>
      <w:r w:rsidRPr="00F868E5">
        <w:rPr>
          <w:highlight w:val="green"/>
          <w:u w:val="single"/>
        </w:rPr>
        <w:t xml:space="preserve">if the production of knowledge </w:t>
      </w:r>
      <w:r w:rsidRPr="00927048">
        <w:rPr>
          <w:u w:val="single"/>
        </w:rPr>
        <w:t>(with its vocabulary of aims and goals, research, data analysis, experimentation, and verification) in fact</w:t>
      </w:r>
      <w:r w:rsidRPr="00C76697">
        <w:rPr>
          <w:sz w:val="16"/>
        </w:rPr>
        <w:t xml:space="preserve"> </w:t>
      </w:r>
      <w:r w:rsidRPr="00F868E5">
        <w:rPr>
          <w:highlight w:val="green"/>
          <w:u w:val="single"/>
        </w:rPr>
        <w:t>shares the same scientific and military premises as war</w:t>
      </w:r>
      <w:r w:rsidRPr="00927048">
        <w:rPr>
          <w:u w:val="single"/>
        </w:rPr>
        <w:t xml:space="preserve">—if, for </w:t>
      </w:r>
      <w:r w:rsidRPr="00F51258">
        <w:rPr>
          <w:u w:val="single"/>
        </w:rPr>
        <w:t>instance, the ability to translate a difficult language can be regarded as equivalent to the ability to break military codes 53</w:t>
      </w:r>
      <w:r w:rsidRPr="00F51258">
        <w:rPr>
          <w:sz w:val="16"/>
        </w:rPr>
        <w:t>—</w:t>
      </w:r>
      <w:r w:rsidRPr="00F51258">
        <w:rPr>
          <w:u w:val="single"/>
        </w:rPr>
        <w:t xml:space="preserve">is it a surprise that it is doomed to fail in its avowed attempts </w:t>
      </w:r>
      <w:r w:rsidRPr="00F51258">
        <w:rPr>
          <w:b/>
          <w:u w:val="single"/>
        </w:rPr>
        <w:t>to "know" the other cultures</w:t>
      </w:r>
      <w:r w:rsidRPr="00F51258">
        <w:rPr>
          <w:u w:val="single"/>
        </w:rPr>
        <w:t>?</w:t>
      </w:r>
      <w:r w:rsidRPr="00F51258">
        <w:rPr>
          <w:sz w:val="16"/>
        </w:rPr>
        <w:t xml:space="preserve"> Can "knowledge" that is derived from the same kinds of bases as war put an end to the violence of warfare, or is such knowledge not simply warfare's</w:t>
      </w:r>
      <w:r w:rsidRPr="00C76697">
        <w:rPr>
          <w:sz w:val="16"/>
        </w:rPr>
        <w:t xml:space="preserve"> accomplice, destined to destroy rather than preserve the forms of lives at which it aims its focus? </w:t>
      </w:r>
      <w:proofErr w:type="gramStart"/>
      <w:r w:rsidRPr="00C76697">
        <w:rPr>
          <w:u w:val="single"/>
        </w:rPr>
        <w:t>As long as</w:t>
      </w:r>
      <w:proofErr w:type="gramEnd"/>
      <w:r w:rsidRPr="00C76697">
        <w:rPr>
          <w:u w:val="single"/>
        </w:rPr>
        <w:t xml:space="preserve"> knowledge is produced in </w:t>
      </w:r>
      <w:r w:rsidRPr="00F868E5">
        <w:rPr>
          <w:highlight w:val="green"/>
          <w:u w:val="single"/>
        </w:rPr>
        <w:t>this self-referential manner</w:t>
      </w:r>
      <w:r w:rsidRPr="00C76697">
        <w:rPr>
          <w:u w:val="single"/>
        </w:rPr>
        <w:t xml:space="preserve">, </w:t>
      </w:r>
      <w:r w:rsidRPr="00F868E5">
        <w:rPr>
          <w:highlight w:val="green"/>
          <w:u w:val="single"/>
        </w:rPr>
        <w:t xml:space="preserve">as a circuit of targeting </w:t>
      </w:r>
      <w:r w:rsidRPr="00F868E5">
        <w:rPr>
          <w:b/>
          <w:highlight w:val="green"/>
          <w:u w:val="single"/>
        </w:rPr>
        <w:t xml:space="preserve">or </w:t>
      </w:r>
      <w:r w:rsidRPr="00F51258">
        <w:rPr>
          <w:b/>
          <w:highlight w:val="green"/>
          <w:u w:val="single"/>
          <w:bdr w:val="single" w:sz="18" w:space="0" w:color="auto"/>
        </w:rPr>
        <w:t>getting the other</w:t>
      </w:r>
      <w:r w:rsidRPr="00C76697">
        <w:rPr>
          <w:u w:val="single"/>
        </w:rPr>
        <w:t xml:space="preserve"> that ultimately </w:t>
      </w:r>
      <w:r w:rsidRPr="00F868E5">
        <w:rPr>
          <w:highlight w:val="green"/>
          <w:u w:val="single"/>
        </w:rPr>
        <w:t xml:space="preserve">consolidates the omnipotence </w:t>
      </w:r>
      <w:r w:rsidRPr="00C76697">
        <w:rPr>
          <w:u w:val="single"/>
        </w:rPr>
        <w:t xml:space="preserve">and omnipresence </w:t>
      </w:r>
      <w:r w:rsidRPr="00F868E5">
        <w:rPr>
          <w:highlight w:val="green"/>
          <w:u w:val="single"/>
        </w:rPr>
        <w:t>of the sovereign "self"/"eye"—</w:t>
      </w:r>
      <w:r w:rsidRPr="00C76697">
        <w:rPr>
          <w:u w:val="single"/>
        </w:rPr>
        <w:t xml:space="preserve">the "I"—that is the United States, </w:t>
      </w:r>
      <w:r w:rsidRPr="00F868E5">
        <w:rPr>
          <w:highlight w:val="green"/>
          <w:u w:val="single"/>
        </w:rPr>
        <w:t xml:space="preserve">the other will have no choice but remain just that—a target whose existence justifies only one thing, </w:t>
      </w:r>
      <w:r w:rsidRPr="00F868E5">
        <w:rPr>
          <w:b/>
          <w:highlight w:val="green"/>
          <w:u w:val="single"/>
        </w:rPr>
        <w:t>its destruction by the bomber</w:t>
      </w:r>
      <w:r w:rsidRPr="00C76697">
        <w:rPr>
          <w:sz w:val="16"/>
        </w:rPr>
        <w:t xml:space="preserve">. </w:t>
      </w:r>
      <w:r w:rsidRPr="00F51258">
        <w:rPr>
          <w:u w:val="single"/>
        </w:rPr>
        <w:t xml:space="preserve">As long as the focus of our study of Asia remains the United States, and as long as this focus is not accompanied by knowledge of what is happening elsewhere at other times as well as at the present, such study will ultimately confirm once again the self-referential function of virtual worlding that was unleashed by the dropping of the atomic bombs, with the United States always </w:t>
      </w:r>
      <w:r w:rsidRPr="00F51258">
        <w:rPr>
          <w:rStyle w:val="Emphasis"/>
          <w:highlight w:val="green"/>
          <w:bdr w:val="single" w:sz="18" w:space="0" w:color="auto"/>
        </w:rPr>
        <w:t>occupying the position of the bomber</w:t>
      </w:r>
      <w:r w:rsidRPr="00F51258">
        <w:rPr>
          <w:u w:val="single"/>
        </w:rPr>
        <w:t>, and other cultures always viewed as the military and information target fields.</w:t>
      </w:r>
      <w:r w:rsidRPr="00F51258">
        <w:rPr>
          <w:sz w:val="16"/>
        </w:rPr>
        <w:t xml:space="preserve"> In this manner, events whose historicity does not fall into the epistemically closed orbit of the atomic bomber—such as the Chinese reactions to the war from a primarily anti-Japanese point of view that I alluded to at the beginning of this chapter—will never receive the attention that is due to them. "</w:t>
      </w:r>
      <w:r w:rsidRPr="00F51258">
        <w:rPr>
          <w:u w:val="single"/>
        </w:rPr>
        <w:t>Knowledge</w:t>
      </w:r>
      <w:r w:rsidRPr="00F51258">
        <w:rPr>
          <w:sz w:val="16"/>
        </w:rPr>
        <w:t xml:space="preserve">," however conscientiously gathered and however large in volume, </w:t>
      </w:r>
      <w:r w:rsidRPr="00F51258">
        <w:rPr>
          <w:u w:val="single"/>
        </w:rPr>
        <w:t>will lead only to further silence and to the silencing of diverse experiences.</w:t>
      </w:r>
      <w:r w:rsidRPr="00F51258">
        <w:rPr>
          <w:sz w:val="16"/>
        </w:rPr>
        <w:t xml:space="preserve">54 This is one reason why, as </w:t>
      </w:r>
      <w:proofErr w:type="spellStart"/>
      <w:r w:rsidRPr="00F51258">
        <w:rPr>
          <w:sz w:val="16"/>
        </w:rPr>
        <w:t>Harootunian</w:t>
      </w:r>
      <w:proofErr w:type="spellEnd"/>
      <w:r w:rsidRPr="00F51258">
        <w:rPr>
          <w:sz w:val="16"/>
        </w:rPr>
        <w:t xml:space="preserve"> remarks, </w:t>
      </w:r>
      <w:r w:rsidRPr="00F51258">
        <w:rPr>
          <w:u w:val="single"/>
        </w:rPr>
        <w:t>area studies has been</w:t>
      </w:r>
      <w:r w:rsidRPr="00F51258">
        <w:rPr>
          <w:sz w:val="16"/>
        </w:rPr>
        <w:t xml:space="preserve">, since its inception, </w:t>
      </w:r>
      <w:r w:rsidRPr="00F51258">
        <w:rPr>
          <w:u w:val="single"/>
        </w:rPr>
        <w:t>haunted by "the absence of a definable object</w:t>
      </w:r>
      <w:r w:rsidRPr="00F51258">
        <w:rPr>
          <w:sz w:val="16"/>
        </w:rPr>
        <w:t>"-and by "</w:t>
      </w:r>
      <w:r w:rsidRPr="00F51258">
        <w:rPr>
          <w:u w:val="single"/>
        </w:rPr>
        <w:t>the problem of the vanishing object."</w:t>
      </w:r>
    </w:p>
    <w:p w14:paraId="75975E61" w14:textId="77777777" w:rsidR="006748F8" w:rsidRDefault="006748F8" w:rsidP="006748F8">
      <w:pPr>
        <w:pStyle w:val="Heading4"/>
      </w:pPr>
      <w:r>
        <w:t xml:space="preserve">The Alternative is Radical Thought, catching debate in a trap of its own making. Instead of subsuming to the demand for truth, we are masters of illusion – bet on our critique of </w:t>
      </w:r>
      <w:r>
        <w:rPr>
          <w:u w:val="single"/>
        </w:rPr>
        <w:t>form</w:t>
      </w:r>
      <w:r>
        <w:t>, an enigma that reveals the contradiction of it all.</w:t>
      </w:r>
    </w:p>
    <w:p w14:paraId="4B0CA8C6" w14:textId="77777777" w:rsidR="006748F8" w:rsidRPr="00C151A9" w:rsidRDefault="006748F8" w:rsidP="006748F8">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3FB37F62" w14:textId="77777777" w:rsidR="006748F8" w:rsidRDefault="006748F8" w:rsidP="006748F8">
      <w:pPr>
        <w:rPr>
          <w:sz w:val="16"/>
        </w:rPr>
      </w:pPr>
      <w:r w:rsidRPr="00F868E5">
        <w:rPr>
          <w:rStyle w:val="StyleUnderline"/>
          <w:highlight w:val="green"/>
        </w:rPr>
        <w:t>Radical thought,</w:t>
      </w:r>
      <w:r w:rsidRPr="00C151A9">
        <w:rPr>
          <w:rStyle w:val="StyleUnderline"/>
        </w:rPr>
        <w:t xml:space="preserve"> as Baudrillard styles it, </w:t>
      </w:r>
      <w:r w:rsidRPr="00F51258">
        <w:rPr>
          <w:rStyle w:val="Emphasis"/>
          <w:highlight w:val="green"/>
        </w:rPr>
        <w:t>is not scientific</w:t>
      </w:r>
      <w:r w:rsidRPr="00C151A9">
        <w:rPr>
          <w:rStyle w:val="StyleUnderline"/>
        </w:rPr>
        <w:t xml:space="preserve">, but </w:t>
      </w:r>
      <w:r w:rsidRPr="00F51258">
        <w:rPr>
          <w:rStyle w:val="Emphasis"/>
          <w:highlight w:val="green"/>
        </w:rPr>
        <w:t>nor is it critical</w:t>
      </w:r>
      <w:r w:rsidRPr="00F51258">
        <w:rPr>
          <w:sz w:val="16"/>
        </w:rPr>
        <w:t xml:space="preserve">. </w:t>
      </w:r>
      <w:r w:rsidRPr="00C151A9">
        <w:rPr>
          <w:rStyle w:val="StyleUnderline"/>
        </w:rPr>
        <w:t>Both scientific and critical thought purport to operate on ‘reality’, but for Baudrillard, following Nietzsche, belief in ‘reality’ is an ‘otherworldly spiritual consolation</w:t>
      </w:r>
      <w:r w:rsidRPr="00F51258">
        <w:rPr>
          <w:sz w:val="16"/>
        </w:rPr>
        <w:t xml:space="preserve"> . . . one of the elementary forms of the religious life . . . the last refuge of the moral zealots’ (1996c: 94). Baudrillard insists that ‘No one believes fundamentally in the real, nor in the self-evidence of their real lives’ (ibid.). </w:t>
      </w:r>
      <w:r w:rsidRPr="00C151A9">
        <w:rPr>
          <w:rStyle w:val="StyleUnderline"/>
        </w:rPr>
        <w:t xml:space="preserve">Scientific and critical thought posit a ‘comforting’ and ‘necessary’ relationship between thought and reality. </w:t>
      </w:r>
      <w:r w:rsidRPr="00F51258">
        <w:rPr>
          <w:sz w:val="16"/>
        </w:rPr>
        <w:t xml:space="preserve">Baudrillard’s radical thought, in contrast, claims a fundamental ‘incompatibility between thought and the real’ (1996c: 96). As they are not naturally connected, thought is singular. </w:t>
      </w:r>
      <w:r w:rsidRPr="00F868E5">
        <w:rPr>
          <w:rStyle w:val="StyleUnderline"/>
          <w:highlight w:val="green"/>
        </w:rPr>
        <w:t xml:space="preserve">Radical thought occurs ‘at the </w:t>
      </w:r>
      <w:r w:rsidRPr="00F51258">
        <w:rPr>
          <w:rStyle w:val="Emphasis"/>
          <w:highlight w:val="green"/>
        </w:rPr>
        <w:t xml:space="preserve">violent intersection of meaning and non-meaning, of truth and non-truth’, </w:t>
      </w:r>
      <w:r w:rsidRPr="00F51258">
        <w:rPr>
          <w:rStyle w:val="Emphasis"/>
          <w:highlight w:val="green"/>
          <w:bdr w:val="single" w:sz="18" w:space="0" w:color="auto"/>
        </w:rPr>
        <w:t>it ‘wagers on the illusion of the world</w:t>
      </w:r>
      <w:r w:rsidRPr="00F51258">
        <w:rPr>
          <w:rStyle w:val="Emphasis"/>
          <w:highlight w:val="green"/>
        </w:rPr>
        <w:t>’</w:t>
      </w:r>
      <w:r w:rsidRPr="00C151A9">
        <w:rPr>
          <w:rStyle w:val="StyleUnderline"/>
        </w:rPr>
        <w:t xml:space="preserve"> (1996c: 97–8).</w:t>
      </w:r>
      <w:r w:rsidRPr="00F51258">
        <w:rPr>
          <w:sz w:val="16"/>
        </w:rPr>
        <w:t xml:space="preserve"> Any </w:t>
      </w:r>
      <w:r w:rsidRPr="00F868E5">
        <w:rPr>
          <w:rStyle w:val="Emphasis"/>
          <w:highlight w:val="green"/>
        </w:rPr>
        <w:t>attempt by thought to remain faithful to the world or to the ‘real’ is doomed because ‘It arises from a total misunderstanding about language, which is illusion in its very movement</w:t>
      </w:r>
      <w:r w:rsidRPr="00F51258">
        <w:rPr>
          <w:sz w:val="16"/>
          <w:highlight w:val="green"/>
        </w:rPr>
        <w:t>,</w:t>
      </w:r>
      <w:r w:rsidRPr="00F51258">
        <w:rPr>
          <w:sz w:val="16"/>
        </w:rPr>
        <w:t xml:space="preserve"> since it is the bearer of that continuity of the void, that continuity of the Nothing . . . at the very heart of what it says, since it is, in its very materiality, the deconstruction of what it signifies’ (1996c: 98). Baudrillard’s position here is in accord with that expressed, some twenty years earlier, in Symbolic Exchange; language should not be confused with its meaning alone, it is also material – the material illusion. That is, language is a medium, a form, a singularity: no language can be faithfully translated into </w:t>
      </w:r>
      <w:proofErr w:type="gramStart"/>
      <w:r w:rsidRPr="00F51258">
        <w:rPr>
          <w:sz w:val="16"/>
        </w:rPr>
        <w:t>another</w:t>
      </w:r>
      <w:proofErr w:type="gramEnd"/>
      <w:r w:rsidRPr="00F51258">
        <w:rPr>
          <w:sz w:val="16"/>
        </w:rPr>
        <w:t xml:space="preserve"> and no language faithfully translates ideas or thoughts. The physical form of language – sounds, silences, marks, spaces – ‘deconstructs’ the content of signified meanings. As with the anagrammatic dispersal, noble </w:t>
      </w:r>
      <w:proofErr w:type="gramStart"/>
      <w:r w:rsidRPr="00F51258">
        <w:rPr>
          <w:sz w:val="16"/>
        </w:rPr>
        <w:t>ideas</w:t>
      </w:r>
      <w:proofErr w:type="gramEnd"/>
      <w:r w:rsidRPr="00F51258">
        <w:rPr>
          <w:sz w:val="16"/>
        </w:rPr>
        <w:t xml:space="preserve"> and figures – gods and heroes alike – are ‘sacrificed’, becoming no more than a series of sound effects, sensuous forms of breath and song: ‘Words move quicker than meaning, but if they go too quickly, we have madness’ (1996c: 99). </w:t>
      </w:r>
      <w:r w:rsidRPr="00C151A9">
        <w:rPr>
          <w:rStyle w:val="StyleUnderline"/>
        </w:rPr>
        <w:t xml:space="preserve">Scientific and critical thought tends to treat language as a neutral medium of representation, or at least attempts to find a language that is adequate to representation, a tool that can ‘extract’ truths. The task of extraction is an exacting one, requiring much discipline and toil. </w:t>
      </w:r>
      <w:r w:rsidRPr="00F868E5">
        <w:rPr>
          <w:rStyle w:val="StyleUnderline"/>
          <w:highlight w:val="green"/>
        </w:rPr>
        <w:t>Baudrillard plays with a reversal of this image of thought, suggesting that ‘reality asks nothing other than to submit itself to hypotheses</w:t>
      </w:r>
      <w:r w:rsidRPr="00F51258">
        <w:rPr>
          <w:sz w:val="16"/>
          <w:highlight w:val="green"/>
        </w:rPr>
        <w:t xml:space="preserve">. </w:t>
      </w:r>
      <w:r w:rsidRPr="00F868E5">
        <w:rPr>
          <w:rStyle w:val="Emphasis"/>
          <w:highlight w:val="green"/>
        </w:rPr>
        <w:t>And it confirms them all. That, indeed, is its ruse and its vengeance’ (</w:t>
      </w:r>
      <w:r w:rsidRPr="00C151A9">
        <w:rPr>
          <w:rStyle w:val="Emphasis"/>
        </w:rPr>
        <w:t>1</w:t>
      </w:r>
      <w:r w:rsidRPr="00F51258">
        <w:rPr>
          <w:sz w:val="16"/>
        </w:rPr>
        <w:t xml:space="preserve">996c: 99). By contrast, </w:t>
      </w:r>
      <w:r w:rsidRPr="00C151A9">
        <w:rPr>
          <w:rStyle w:val="StyleUnderline"/>
        </w:rPr>
        <w:t>radical thought</w:t>
      </w:r>
      <w:r w:rsidRPr="00F51258">
        <w:rPr>
          <w:sz w:val="16"/>
        </w:rPr>
        <w:t xml:space="preserve"> must advance behind a mask and constitute itself as a decoy, without regard for its own truth. It </w:t>
      </w:r>
      <w:r w:rsidRPr="00C151A9">
        <w:rPr>
          <w:rStyle w:val="StyleUnderline"/>
        </w:rPr>
        <w:t>must pride itself on not being an instrument of analysis, not being a critical tool</w:t>
      </w:r>
      <w:r w:rsidRPr="00F51258">
        <w:rPr>
          <w:sz w:val="16"/>
        </w:rPr>
        <w:t xml:space="preserve">. For it is the world which must </w:t>
      </w:r>
      <w:proofErr w:type="spellStart"/>
      <w:r w:rsidRPr="00F51258">
        <w:rPr>
          <w:sz w:val="16"/>
        </w:rPr>
        <w:t>analyse</w:t>
      </w:r>
      <w:proofErr w:type="spellEnd"/>
      <w:r w:rsidRPr="00F51258">
        <w:rPr>
          <w:sz w:val="16"/>
        </w:rPr>
        <w:t xml:space="preserve"> itself. </w:t>
      </w:r>
      <w:r w:rsidRPr="00C151A9">
        <w:rPr>
          <w:rStyle w:val="StyleUnderline"/>
        </w:rPr>
        <w:t>It is the world itself which must reveal itself not as truth, but as illusion</w:t>
      </w:r>
      <w:r w:rsidRPr="00F51258">
        <w:rPr>
          <w:sz w:val="16"/>
        </w:rPr>
        <w:t xml:space="preserve">. (Baudrillard, 1996c: 99) </w:t>
      </w:r>
      <w:r w:rsidRPr="00C151A9">
        <w:rPr>
          <w:rStyle w:val="StyleUnderline"/>
        </w:rPr>
        <w:t xml:space="preserve">Writing should not aim to ‘capture’ the </w:t>
      </w:r>
      <w:proofErr w:type="gramStart"/>
      <w:r w:rsidRPr="00C151A9">
        <w:rPr>
          <w:rStyle w:val="StyleUnderline"/>
        </w:rPr>
        <w:t>object, but</w:t>
      </w:r>
      <w:proofErr w:type="gramEnd"/>
      <w:r w:rsidRPr="00C151A9">
        <w:rPr>
          <w:rStyle w:val="StyleUnderline"/>
        </w:rPr>
        <w:t xml:space="preserve"> should make the object more enigmatic by seducing it, by allowing it to ‘disappear for itself’ th</w:t>
      </w:r>
      <w:r w:rsidRPr="00F51258">
        <w:rPr>
          <w:sz w:val="16"/>
        </w:rPr>
        <w:t>rough a ‘poetic resolution’ (1996c: 100</w:t>
      </w:r>
      <w:r w:rsidRPr="00F51258">
        <w:rPr>
          <w:sz w:val="16"/>
          <w:highlight w:val="green"/>
        </w:rPr>
        <w:t xml:space="preserve">). In </w:t>
      </w:r>
      <w:r w:rsidRPr="00F868E5">
        <w:rPr>
          <w:rStyle w:val="Emphasis"/>
          <w:highlight w:val="green"/>
        </w:rPr>
        <w:t>other words, as the object is abstracted, limited, coded, preceded by simulated models of itself, forced under the glaring lights of scientific rationality, it is allowed, by radical thought, to disappear from its coded position</w:t>
      </w:r>
      <w:r w:rsidRPr="00F51258">
        <w:rPr>
          <w:sz w:val="16"/>
          <w:highlight w:val="green"/>
        </w:rPr>
        <w:t xml:space="preserve">. </w:t>
      </w:r>
      <w:r w:rsidRPr="00F51258">
        <w:rPr>
          <w:sz w:val="16"/>
        </w:rPr>
        <w:t>Thought is allowed to be meaningless, poetic, ‘useless’: ‘Cipher, do not decipher’ (1996c: 104). In any case the object takes its revenge both on those who believe in its reality – scientists, technicians, critical realists – and on those, like Baudrillard, who do not, by ‘wreak[</w:t>
      </w:r>
      <w:proofErr w:type="spellStart"/>
      <w:r w:rsidRPr="00F51258">
        <w:rPr>
          <w:sz w:val="16"/>
        </w:rPr>
        <w:t>ing</w:t>
      </w:r>
      <w:proofErr w:type="spellEnd"/>
      <w:r w:rsidRPr="00F51258">
        <w:rPr>
          <w:sz w:val="16"/>
        </w:rPr>
        <w:t xml:space="preserve">] vengeance on those who deny it by paradoxically proving them right’ (ibid.). Baudrillard refers to his own hypothesis of simulation, which he put forward in the late 1970s, as ‘the most cynical, most provocative hypothesis’. Yet reality, or the social world, he argues, refused to prove him wrong. Indeed, social reality seems to become more </w:t>
      </w:r>
      <w:proofErr w:type="spellStart"/>
      <w:r w:rsidRPr="00F51258">
        <w:rPr>
          <w:sz w:val="16"/>
        </w:rPr>
        <w:t>simulatory</w:t>
      </w:r>
      <w:proofErr w:type="spellEnd"/>
      <w:r w:rsidRPr="00F51258">
        <w:rPr>
          <w:sz w:val="16"/>
        </w:rPr>
        <w:t xml:space="preserve">, more unreal, by the day. One example, if any more are needed, might be TV news channels, such as BBC News 24. The </w:t>
      </w:r>
      <w:proofErr w:type="spellStart"/>
      <w:r w:rsidRPr="00F51258">
        <w:rPr>
          <w:sz w:val="16"/>
        </w:rPr>
        <w:t>programmes</w:t>
      </w:r>
      <w:proofErr w:type="spellEnd"/>
      <w:r w:rsidRPr="00F51258">
        <w:rPr>
          <w:sz w:val="16"/>
        </w:rPr>
        <w:t xml:space="preserve"> begin with, and repeat at nauseatingly frequent intervals, the most portentous and strident clashing sounds accompanied by pulses of light (or ‘information’) beaming across the globe, strafing </w:t>
      </w:r>
      <w:proofErr w:type="gramStart"/>
      <w:r w:rsidRPr="00F51258">
        <w:rPr>
          <w:sz w:val="16"/>
        </w:rPr>
        <w:t>it</w:t>
      </w:r>
      <w:proofErr w:type="gramEnd"/>
      <w:r w:rsidRPr="00F51258">
        <w:rPr>
          <w:sz w:val="16"/>
        </w:rPr>
        <w:t xml:space="preserve"> and enclosing it within a matrix. These are interspersed with stock images of ‘people’: shanty towns in China, the business classes in the USA, cultured people in Europe, flashpoints in the Middle East, smiling children in Africa, the ‘global world’ reduced to a series of signs for your consumption. And then the reassuring images of ‘our’ professional news team: the energetic young career girl in designer specs, the mature and tenacious foreign correspondent in linen suit; all attentive, all on message, nodding sagely as they receive the latest updates, working for us, to deliver to us . . . the truth! And the BBC is, of course, a beacon of restraint in comparison to the fully commercial channels. </w:t>
      </w:r>
      <w:r w:rsidRPr="00C151A9">
        <w:rPr>
          <w:rStyle w:val="StyleUnderline"/>
        </w:rPr>
        <w:t xml:space="preserve">Yet descriptive and critical thought are so redundant, so banal, because ‘The simulated disorder of things has moved faster than we have’. Hence radical thought must be ‘exceptional, anticipatory and at the margin’ (1996c: 101). </w:t>
      </w:r>
      <w:r w:rsidRPr="00F868E5">
        <w:rPr>
          <w:rStyle w:val="Emphasis"/>
          <w:highlight w:val="green"/>
        </w:rPr>
        <w:t>Baudrillard denies that radical thought is depressive; it is meaning and critique that are ‘unhappy’ and disillusioned.</w:t>
      </w:r>
      <w:r w:rsidRPr="00F51258">
        <w:rPr>
          <w:sz w:val="16"/>
          <w:highlight w:val="green"/>
        </w:rPr>
        <w:t xml:space="preserve"> </w:t>
      </w:r>
      <w:r w:rsidRPr="00F868E5">
        <w:rPr>
          <w:rStyle w:val="StyleUnderline"/>
          <w:highlight w:val="green"/>
        </w:rPr>
        <w:t>Banal thought may</w:t>
      </w:r>
      <w:r w:rsidRPr="00C151A9">
        <w:rPr>
          <w:rStyle w:val="StyleUnderline"/>
        </w:rPr>
        <w:t xml:space="preserve"> </w:t>
      </w:r>
      <w:r w:rsidRPr="00F868E5">
        <w:rPr>
          <w:rStyle w:val="StyleUnderline"/>
          <w:highlight w:val="green"/>
        </w:rPr>
        <w:t xml:space="preserve">aim to be </w:t>
      </w:r>
      <w:proofErr w:type="gramStart"/>
      <w:r w:rsidRPr="00F868E5">
        <w:rPr>
          <w:rStyle w:val="StyleUnderline"/>
          <w:highlight w:val="green"/>
        </w:rPr>
        <w:t>optimistic</w:t>
      </w:r>
      <w:proofErr w:type="gramEnd"/>
      <w:r w:rsidRPr="00F868E5">
        <w:rPr>
          <w:rStyle w:val="StyleUnderline"/>
          <w:highlight w:val="green"/>
        </w:rPr>
        <w:t xml:space="preserve"> but it is</w:t>
      </w:r>
      <w:r w:rsidRPr="00C151A9">
        <w:rPr>
          <w:rStyle w:val="StyleUnderline"/>
        </w:rPr>
        <w:t xml:space="preserve"> also ‘maddeningly </w:t>
      </w:r>
      <w:r w:rsidRPr="00F868E5">
        <w:rPr>
          <w:rStyle w:val="StyleUnderline"/>
          <w:highlight w:val="green"/>
        </w:rPr>
        <w:t>tedious and demoralizingly platitudinous’</w:t>
      </w:r>
      <w:r w:rsidRPr="00F51258">
        <w:rPr>
          <w:sz w:val="16"/>
        </w:rPr>
        <w:t xml:space="preserve">. For Baudrillard ‘the definition of a radical thinking [is]: a happy form and an intelligence without hope’ (1996c: 103). Radical thought plays with the beautiful materiality of language and generates ideas, rather than platitudes, and ‘as for ideas, everyone has them. More than they need’ (ibid.). </w:t>
      </w:r>
      <w:r w:rsidRPr="00F868E5">
        <w:rPr>
          <w:rStyle w:val="StyleUnderline"/>
          <w:highlight w:val="green"/>
        </w:rPr>
        <w:t>Fatal theory or radical thought are unexchangeable; they have no equivalence in use-value or exchange-</w:t>
      </w:r>
      <w:proofErr w:type="gramStart"/>
      <w:r w:rsidRPr="00F868E5">
        <w:rPr>
          <w:rStyle w:val="StyleUnderline"/>
          <w:highlight w:val="green"/>
        </w:rPr>
        <w:t>value, but</w:t>
      </w:r>
      <w:proofErr w:type="gramEnd"/>
      <w:r w:rsidRPr="00F868E5">
        <w:rPr>
          <w:rStyle w:val="StyleUnderline"/>
          <w:highlight w:val="green"/>
        </w:rPr>
        <w:t xml:space="preserve"> play with ‘a reciprocal alteration between matter and thought’</w:t>
      </w:r>
      <w:r w:rsidRPr="00F51258">
        <w:rPr>
          <w:sz w:val="16"/>
        </w:rPr>
        <w:t xml:space="preserve"> (2001c: 24). What might this mean for sociology? We </w:t>
      </w:r>
      <w:proofErr w:type="spellStart"/>
      <w:r w:rsidRPr="00F51258">
        <w:rPr>
          <w:sz w:val="16"/>
        </w:rPr>
        <w:t>analysed</w:t>
      </w:r>
      <w:proofErr w:type="spellEnd"/>
      <w:r w:rsidRPr="00F51258">
        <w:rPr>
          <w:sz w:val="16"/>
        </w:rPr>
        <w:t xml:space="preserve"> a deterministic society deterministically. Today we </w:t>
      </w:r>
      <w:proofErr w:type="gramStart"/>
      <w:r w:rsidRPr="00F51258">
        <w:rPr>
          <w:sz w:val="16"/>
        </w:rPr>
        <w:t>have to</w:t>
      </w:r>
      <w:proofErr w:type="gramEnd"/>
      <w:r w:rsidRPr="00F51258">
        <w:rPr>
          <w:sz w:val="16"/>
        </w:rPr>
        <w:t xml:space="preserve"> </w:t>
      </w:r>
      <w:proofErr w:type="spellStart"/>
      <w:r w:rsidRPr="00F51258">
        <w:rPr>
          <w:sz w:val="16"/>
        </w:rPr>
        <w:t>analyse</w:t>
      </w:r>
      <w:proofErr w:type="spellEnd"/>
      <w:r w:rsidRPr="00F51258">
        <w:rPr>
          <w:sz w:val="16"/>
        </w:rPr>
        <w:t xml:space="preserve"> a non-deterministic society non-deterministically – a fractal random, exponential society, the society of the critical mass and extreme phenomena, a society entirely dominated by relations of uncertainty. (Baudrillard, 2001c: 18)</w:t>
      </w:r>
    </w:p>
    <w:p w14:paraId="1BAB18ED" w14:textId="77777777" w:rsidR="006748F8" w:rsidRDefault="006748F8" w:rsidP="006748F8">
      <w:pPr>
        <w:pStyle w:val="Heading2"/>
      </w:pPr>
      <w:r>
        <w:t>Warming DA</w:t>
      </w:r>
    </w:p>
    <w:p w14:paraId="0DE80010" w14:textId="77777777" w:rsidR="006748F8" w:rsidRPr="00EE257F" w:rsidRDefault="006748F8" w:rsidP="006748F8">
      <w:pPr>
        <w:pStyle w:val="Heading3"/>
      </w:pPr>
      <w:r>
        <w:t>1NC Shell v1</w:t>
      </w:r>
    </w:p>
    <w:p w14:paraId="18570FA0" w14:textId="77777777" w:rsidR="006748F8" w:rsidRPr="00EE257F" w:rsidRDefault="006748F8" w:rsidP="006748F8">
      <w:pPr>
        <w:pStyle w:val="Heading4"/>
      </w:pPr>
      <w:r>
        <w:t xml:space="preserve">Desire for “Objectivity” results in a false balance in the name of media neutrality that results in </w:t>
      </w:r>
      <w:r>
        <w:rPr>
          <w:u w:val="single"/>
        </w:rPr>
        <w:t>climate denialism</w:t>
      </w:r>
      <w:r>
        <w:t>.</w:t>
      </w:r>
    </w:p>
    <w:p w14:paraId="5EFF2E3C" w14:textId="77777777" w:rsidR="006748F8" w:rsidRDefault="006748F8" w:rsidP="006748F8">
      <w:r w:rsidRPr="003A4D1B">
        <w:rPr>
          <w:rStyle w:val="Style13ptBold"/>
        </w:rPr>
        <w:t>Mohammed 14</w:t>
      </w:r>
      <w:r>
        <w:t xml:space="preserve">. Omar Mohammed. October 26, 2014. Objectivity, False Equivalencies and Climate Change. </w:t>
      </w:r>
      <w:hyperlink r:id="rId6" w:history="1">
        <w:r w:rsidRPr="00BA678E">
          <w:rPr>
            <w:rStyle w:val="Hyperlink"/>
          </w:rPr>
          <w:t>https://cronkitehhh.jmc.asu.edu/blog/2014/10/objectivity-false-equivalencies-climate-change/?fbclid=IwAR3a6UrzMhqM_Tiu8WiuWF7ReRaeL9MLKyq2wP10PAH1gLeMJvynRIGS6Ac</w:t>
        </w:r>
      </w:hyperlink>
      <w:r>
        <w:t xml:space="preserve"> [Frequent Writer and Editor at Humphrey Fellows at Cronkite School of Journalism and Mass Communication – ASU] </w:t>
      </w:r>
    </w:p>
    <w:p w14:paraId="7E9DAE14" w14:textId="77777777" w:rsidR="006748F8" w:rsidRDefault="006748F8" w:rsidP="006748F8">
      <w:pPr>
        <w:rPr>
          <w:rStyle w:val="StyleUnderline"/>
        </w:rPr>
      </w:pPr>
      <w:r w:rsidRPr="003A4D1B">
        <w:rPr>
          <w:sz w:val="16"/>
        </w:rPr>
        <w:t xml:space="preserve">But not quite all of them, though. Some say that their colleagues are exaggerating the problem and have branded them “alarmist.” I am referring to here is climate change, global </w:t>
      </w:r>
      <w:proofErr w:type="gramStart"/>
      <w:r w:rsidRPr="003A4D1B">
        <w:rPr>
          <w:sz w:val="16"/>
        </w:rPr>
        <w:t>warming</w:t>
      </w:r>
      <w:proofErr w:type="gramEnd"/>
      <w:r w:rsidRPr="003A4D1B">
        <w:rPr>
          <w:sz w:val="16"/>
        </w:rPr>
        <w:t xml:space="preserve"> and the central question of what causes them. So as a journalist, confronted with </w:t>
      </w:r>
      <w:proofErr w:type="spellStart"/>
      <w:r w:rsidRPr="003A4D1B">
        <w:rPr>
          <w:sz w:val="16"/>
        </w:rPr>
        <w:t>with</w:t>
      </w:r>
      <w:proofErr w:type="spellEnd"/>
      <w:r w:rsidRPr="003A4D1B">
        <w:rPr>
          <w:sz w:val="16"/>
        </w:rPr>
        <w:t xml:space="preserve"> appears to be two competing arguments, what do you do? </w:t>
      </w:r>
      <w:r w:rsidRPr="003A4D1B">
        <w:rPr>
          <w:rStyle w:val="StyleUnderline"/>
        </w:rPr>
        <w:t>At the core of what it means to be a reporter is to “be fair and balanced in presenting the contours of a debate.”</w:t>
      </w:r>
      <w:r w:rsidRPr="003A4D1B">
        <w:rPr>
          <w:sz w:val="16"/>
        </w:rPr>
        <w:t xml:space="preserve"> Yes, an </w:t>
      </w:r>
      <w:r w:rsidRPr="003A4D1B">
        <w:rPr>
          <w:rStyle w:val="Emphasis"/>
          <w:highlight w:val="green"/>
        </w:rPr>
        <w:t>overwhelming majority</w:t>
      </w:r>
      <w:r w:rsidRPr="003A4D1B">
        <w:rPr>
          <w:rStyle w:val="Emphasis"/>
        </w:rPr>
        <w:t xml:space="preserve"> of climate scientists</w:t>
      </w:r>
      <w:r w:rsidRPr="003A4D1B">
        <w:rPr>
          <w:sz w:val="16"/>
        </w:rPr>
        <w:t xml:space="preserve"> </w:t>
      </w:r>
      <w:r w:rsidRPr="003A4D1B">
        <w:rPr>
          <w:rStyle w:val="StyleUnderline"/>
          <w:highlight w:val="green"/>
        </w:rPr>
        <w:t>believe</w:t>
      </w:r>
      <w:r w:rsidRPr="003A4D1B">
        <w:rPr>
          <w:rStyle w:val="StyleUnderline"/>
        </w:rPr>
        <w:t xml:space="preserve"> that global </w:t>
      </w:r>
      <w:r w:rsidRPr="003A4D1B">
        <w:rPr>
          <w:rStyle w:val="StyleUnderline"/>
          <w:highlight w:val="green"/>
        </w:rPr>
        <w:t>warming is</w:t>
      </w:r>
      <w:r w:rsidRPr="003A4D1B">
        <w:rPr>
          <w:rStyle w:val="StyleUnderline"/>
        </w:rPr>
        <w:t xml:space="preserve"> a </w:t>
      </w:r>
      <w:r w:rsidRPr="003A4D1B">
        <w:rPr>
          <w:rStyle w:val="StyleUnderline"/>
          <w:highlight w:val="green"/>
        </w:rPr>
        <w:t>real</w:t>
      </w:r>
      <w:r w:rsidRPr="003A4D1B">
        <w:rPr>
          <w:rStyle w:val="StyleUnderline"/>
        </w:rPr>
        <w:t xml:space="preserve"> phenomenon</w:t>
      </w:r>
      <w:r w:rsidRPr="003A4D1B">
        <w:rPr>
          <w:sz w:val="16"/>
        </w:rPr>
        <w:t xml:space="preserve"> and that it is caused by humans. In fact, a 2009 survey showed that 90% and 82% respectively believe in those conclusions. </w:t>
      </w:r>
      <w:proofErr w:type="gramStart"/>
      <w:r w:rsidRPr="003A4D1B">
        <w:rPr>
          <w:sz w:val="16"/>
        </w:rPr>
        <w:t>Does</w:t>
      </w:r>
      <w:proofErr w:type="gramEnd"/>
      <w:r w:rsidRPr="003A4D1B">
        <w:rPr>
          <w:sz w:val="16"/>
        </w:rPr>
        <w:t xml:space="preserve"> that therefore mean journalists should accept that a consensus has emerged and take as fact that global warming is indeed real? </w:t>
      </w:r>
      <w:r w:rsidRPr="003A4D1B">
        <w:rPr>
          <w:rStyle w:val="StyleUnderline"/>
        </w:rPr>
        <w:t xml:space="preserve">Aren’t we supposed to be objective in the way we cover stories and make sure that the minority view is also heard? </w:t>
      </w:r>
      <w:proofErr w:type="gramStart"/>
      <w:r w:rsidRPr="003A4D1B">
        <w:rPr>
          <w:rStyle w:val="StyleUnderline"/>
        </w:rPr>
        <w:t>No, actually</w:t>
      </w:r>
      <w:proofErr w:type="gramEnd"/>
      <w:r w:rsidRPr="003A4D1B">
        <w:rPr>
          <w:rStyle w:val="StyleUnderline"/>
        </w:rPr>
        <w:t xml:space="preserve">. </w:t>
      </w:r>
      <w:r w:rsidRPr="003A4D1B">
        <w:rPr>
          <w:rStyle w:val="Emphasis"/>
          <w:highlight w:val="green"/>
        </w:rPr>
        <w:t>A journalist’s commitment should be to</w:t>
      </w:r>
      <w:r w:rsidRPr="003A4D1B">
        <w:rPr>
          <w:rStyle w:val="StyleUnderline"/>
        </w:rPr>
        <w:t xml:space="preserve"> the </w:t>
      </w:r>
      <w:r w:rsidRPr="003A4D1B">
        <w:rPr>
          <w:rStyle w:val="Emphasis"/>
          <w:highlight w:val="green"/>
        </w:rPr>
        <w:t>truth and not adhering to false equivalencies in the name of objectivity</w:t>
      </w:r>
      <w:r w:rsidRPr="003A4D1B">
        <w:rPr>
          <w:sz w:val="16"/>
        </w:rPr>
        <w:t xml:space="preserve">. Of course, the truth can be an elusive </w:t>
      </w:r>
      <w:r w:rsidRPr="003A4D1B">
        <w:rPr>
          <w:rStyle w:val="StyleUnderline"/>
        </w:rPr>
        <w:t xml:space="preserve">idea. However, attempting to </w:t>
      </w:r>
      <w:r w:rsidRPr="003A4D1B">
        <w:rPr>
          <w:rStyle w:val="StyleUnderline"/>
          <w:highlight w:val="green"/>
        </w:rPr>
        <w:t>establish the truth</w:t>
      </w:r>
      <w:r w:rsidRPr="003A4D1B">
        <w:rPr>
          <w:rStyle w:val="StyleUnderline"/>
        </w:rPr>
        <w:t xml:space="preserve"> when covering a story </w:t>
      </w:r>
      <w:r w:rsidRPr="003A4D1B">
        <w:rPr>
          <w:rStyle w:val="StyleUnderline"/>
          <w:highlight w:val="green"/>
        </w:rPr>
        <w:t>should be the governing principle of</w:t>
      </w:r>
      <w:r w:rsidRPr="003A4D1B">
        <w:rPr>
          <w:rStyle w:val="StyleUnderline"/>
        </w:rPr>
        <w:t xml:space="preserve"> any </w:t>
      </w:r>
      <w:r w:rsidRPr="003A4D1B">
        <w:rPr>
          <w:rStyle w:val="StyleUnderline"/>
          <w:highlight w:val="green"/>
        </w:rPr>
        <w:t>journal</w:t>
      </w:r>
      <w:r w:rsidRPr="003A4D1B">
        <w:rPr>
          <w:rStyle w:val="StyleUnderline"/>
        </w:rPr>
        <w:t>ist</w:t>
      </w:r>
      <w:r w:rsidRPr="003A4D1B">
        <w:rPr>
          <w:sz w:val="16"/>
        </w:rPr>
        <w:t xml:space="preserve">. When it comes to climate change, </w:t>
      </w:r>
      <w:r w:rsidRPr="003A4D1B">
        <w:rPr>
          <w:rStyle w:val="StyleUnderline"/>
          <w:highlight w:val="green"/>
        </w:rPr>
        <w:t>media critics</w:t>
      </w:r>
      <w:r w:rsidRPr="003A4D1B">
        <w:rPr>
          <w:rStyle w:val="StyleUnderline"/>
        </w:rPr>
        <w:t xml:space="preserve"> have </w:t>
      </w:r>
      <w:r w:rsidRPr="003A4D1B">
        <w:rPr>
          <w:rStyle w:val="StyleUnderline"/>
          <w:highlight w:val="green"/>
        </w:rPr>
        <w:t>chastised</w:t>
      </w:r>
      <w:r w:rsidRPr="003A4D1B">
        <w:rPr>
          <w:rStyle w:val="StyleUnderline"/>
        </w:rPr>
        <w:t xml:space="preserve"> the mainstream press’ ambivalence on forcefully </w:t>
      </w:r>
      <w:r w:rsidRPr="003A4D1B">
        <w:rPr>
          <w:rStyle w:val="StyleUnderline"/>
          <w:highlight w:val="green"/>
        </w:rPr>
        <w:t>reporting the truth</w:t>
      </w:r>
      <w:r w:rsidRPr="003A4D1B">
        <w:rPr>
          <w:rStyle w:val="StyleUnderline"/>
        </w:rPr>
        <w:t xml:space="preserve"> of the issue.</w:t>
      </w:r>
      <w:r w:rsidRPr="003A4D1B">
        <w:rPr>
          <w:sz w:val="16"/>
        </w:rPr>
        <w:t xml:space="preserve"> Robert S. Eshelman, writing in 2013 for Columbia Journalism Review (CJR), argues that journalists seem hypnotized by the complexity of the issue and as a result hide behind the cloak of reporting both sides of the story. He says: “[I]t’s as if journalists are stuck in time, presenting the science as something still under debate. A notion to be evaluated, tossed around. As scientific certainty grows today’s reporters, editors, and producers should cease with the false conceit about a debate.” Instead of balance, reporters should strive for accuracy, is Eshelman’s point. After all no journalist would give the argument that smoking cigarettes is not as unhealthy as it is claimed equal weight against scientists who have shown the opposite</w:t>
      </w:r>
      <w:r w:rsidRPr="003A4D1B">
        <w:rPr>
          <w:rStyle w:val="StyleUnderline"/>
        </w:rPr>
        <w:t xml:space="preserve">. So, </w:t>
      </w:r>
      <w:r w:rsidRPr="003A4D1B">
        <w:rPr>
          <w:rStyle w:val="StyleUnderline"/>
          <w:highlight w:val="green"/>
        </w:rPr>
        <w:t>why do journalists aspire to practice</w:t>
      </w:r>
      <w:r w:rsidRPr="003A4D1B">
        <w:rPr>
          <w:rStyle w:val="StyleUnderline"/>
        </w:rPr>
        <w:t xml:space="preserve"> this concept of </w:t>
      </w:r>
      <w:r w:rsidRPr="003A4D1B">
        <w:rPr>
          <w:rStyle w:val="StyleUnderline"/>
          <w:highlight w:val="green"/>
        </w:rPr>
        <w:t>balance</w:t>
      </w:r>
      <w:r w:rsidRPr="003A4D1B">
        <w:rPr>
          <w:rStyle w:val="StyleUnderline"/>
        </w:rPr>
        <w:t xml:space="preserve"> </w:t>
      </w:r>
      <w:r w:rsidRPr="003A4D1B">
        <w:rPr>
          <w:rStyle w:val="StyleUnderline"/>
          <w:highlight w:val="green"/>
        </w:rPr>
        <w:t>when it comes to</w:t>
      </w:r>
      <w:r w:rsidRPr="003A4D1B">
        <w:rPr>
          <w:rStyle w:val="StyleUnderline"/>
        </w:rPr>
        <w:t xml:space="preserve"> </w:t>
      </w:r>
      <w:r w:rsidRPr="003A4D1B">
        <w:rPr>
          <w:rStyle w:val="StyleUnderline"/>
          <w:highlight w:val="green"/>
        </w:rPr>
        <w:t>climate</w:t>
      </w:r>
      <w:r w:rsidRPr="003A4D1B">
        <w:rPr>
          <w:rStyle w:val="StyleUnderline"/>
        </w:rPr>
        <w:t xml:space="preserve"> </w:t>
      </w:r>
      <w:r w:rsidRPr="003A4D1B">
        <w:rPr>
          <w:rStyle w:val="StyleUnderline"/>
          <w:highlight w:val="green"/>
        </w:rPr>
        <w:t>change</w:t>
      </w:r>
      <w:r w:rsidRPr="003A4D1B">
        <w:rPr>
          <w:rStyle w:val="StyleUnderline"/>
        </w:rPr>
        <w:t>? Especially after an overwhelming majority of climate scientists have shown that climate change is real and caused by humans?</w:t>
      </w:r>
      <w:r w:rsidRPr="003A4D1B">
        <w:rPr>
          <w:sz w:val="16"/>
        </w:rPr>
        <w:t xml:space="preserve"> Images taken in 1992 and 2005 show the loss of snow occurring on Mount Kilimanjaro in Tanzania, the highest </w:t>
      </w:r>
      <w:proofErr w:type="gramStart"/>
      <w:r w:rsidRPr="003A4D1B">
        <w:rPr>
          <w:sz w:val="16"/>
        </w:rPr>
        <w:t>free standing</w:t>
      </w:r>
      <w:proofErr w:type="gramEnd"/>
      <w:r w:rsidRPr="003A4D1B">
        <w:rPr>
          <w:sz w:val="16"/>
        </w:rPr>
        <w:t xml:space="preserve"> mountain in the world. Scientists say this is due to human behavior. Image via Environment and Media Part of the reason that journalists struggle with climate change may have something to do with the painful transition that the industry has endured over the last decade. With legacy revenue models decimated by the arrival of the internet, news </w:t>
      </w:r>
      <w:proofErr w:type="spellStart"/>
      <w:r w:rsidRPr="003A4D1B">
        <w:rPr>
          <w:sz w:val="16"/>
        </w:rPr>
        <w:t>organisations</w:t>
      </w:r>
      <w:proofErr w:type="spellEnd"/>
      <w:r w:rsidRPr="003A4D1B">
        <w:rPr>
          <w:sz w:val="16"/>
        </w:rPr>
        <w:t xml:space="preserve"> have been forced to reorient their priorities. Here is Eshelman again: “</w:t>
      </w:r>
      <w:r w:rsidRPr="003A4D1B">
        <w:rPr>
          <w:rStyle w:val="StyleUnderline"/>
        </w:rPr>
        <w:t xml:space="preserve">When the media industry was flush with revenue, newsrooms were well stocked with experienced, issue-specific reporters and editors. But </w:t>
      </w:r>
      <w:r w:rsidRPr="003A4D1B">
        <w:rPr>
          <w:rStyle w:val="StyleUnderline"/>
          <w:highlight w:val="green"/>
        </w:rPr>
        <w:t>since</w:t>
      </w:r>
      <w:r w:rsidRPr="003A4D1B">
        <w:rPr>
          <w:rStyle w:val="StyleUnderline"/>
        </w:rPr>
        <w:t xml:space="preserve"> the early </w:t>
      </w:r>
      <w:r w:rsidRPr="003A4D1B">
        <w:rPr>
          <w:rStyle w:val="StyleUnderline"/>
          <w:highlight w:val="green"/>
        </w:rPr>
        <w:t>2000s</w:t>
      </w:r>
      <w:r w:rsidRPr="003A4D1B">
        <w:rPr>
          <w:rStyle w:val="StyleUnderline"/>
        </w:rPr>
        <w:t xml:space="preserve">, </w:t>
      </w:r>
      <w:r w:rsidRPr="003A4D1B">
        <w:rPr>
          <w:rStyle w:val="StyleUnderline"/>
          <w:highlight w:val="green"/>
        </w:rPr>
        <w:t>shrinking staffs</w:t>
      </w:r>
      <w:r w:rsidRPr="003A4D1B">
        <w:rPr>
          <w:rStyle w:val="StyleUnderline"/>
        </w:rPr>
        <w:t xml:space="preserve">, the </w:t>
      </w:r>
      <w:r w:rsidRPr="003A4D1B">
        <w:rPr>
          <w:rStyle w:val="StyleUnderline"/>
          <w:highlight w:val="green"/>
        </w:rPr>
        <w:t>elimination</w:t>
      </w:r>
      <w:r w:rsidRPr="003A4D1B">
        <w:rPr>
          <w:rStyle w:val="StyleUnderline"/>
        </w:rPr>
        <w:t xml:space="preserve"> </w:t>
      </w:r>
      <w:r w:rsidRPr="003A4D1B">
        <w:rPr>
          <w:rStyle w:val="StyleUnderline"/>
          <w:highlight w:val="green"/>
        </w:rPr>
        <w:t>of environmental desks</w:t>
      </w:r>
      <w:r w:rsidRPr="003A4D1B">
        <w:rPr>
          <w:rStyle w:val="StyleUnderline"/>
        </w:rPr>
        <w:t xml:space="preserve">, and </w:t>
      </w:r>
      <w:r w:rsidRPr="003A4D1B">
        <w:rPr>
          <w:rStyle w:val="StyleUnderline"/>
          <w:highlight w:val="green"/>
        </w:rPr>
        <w:t>narrower news holes</w:t>
      </w:r>
      <w:r w:rsidRPr="003A4D1B">
        <w:rPr>
          <w:rStyle w:val="StyleUnderline"/>
        </w:rPr>
        <w:t xml:space="preserve"> has </w:t>
      </w:r>
      <w:r w:rsidRPr="003A4D1B">
        <w:rPr>
          <w:rStyle w:val="StyleUnderline"/>
          <w:highlight w:val="green"/>
        </w:rPr>
        <w:t>made</w:t>
      </w:r>
      <w:r w:rsidRPr="003A4D1B">
        <w:rPr>
          <w:rStyle w:val="StyleUnderline"/>
        </w:rPr>
        <w:t xml:space="preserve"> </w:t>
      </w:r>
      <w:r w:rsidRPr="003A4D1B">
        <w:rPr>
          <w:rStyle w:val="StyleUnderline"/>
          <w:highlight w:val="green"/>
        </w:rPr>
        <w:t>reporting</w:t>
      </w:r>
      <w:r w:rsidRPr="003A4D1B">
        <w:rPr>
          <w:rStyle w:val="StyleUnderline"/>
        </w:rPr>
        <w:t xml:space="preserve"> on climate change even </w:t>
      </w:r>
      <w:r w:rsidRPr="003A4D1B">
        <w:rPr>
          <w:rStyle w:val="StyleUnderline"/>
          <w:highlight w:val="green"/>
        </w:rPr>
        <w:t>more</w:t>
      </w:r>
      <w:r w:rsidRPr="003A4D1B">
        <w:rPr>
          <w:rStyle w:val="StyleUnderline"/>
        </w:rPr>
        <w:t xml:space="preserve"> </w:t>
      </w:r>
      <w:r w:rsidRPr="003A4D1B">
        <w:rPr>
          <w:rStyle w:val="StyleUnderline"/>
          <w:highlight w:val="green"/>
        </w:rPr>
        <w:t>difficult</w:t>
      </w:r>
      <w:r w:rsidRPr="003A4D1B">
        <w:rPr>
          <w:rStyle w:val="StyleUnderline"/>
        </w:rPr>
        <w:t xml:space="preserve">.” Established outlets such as The New York Times, The Guardian and Reuters have seen their </w:t>
      </w:r>
      <w:r w:rsidRPr="003A4D1B">
        <w:rPr>
          <w:rStyle w:val="StyleUnderline"/>
          <w:highlight w:val="green"/>
        </w:rPr>
        <w:t>coverage</w:t>
      </w:r>
      <w:r w:rsidRPr="003A4D1B">
        <w:rPr>
          <w:rStyle w:val="StyleUnderline"/>
        </w:rPr>
        <w:t xml:space="preserve"> of climate change </w:t>
      </w:r>
      <w:r w:rsidRPr="003A4D1B">
        <w:rPr>
          <w:rStyle w:val="StyleUnderline"/>
          <w:highlight w:val="green"/>
        </w:rPr>
        <w:t>deteriorate considerably</w:t>
      </w:r>
      <w:r w:rsidRPr="003A4D1B">
        <w:rPr>
          <w:sz w:val="16"/>
        </w:rPr>
        <w:t>. Alexis Sobel Fitts, also writing in CJR, points to a study that shows that in 2011, “</w:t>
      </w:r>
      <w:r w:rsidRPr="003A4D1B">
        <w:rPr>
          <w:rStyle w:val="Emphasis"/>
        </w:rPr>
        <w:t xml:space="preserve">The New York Times cut its global warming article count by 15 percent, and the Guardian slashed coverage by 21 percent that same year…Reuters, too, dropped its climate coverage by 27 percent.” </w:t>
      </w:r>
      <w:r w:rsidRPr="003A4D1B">
        <w:rPr>
          <w:sz w:val="16"/>
        </w:rPr>
        <w:t xml:space="preserve">While there may be some evidence that coverage has rebounded in 2013, social scientists suggest the shift is merely cosmetic. From Ms. Fitts: Max Boykoff, who since 2000 has tracked climate coverage in the top five newspapers in the United States—The Wall Street Journal, The New York Times, USA Today, the Los Angeles Times, and The Washington Post—found a drop in coverage in 2013. And Robert </w:t>
      </w:r>
      <w:proofErr w:type="spellStart"/>
      <w:r w:rsidRPr="003A4D1B">
        <w:rPr>
          <w:sz w:val="16"/>
        </w:rPr>
        <w:t>Brulle</w:t>
      </w:r>
      <w:proofErr w:type="spellEnd"/>
      <w:r w:rsidRPr="003A4D1B">
        <w:rPr>
          <w:sz w:val="16"/>
        </w:rPr>
        <w:t xml:space="preserve">, a social scientist at Drexel University who monitors climate coverage on television news, said his preliminary data (measuring through the end of November 2013) found 30 stories, just a single story more than in 2012, which </w:t>
      </w:r>
      <w:proofErr w:type="spellStart"/>
      <w:r w:rsidRPr="003A4D1B">
        <w:rPr>
          <w:sz w:val="16"/>
        </w:rPr>
        <w:t>Brulle</w:t>
      </w:r>
      <w:proofErr w:type="spellEnd"/>
      <w:r w:rsidRPr="003A4D1B">
        <w:rPr>
          <w:sz w:val="16"/>
        </w:rPr>
        <w:t xml:space="preserve"> said was “statistically just a write off</w:t>
      </w:r>
      <w:r w:rsidRPr="003A4D1B">
        <w:rPr>
          <w:rStyle w:val="StyleUnderline"/>
        </w:rPr>
        <w:t xml:space="preserve">. </w:t>
      </w:r>
      <w:proofErr w:type="gramStart"/>
      <w:r w:rsidRPr="003A4D1B">
        <w:rPr>
          <w:rStyle w:val="StyleUnderline"/>
        </w:rPr>
        <w:t>So</w:t>
      </w:r>
      <w:proofErr w:type="gramEnd"/>
      <w:r w:rsidRPr="003A4D1B">
        <w:rPr>
          <w:rStyle w:val="StyleUnderline"/>
        </w:rPr>
        <w:t xml:space="preserve"> what effect has this “</w:t>
      </w:r>
      <w:r w:rsidRPr="003A4D1B">
        <w:rPr>
          <w:rStyle w:val="StyleUnderline"/>
          <w:highlight w:val="green"/>
        </w:rPr>
        <w:t>ambivalent reporting” of climate change</w:t>
      </w:r>
      <w:r w:rsidRPr="003A4D1B">
        <w:rPr>
          <w:rStyle w:val="StyleUnderline"/>
        </w:rPr>
        <w:t xml:space="preserve"> and global warming had on public opinion? Well, not particularly positive. To wit: “According to a recent Gallup poll, </w:t>
      </w:r>
      <w:r w:rsidRPr="003A4D1B">
        <w:rPr>
          <w:rStyle w:val="StyleUnderline"/>
          <w:highlight w:val="green"/>
        </w:rPr>
        <w:t>only 24 percen</w:t>
      </w:r>
      <w:r w:rsidRPr="003A4D1B">
        <w:rPr>
          <w:rStyle w:val="StyleUnderline"/>
        </w:rPr>
        <w:t xml:space="preserve">t </w:t>
      </w:r>
      <w:r w:rsidRPr="003A4D1B">
        <w:rPr>
          <w:rStyle w:val="StyleUnderline"/>
          <w:highlight w:val="green"/>
        </w:rPr>
        <w:t>of Americans</w:t>
      </w:r>
      <w:r w:rsidRPr="003A4D1B">
        <w:rPr>
          <w:rStyle w:val="StyleUnderline"/>
        </w:rPr>
        <w:t xml:space="preserve"> surveyed </w:t>
      </w:r>
      <w:r w:rsidRPr="003A4D1B">
        <w:rPr>
          <w:rStyle w:val="StyleUnderline"/>
          <w:highlight w:val="green"/>
        </w:rPr>
        <w:t>saw</w:t>
      </w:r>
      <w:r w:rsidRPr="003A4D1B">
        <w:rPr>
          <w:rStyle w:val="StyleUnderline"/>
        </w:rPr>
        <w:t xml:space="preserve"> </w:t>
      </w:r>
      <w:r w:rsidRPr="003A4D1B">
        <w:rPr>
          <w:rStyle w:val="StyleUnderline"/>
          <w:highlight w:val="green"/>
        </w:rPr>
        <w:t>climate change as an issue worth</w:t>
      </w:r>
      <w:r w:rsidRPr="003A4D1B">
        <w:rPr>
          <w:rStyle w:val="StyleUnderline"/>
        </w:rPr>
        <w:t xml:space="preserve"> “a great deal” of </w:t>
      </w:r>
      <w:r w:rsidRPr="003A4D1B">
        <w:rPr>
          <w:rStyle w:val="StyleUnderline"/>
          <w:highlight w:val="green"/>
        </w:rPr>
        <w:t>concern</w:t>
      </w:r>
      <w:r w:rsidRPr="003A4D1B">
        <w:rPr>
          <w:rStyle w:val="StyleUnderline"/>
        </w:rPr>
        <w:t>. The issue was rated second-to-last in terms of importance, just before “race relations” on the survey</w:t>
      </w:r>
      <w:r w:rsidRPr="003A4D1B">
        <w:rPr>
          <w:sz w:val="16"/>
        </w:rPr>
        <w:t xml:space="preserve">. (Fifty-one percent responded that climate change was worthy of little to no worry.) And according to the most recent US National Climate Assessment, conducted in April, 64 percent of Americans surveyed believe global warming is happening, a rate that’s remained relatively steady since 2008.” [Image </w:t>
      </w:r>
      <w:proofErr w:type="spellStart"/>
      <w:r w:rsidRPr="003A4D1B">
        <w:rPr>
          <w:sz w:val="16"/>
        </w:rPr>
        <w:t>Ommitted</w:t>
      </w:r>
      <w:proofErr w:type="spellEnd"/>
      <w:r w:rsidRPr="003A4D1B">
        <w:rPr>
          <w:sz w:val="16"/>
        </w:rPr>
        <w:t xml:space="preserve">] A Pew Research survey of 39 nations conducted in 2013 found that only 40% of Americans see climate change as a major threat to the U.S., compared to a median of 54% in the global survey. A Pew Research survey of 39 nations conducted in 2013 found that only 40% of Americans see climate change as a major threat to the U.S., compared to a median of 54% in the global survey. </w:t>
      </w:r>
      <w:r w:rsidRPr="003A4D1B">
        <w:rPr>
          <w:rStyle w:val="StyleUnderline"/>
        </w:rPr>
        <w:t xml:space="preserve">This begs the question: Have we then, as journalists, fulfilled our public service role when it comes to this issue? </w:t>
      </w:r>
      <w:r w:rsidRPr="003A4D1B">
        <w:rPr>
          <w:rStyle w:val="Emphasis"/>
          <w:highlight w:val="green"/>
        </w:rPr>
        <w:t>Are we communicating the urgency of what’s at stake</w:t>
      </w:r>
      <w:r w:rsidRPr="003A4D1B">
        <w:rPr>
          <w:rStyle w:val="StyleUnderline"/>
        </w:rPr>
        <w:t xml:space="preserve">? One reporter, who was asked about the issue, had this to say: “My job is to tell readers what is happening in science, to provide facts, data, and </w:t>
      </w:r>
      <w:proofErr w:type="spellStart"/>
      <w:proofErr w:type="gramStart"/>
      <w:r w:rsidRPr="003A4D1B">
        <w:rPr>
          <w:rStyle w:val="StyleUnderline"/>
        </w:rPr>
        <w:t>context..</w:t>
      </w:r>
      <w:proofErr w:type="gramEnd"/>
      <w:r w:rsidRPr="003A4D1B">
        <w:rPr>
          <w:rStyle w:val="StyleUnderline"/>
        </w:rPr>
        <w:t>I</w:t>
      </w:r>
      <w:proofErr w:type="spellEnd"/>
      <w:r w:rsidRPr="003A4D1B">
        <w:rPr>
          <w:rStyle w:val="StyleUnderline"/>
        </w:rPr>
        <w:t xml:space="preserve"> do not see my job as trying to influence readers’ views, just inform.” Only time will tell if this will be enough.</w:t>
      </w:r>
    </w:p>
    <w:p w14:paraId="022C1FE5" w14:textId="77777777" w:rsidR="006748F8" w:rsidRPr="00AF3393" w:rsidRDefault="006748F8" w:rsidP="006748F8">
      <w:pPr>
        <w:pStyle w:val="Heading4"/>
      </w:pPr>
      <w:r>
        <w:t xml:space="preserve">Advocacy Journalism </w:t>
      </w:r>
      <w:r>
        <w:rPr>
          <w:u w:val="single"/>
        </w:rPr>
        <w:t>for</w:t>
      </w:r>
      <w:r>
        <w:t xml:space="preserve"> Climate Change is key to </w:t>
      </w:r>
      <w:r>
        <w:rPr>
          <w:u w:val="single"/>
        </w:rPr>
        <w:t>momentum</w:t>
      </w:r>
      <w:r>
        <w:t>.</w:t>
      </w:r>
    </w:p>
    <w:p w14:paraId="71D03395" w14:textId="77777777" w:rsidR="006748F8" w:rsidRPr="003A4D1B" w:rsidRDefault="006748F8" w:rsidP="006748F8">
      <w:proofErr w:type="spellStart"/>
      <w:r w:rsidRPr="003A4D1B">
        <w:rPr>
          <w:rStyle w:val="Style13ptBold"/>
        </w:rPr>
        <w:t>Meincke</w:t>
      </w:r>
      <w:proofErr w:type="spellEnd"/>
      <w:r w:rsidRPr="003A4D1B">
        <w:rPr>
          <w:rStyle w:val="Style13ptBold"/>
        </w:rPr>
        <w:t xml:space="preserve"> </w:t>
      </w:r>
      <w:proofErr w:type="gramStart"/>
      <w:r w:rsidRPr="003A4D1B">
        <w:rPr>
          <w:rStyle w:val="Style13ptBold"/>
        </w:rPr>
        <w:t>21</w:t>
      </w:r>
      <w:r>
        <w:t>.</w:t>
      </w:r>
      <w:r w:rsidRPr="003A4D1B">
        <w:t>Bill</w:t>
      </w:r>
      <w:proofErr w:type="gramEnd"/>
      <w:r w:rsidRPr="003A4D1B">
        <w:t xml:space="preserve"> </w:t>
      </w:r>
      <w:proofErr w:type="spellStart"/>
      <w:r w:rsidRPr="003A4D1B">
        <w:t>Meincke</w:t>
      </w:r>
      <w:proofErr w:type="spellEnd"/>
      <w:r w:rsidRPr="003A4D1B">
        <w:t xml:space="preserve">. October 29, 2021. Is Presenting a Solution for Climate Change Advocacy </w:t>
      </w:r>
      <w:proofErr w:type="gramStart"/>
      <w:r w:rsidRPr="003A4D1B">
        <w:t>Journalism?</w:t>
      </w:r>
      <w:r>
        <w:t>.</w:t>
      </w:r>
      <w:proofErr w:type="gramEnd"/>
      <w:r>
        <w:t xml:space="preserve"> </w:t>
      </w:r>
      <w:hyperlink r:id="rId7" w:history="1">
        <w:r w:rsidRPr="00BA678E">
          <w:rPr>
            <w:rStyle w:val="Hyperlink"/>
          </w:rPr>
          <w:t>https://theclick.news/is-presenting-a-solution-for-climate-change-advocacy-journalism/?fbclid=IwAR0ae9RGQtqfOwQ1DGMxY5p2rRqxJwHHdppTJ0Q9biYxJZYPXIFzeCkPbKc</w:t>
        </w:r>
      </w:hyperlink>
      <w:r>
        <w:t xml:space="preserve"> [Bill is a Los Angeles based reporter for The Click and </w:t>
      </w:r>
      <w:proofErr w:type="spellStart"/>
      <w:r>
        <w:t>SBNation’s</w:t>
      </w:r>
      <w:proofErr w:type="spellEnd"/>
      <w:r>
        <w:t xml:space="preserve"> Southsidesox.com. He is the co-host to the podcast The Big Blurt and a producer on The Story of Our Trauma – A podcast focused on the stories of those that have suffered from PTSD. He has written for LAXSportsNation.com covering the Los Angeles Kings and the </w:t>
      </w:r>
      <w:proofErr w:type="spellStart"/>
      <w:r>
        <w:t>iO</w:t>
      </w:r>
      <w:proofErr w:type="spellEnd"/>
      <w:r>
        <w:t xml:space="preserve"> Comedy Network focusing on current events with a comedic touch. Bill earned a B.A. in Arts and Media Management in his hometown, Chicago, at Columbia College and is currently pursuing his masters in American Journalism at New York University.] </w:t>
      </w:r>
    </w:p>
    <w:p w14:paraId="5B57DF74" w14:textId="77777777" w:rsidR="006748F8" w:rsidRDefault="006748F8" w:rsidP="006748F8">
      <w:pPr>
        <w:rPr>
          <w:rStyle w:val="StyleUnderline"/>
        </w:rPr>
      </w:pPr>
      <w:r>
        <w:rPr>
          <w:rStyle w:val="StyleUnderline"/>
        </w:rPr>
        <w:t>(</w:t>
      </w:r>
      <w:r w:rsidRPr="003A4D1B">
        <w:rPr>
          <w:sz w:val="16"/>
        </w:rPr>
        <w:t xml:space="preserve">LOS ANGELES) — </w:t>
      </w:r>
      <w:r w:rsidRPr="0074750E">
        <w:rPr>
          <w:rStyle w:val="Emphasis"/>
          <w:highlight w:val="green"/>
        </w:rPr>
        <w:t>Advocacy in journalism</w:t>
      </w:r>
      <w:r w:rsidRPr="003A4D1B">
        <w:rPr>
          <w:rStyle w:val="StyleUnderline"/>
        </w:rPr>
        <w:t xml:space="preserve"> is apparent everywhere. Newspapers’ editorial boards endorse political candidates, support vaccine mandates, and praise police reform</w:t>
      </w:r>
      <w:r w:rsidRPr="003A4D1B">
        <w:rPr>
          <w:sz w:val="16"/>
        </w:rPr>
        <w:t xml:space="preserve">. Some readers may find this style of editorializing and reporting repulsive and question its integrity — </w:t>
      </w:r>
      <w:r w:rsidRPr="003A4D1B">
        <w:rPr>
          <w:rStyle w:val="Emphasis"/>
        </w:rPr>
        <w:t xml:space="preserve">but advocacy journalism, in many cases, </w:t>
      </w:r>
      <w:r w:rsidRPr="003A4D1B">
        <w:rPr>
          <w:rStyle w:val="Emphasis"/>
          <w:highlight w:val="green"/>
        </w:rPr>
        <w:t>is necessary</w:t>
      </w:r>
      <w:r w:rsidRPr="003A4D1B">
        <w:rPr>
          <w:sz w:val="16"/>
        </w:rPr>
        <w:t xml:space="preserve">. When it comes </w:t>
      </w:r>
      <w:r w:rsidRPr="0074750E">
        <w:rPr>
          <w:sz w:val="16"/>
        </w:rPr>
        <w:t xml:space="preserve">to the </w:t>
      </w:r>
      <w:r w:rsidRPr="0074750E">
        <w:rPr>
          <w:rStyle w:val="Emphasis"/>
        </w:rPr>
        <w:t>public’s safety, advocacy journalism is the most important type of journalism there is</w:t>
      </w:r>
      <w:r w:rsidRPr="0074750E">
        <w:rPr>
          <w:sz w:val="16"/>
        </w:rPr>
        <w:t>. Take this story from Mother Jones, later republished on Grist, where I first encountered it. The article — titled “</w:t>
      </w:r>
      <w:r w:rsidRPr="0074750E">
        <w:rPr>
          <w:rStyle w:val="StyleUnderline"/>
        </w:rPr>
        <w:t>Can we move our forests in time to save them?” — focuses on the author’s journey through forests</w:t>
      </w:r>
      <w:r w:rsidRPr="003A4D1B">
        <w:rPr>
          <w:rStyle w:val="StyleUnderline"/>
        </w:rPr>
        <w:t xml:space="preserve"> in the Pacific Northwest. From the headline alone, the piece shouts its advocacy.</w:t>
      </w:r>
      <w:r w:rsidRPr="003A4D1B">
        <w:rPr>
          <w:sz w:val="16"/>
        </w:rPr>
        <w:t xml:space="preserve"> It insinuates that </w:t>
      </w:r>
      <w:r w:rsidRPr="003A4D1B">
        <w:rPr>
          <w:rStyle w:val="StyleUnderline"/>
          <w:highlight w:val="green"/>
        </w:rPr>
        <w:t>climate change is a threat to</w:t>
      </w:r>
      <w:r w:rsidRPr="003A4D1B">
        <w:rPr>
          <w:rStyle w:val="StyleUnderline"/>
        </w:rPr>
        <w:t xml:space="preserve"> </w:t>
      </w:r>
      <w:r w:rsidRPr="003A4D1B">
        <w:rPr>
          <w:rStyle w:val="StyleUnderline"/>
          <w:highlight w:val="green"/>
        </w:rPr>
        <w:t>our</w:t>
      </w:r>
      <w:r w:rsidRPr="003A4D1B">
        <w:rPr>
          <w:rStyle w:val="StyleUnderline"/>
        </w:rPr>
        <w:t xml:space="preserve"> forests and that we may be responsible for their </w:t>
      </w:r>
      <w:r w:rsidRPr="003A4D1B">
        <w:rPr>
          <w:rStyle w:val="StyleUnderline"/>
          <w:highlight w:val="green"/>
        </w:rPr>
        <w:t>survival</w:t>
      </w:r>
      <w:r w:rsidRPr="003A4D1B">
        <w:rPr>
          <w:rStyle w:val="StyleUnderline"/>
        </w:rPr>
        <w:t>.</w:t>
      </w:r>
      <w:r w:rsidRPr="003A4D1B">
        <w:rPr>
          <w:sz w:val="16"/>
        </w:rPr>
        <w:t xml:space="preserve"> </w:t>
      </w:r>
      <w:r w:rsidRPr="003A4D1B">
        <w:rPr>
          <w:rStyle w:val="StyleUnderline"/>
        </w:rPr>
        <w:t xml:space="preserve">Climate change is a real problem, but </w:t>
      </w:r>
      <w:r w:rsidRPr="003A4D1B">
        <w:rPr>
          <w:rStyle w:val="StyleUnderline"/>
          <w:highlight w:val="green"/>
        </w:rPr>
        <w:t>there are some</w:t>
      </w:r>
      <w:r w:rsidRPr="003A4D1B">
        <w:rPr>
          <w:rStyle w:val="StyleUnderline"/>
        </w:rPr>
        <w:t xml:space="preserve"> people in the world </w:t>
      </w:r>
      <w:r w:rsidRPr="003A4D1B">
        <w:rPr>
          <w:rStyle w:val="StyleUnderline"/>
          <w:highlight w:val="green"/>
        </w:rPr>
        <w:t>that</w:t>
      </w:r>
      <w:r w:rsidRPr="003A4D1B">
        <w:rPr>
          <w:rStyle w:val="StyleUnderline"/>
        </w:rPr>
        <w:t xml:space="preserve"> still </w:t>
      </w:r>
      <w:r w:rsidRPr="0074750E">
        <w:rPr>
          <w:rStyle w:val="Emphasis"/>
          <w:highlight w:val="green"/>
        </w:rPr>
        <w:t>fully deny its existence</w:t>
      </w:r>
      <w:r w:rsidRPr="003A4D1B">
        <w:rPr>
          <w:rStyle w:val="StyleUnderline"/>
        </w:rPr>
        <w:t xml:space="preserve"> — two different points of view</w:t>
      </w:r>
      <w:r w:rsidRPr="003A4D1B">
        <w:rPr>
          <w:sz w:val="16"/>
        </w:rPr>
        <w:t>. The subtitle from the author, Laura Markham, is clear about her preference for the survival of our trees</w:t>
      </w:r>
      <w:r w:rsidRPr="003A4D1B">
        <w:rPr>
          <w:rStyle w:val="StyleUnderline"/>
        </w:rPr>
        <w:t>: “</w:t>
      </w:r>
      <w:r w:rsidRPr="003A4D1B">
        <w:rPr>
          <w:rStyle w:val="StyleUnderline"/>
          <w:highlight w:val="green"/>
        </w:rPr>
        <w:t>Trees</w:t>
      </w:r>
      <w:r w:rsidRPr="003A4D1B">
        <w:rPr>
          <w:rStyle w:val="StyleUnderline"/>
        </w:rPr>
        <w:t xml:space="preserve"> have always migrated to survive. But now they </w:t>
      </w:r>
      <w:r w:rsidRPr="003A4D1B">
        <w:rPr>
          <w:rStyle w:val="StyleUnderline"/>
          <w:highlight w:val="green"/>
        </w:rPr>
        <w:t>need our help</w:t>
      </w:r>
      <w:r w:rsidRPr="003A4D1B">
        <w:rPr>
          <w:rStyle w:val="StyleUnderline"/>
        </w:rPr>
        <w:t xml:space="preserve"> </w:t>
      </w:r>
      <w:r w:rsidRPr="003A4D1B">
        <w:rPr>
          <w:rStyle w:val="StyleUnderline"/>
          <w:highlight w:val="green"/>
        </w:rPr>
        <w:t>to avoid</w:t>
      </w:r>
      <w:r w:rsidRPr="003A4D1B">
        <w:rPr>
          <w:rStyle w:val="StyleUnderline"/>
        </w:rPr>
        <w:t xml:space="preserve"> climate </w:t>
      </w:r>
      <w:r w:rsidRPr="003A4D1B">
        <w:rPr>
          <w:rStyle w:val="StyleUnderline"/>
          <w:highlight w:val="green"/>
        </w:rPr>
        <w:t>catastrophe</w:t>
      </w:r>
      <w:r w:rsidRPr="003A4D1B">
        <w:rPr>
          <w:rStyle w:val="StyleUnderline"/>
        </w:rPr>
        <w:t xml:space="preserve">.” This is a </w:t>
      </w:r>
      <w:r w:rsidRPr="003A4D1B">
        <w:rPr>
          <w:rStyle w:val="Emphasis"/>
          <w:highlight w:val="green"/>
        </w:rPr>
        <w:t>clear call to action</w:t>
      </w:r>
      <w:r w:rsidRPr="003A4D1B">
        <w:rPr>
          <w:rStyle w:val="StyleUnderline"/>
        </w:rPr>
        <w:t>.</w:t>
      </w:r>
      <w:r w:rsidRPr="003A4D1B">
        <w:rPr>
          <w:sz w:val="16"/>
        </w:rPr>
        <w:t xml:space="preserve"> It immediately </w:t>
      </w:r>
      <w:r w:rsidRPr="003A4D1B">
        <w:rPr>
          <w:rStyle w:val="StyleUnderline"/>
          <w:highlight w:val="green"/>
        </w:rPr>
        <w:t>rejects</w:t>
      </w:r>
      <w:r w:rsidRPr="003A4D1B">
        <w:rPr>
          <w:rStyle w:val="StyleUnderline"/>
        </w:rPr>
        <w:t xml:space="preserve"> </w:t>
      </w:r>
      <w:r w:rsidRPr="003A4D1B">
        <w:rPr>
          <w:rStyle w:val="StyleUnderline"/>
          <w:highlight w:val="green"/>
        </w:rPr>
        <w:t>the call</w:t>
      </w:r>
      <w:r w:rsidRPr="003A4D1B">
        <w:rPr>
          <w:rStyle w:val="StyleUnderline"/>
        </w:rPr>
        <w:t xml:space="preserve"> for journalists </w:t>
      </w:r>
      <w:r w:rsidRPr="003A4D1B">
        <w:rPr>
          <w:rStyle w:val="Emphasis"/>
          <w:highlight w:val="green"/>
        </w:rPr>
        <w:t>to be objective and neutral</w:t>
      </w:r>
      <w:r w:rsidRPr="003A4D1B">
        <w:rPr>
          <w:sz w:val="16"/>
        </w:rPr>
        <w:t xml:space="preserve">. The story begins with Markham’s personal thoughts on climate change, “Our rapidly changing climate vexes me, keeps me up at night — perhaps you’ve felt this, too.” </w:t>
      </w:r>
      <w:r w:rsidRPr="003A4D1B">
        <w:rPr>
          <w:rStyle w:val="StyleUnderline"/>
        </w:rPr>
        <w:t xml:space="preserve">It </w:t>
      </w:r>
      <w:r w:rsidRPr="003A4D1B">
        <w:rPr>
          <w:rStyle w:val="StyleUnderline"/>
          <w:highlight w:val="green"/>
        </w:rPr>
        <w:t>forms an immediate connection</w:t>
      </w:r>
      <w:r w:rsidRPr="003A4D1B">
        <w:rPr>
          <w:rStyle w:val="StyleUnderline"/>
        </w:rPr>
        <w:t xml:space="preserve"> </w:t>
      </w:r>
      <w:r w:rsidRPr="0074750E">
        <w:rPr>
          <w:rStyle w:val="Emphasis"/>
          <w:highlight w:val="green"/>
          <w:bdr w:val="single" w:sz="18" w:space="0" w:color="auto"/>
        </w:rPr>
        <w:t>to the reader</w:t>
      </w:r>
      <w:r w:rsidRPr="003A4D1B">
        <w:rPr>
          <w:sz w:val="16"/>
        </w:rPr>
        <w:t xml:space="preserve">. </w:t>
      </w:r>
      <w:r w:rsidRPr="0074750E">
        <w:rPr>
          <w:rStyle w:val="StyleUnderline"/>
        </w:rPr>
        <w:t>Now that the reader has latched onto the problem, she drops a fact that most of them will find terrifying.</w:t>
      </w:r>
      <w:r w:rsidRPr="0074750E">
        <w:rPr>
          <w:sz w:val="16"/>
        </w:rPr>
        <w:t xml:space="preserve"> “​​In California, where I live, climate change helped kill nearly 62 million trees in 2016 alone, and last year, 4.2 million acres of our state burned,” Markham writes, citing the US Forest Service and the California State Government. </w:t>
      </w:r>
      <w:r w:rsidRPr="0074750E">
        <w:rPr>
          <w:rStyle w:val="StyleUnderline"/>
        </w:rPr>
        <w:t xml:space="preserve">She continues her adventure through the Oregon trees, meeting with a Forest Service scientist, addressing the rise in temperatures, the problems they cause, and painting a scary picture of the </w:t>
      </w:r>
      <w:proofErr w:type="gramStart"/>
      <w:r w:rsidRPr="0074750E">
        <w:rPr>
          <w:rStyle w:val="StyleUnderline"/>
        </w:rPr>
        <w:t>not so distant</w:t>
      </w:r>
      <w:proofErr w:type="gramEnd"/>
      <w:r w:rsidRPr="0074750E">
        <w:rPr>
          <w:rStyle w:val="StyleUnderline"/>
        </w:rPr>
        <w:t xml:space="preserve"> future.</w:t>
      </w:r>
      <w:r w:rsidRPr="0074750E">
        <w:rPr>
          <w:sz w:val="16"/>
        </w:rPr>
        <w:t xml:space="preserve"> This is strikingly </w:t>
      </w:r>
      <w:proofErr w:type="gramStart"/>
      <w:r w:rsidRPr="0074750E">
        <w:rPr>
          <w:sz w:val="16"/>
        </w:rPr>
        <w:t>similar to</w:t>
      </w:r>
      <w:proofErr w:type="gramEnd"/>
      <w:r w:rsidRPr="0074750E">
        <w:rPr>
          <w:sz w:val="16"/>
        </w:rPr>
        <w:t xml:space="preserve"> the way Edward R. Murrow advocated for United States intervention during the blitz on Britain during W</w:t>
      </w:r>
      <w:r w:rsidRPr="003A4D1B">
        <w:rPr>
          <w:sz w:val="16"/>
        </w:rPr>
        <w:t xml:space="preserve">orld War II, simply by describing his observations. </w:t>
      </w:r>
      <w:r w:rsidRPr="003A4D1B">
        <w:rPr>
          <w:rStyle w:val="StyleUnderline"/>
        </w:rPr>
        <w:t xml:space="preserve">Markham cleanly lays out the effect climate change has had on the Pacific Northwest. She leads the audience to the conclusion that the </w:t>
      </w:r>
      <w:r w:rsidRPr="003A4D1B">
        <w:rPr>
          <w:rStyle w:val="StyleUnderline"/>
          <w:highlight w:val="green"/>
        </w:rPr>
        <w:t>only solution is human</w:t>
      </w:r>
      <w:r w:rsidRPr="003A4D1B">
        <w:rPr>
          <w:rStyle w:val="StyleUnderline"/>
        </w:rPr>
        <w:t xml:space="preserve"> </w:t>
      </w:r>
      <w:r w:rsidRPr="003A4D1B">
        <w:rPr>
          <w:rStyle w:val="StyleUnderline"/>
          <w:highlight w:val="green"/>
        </w:rPr>
        <w:t>intervention</w:t>
      </w:r>
      <w:r w:rsidRPr="003A4D1B">
        <w:rPr>
          <w:rStyle w:val="StyleUnderline"/>
        </w:rPr>
        <w:t xml:space="preserve">. </w:t>
      </w:r>
      <w:r w:rsidRPr="003A4D1B">
        <w:rPr>
          <w:sz w:val="16"/>
        </w:rPr>
        <w:t xml:space="preserve">Murrow and Markham both </w:t>
      </w:r>
      <w:r w:rsidRPr="003A4D1B">
        <w:rPr>
          <w:rStyle w:val="Emphasis"/>
          <w:highlight w:val="green"/>
        </w:rPr>
        <w:t>painted a grim picture</w:t>
      </w:r>
      <w:r w:rsidRPr="003A4D1B">
        <w:rPr>
          <w:sz w:val="16"/>
        </w:rPr>
        <w:t xml:space="preserve">. A picture they both saw with their own eyes. Markham took it one </w:t>
      </w:r>
      <w:r w:rsidRPr="0074750E">
        <w:rPr>
          <w:sz w:val="16"/>
        </w:rPr>
        <w:t xml:space="preserve">step further and presented the reader with fact-based solutions to the question asked in the title, </w:t>
      </w:r>
      <w:proofErr w:type="gramStart"/>
      <w:r w:rsidRPr="0074750E">
        <w:rPr>
          <w:sz w:val="16"/>
        </w:rPr>
        <w:t>Can</w:t>
      </w:r>
      <w:proofErr w:type="gramEnd"/>
      <w:r w:rsidRPr="0074750E">
        <w:rPr>
          <w:sz w:val="16"/>
        </w:rPr>
        <w:t xml:space="preserve"> we move our forests in time to save them? The </w:t>
      </w:r>
      <w:r w:rsidRPr="0074750E">
        <w:rPr>
          <w:rStyle w:val="StyleUnderline"/>
        </w:rPr>
        <w:t>most important thing an advocacy journalist can do is make it clear that the conclusions drawn in the article are based in fact</w:t>
      </w:r>
      <w:r w:rsidRPr="0074750E">
        <w:rPr>
          <w:sz w:val="16"/>
        </w:rPr>
        <w:t>. Laura Markham did just that and more. As Dave Berman and the Independent Media Center wrote in “Advocacy Journalism, The Least You Can Do</w:t>
      </w:r>
      <w:r w:rsidRPr="003A4D1B">
        <w:rPr>
          <w:sz w:val="16"/>
        </w:rPr>
        <w:t>, and The No Confidence Movement,” “</w:t>
      </w:r>
      <w:r w:rsidRPr="0074750E">
        <w:rPr>
          <w:rStyle w:val="Emphasis"/>
          <w:highlight w:val="green"/>
        </w:rPr>
        <w:t>If we are</w:t>
      </w:r>
      <w:r w:rsidRPr="0074750E">
        <w:rPr>
          <w:sz w:val="16"/>
          <w:highlight w:val="green"/>
        </w:rPr>
        <w:t xml:space="preserve"> </w:t>
      </w:r>
      <w:r w:rsidRPr="003A4D1B">
        <w:rPr>
          <w:rStyle w:val="Emphasis"/>
          <w:highlight w:val="green"/>
        </w:rPr>
        <w:t xml:space="preserve">ever </w:t>
      </w:r>
      <w:r w:rsidRPr="003A4D1B">
        <w:rPr>
          <w:rStyle w:val="Emphasis"/>
        </w:rPr>
        <w:t xml:space="preserve">to </w:t>
      </w:r>
      <w:r w:rsidRPr="0074750E">
        <w:rPr>
          <w:rStyle w:val="Emphasis"/>
          <w:highlight w:val="green"/>
          <w:bdr w:val="single" w:sz="18" w:space="0" w:color="auto"/>
        </w:rPr>
        <w:t>create meaningful change,</w:t>
      </w:r>
      <w:r w:rsidRPr="003A4D1B">
        <w:rPr>
          <w:rStyle w:val="Emphasis"/>
          <w:highlight w:val="green"/>
        </w:rPr>
        <w:t xml:space="preserve"> advocacy journalism will be the single most crucial element to enable the necessary organizing</w:t>
      </w:r>
      <w:r w:rsidRPr="003A4D1B">
        <w:rPr>
          <w:sz w:val="16"/>
        </w:rPr>
        <w:t xml:space="preserve">. It is therefore very important that we learn how to be </w:t>
      </w:r>
      <w:r w:rsidRPr="003A4D1B">
        <w:rPr>
          <w:rStyle w:val="StyleUnderline"/>
        </w:rPr>
        <w:t>successful advocacy journalists.”</w:t>
      </w:r>
    </w:p>
    <w:p w14:paraId="55244D84" w14:textId="77777777" w:rsidR="006748F8" w:rsidRDefault="006748F8" w:rsidP="006748F8">
      <w:pPr>
        <w:pStyle w:val="Heading4"/>
      </w:pPr>
      <w:r>
        <w:t xml:space="preserve">Empirically works for Climate Solutions – Journalism is </w:t>
      </w:r>
      <w:r>
        <w:rPr>
          <w:u w:val="single"/>
        </w:rPr>
        <w:t>key</w:t>
      </w:r>
      <w:r>
        <w:t>.</w:t>
      </w:r>
    </w:p>
    <w:p w14:paraId="6CBE9BC4" w14:textId="77777777" w:rsidR="006748F8" w:rsidRPr="00AF3393" w:rsidRDefault="006748F8" w:rsidP="006748F8">
      <w:r w:rsidRPr="00AF3393">
        <w:rPr>
          <w:rStyle w:val="Style13ptBold"/>
        </w:rPr>
        <w:t>Watts 20</w:t>
      </w:r>
      <w:r w:rsidRPr="00AF3393">
        <w:t xml:space="preserve"> Jonathan Watts 10-9-2020 "Climate crisis: does journalism actually make a difference?"</w:t>
      </w:r>
      <w:r>
        <w:t xml:space="preserve"> </w:t>
      </w:r>
      <w:hyperlink r:id="rId8" w:history="1">
        <w:r w:rsidRPr="00976FFD">
          <w:rPr>
            <w:rStyle w:val="Hyperlink"/>
          </w:rPr>
          <w:t>https://www.theguardian.com/environment/2020/oct/09/turning-up-the-spotlight-how-our-climate-coverage-has-made-a-difference</w:t>
        </w:r>
      </w:hyperlink>
      <w:r>
        <w:t xml:space="preserve"> </w:t>
      </w:r>
      <w:r w:rsidRPr="00AF3393">
        <w:t>(Guardians Global Environment Editor)</w:t>
      </w:r>
      <w:r>
        <w:t xml:space="preserve">//Elmer </w:t>
      </w:r>
    </w:p>
    <w:p w14:paraId="676A8DBC" w14:textId="77777777" w:rsidR="006748F8" w:rsidRPr="00E93A6E" w:rsidRDefault="006748F8" w:rsidP="006748F8">
      <w:pPr>
        <w:rPr>
          <w:rStyle w:val="StyleUnderline"/>
        </w:rPr>
      </w:pPr>
      <w:r w:rsidRPr="009145DE">
        <w:rPr>
          <w:rStyle w:val="StyleUnderline"/>
        </w:rPr>
        <w:t>“</w:t>
      </w:r>
      <w:r w:rsidRPr="009145DE">
        <w:rPr>
          <w:rStyle w:val="Emphasis"/>
          <w:highlight w:val="green"/>
        </w:rPr>
        <w:t>Will this story make a difference</w:t>
      </w:r>
      <w:r w:rsidRPr="009145DE">
        <w:rPr>
          <w:rStyle w:val="StyleUnderline"/>
        </w:rPr>
        <w:t>?” It’s a question journalists ask themselves all the time. The answer is rarely clearcut, and there is no shortage of stories that barely make a ripple</w:t>
      </w:r>
      <w:r w:rsidRPr="00E93A6E">
        <w:rPr>
          <w:sz w:val="16"/>
        </w:rPr>
        <w:t xml:space="preserve">. But there have been </w:t>
      </w:r>
      <w:proofErr w:type="gramStart"/>
      <w:r w:rsidRPr="00E93A6E">
        <w:rPr>
          <w:sz w:val="16"/>
        </w:rPr>
        <w:t xml:space="preserve">a </w:t>
      </w:r>
      <w:r w:rsidRPr="009145DE">
        <w:rPr>
          <w:rStyle w:val="Emphasis"/>
          <w:highlight w:val="green"/>
        </w:rPr>
        <w:t>number of</w:t>
      </w:r>
      <w:proofErr w:type="gramEnd"/>
      <w:r w:rsidRPr="009145DE">
        <w:rPr>
          <w:rStyle w:val="Emphasis"/>
          <w:highlight w:val="green"/>
        </w:rPr>
        <w:t xml:space="preserve"> occasions</w:t>
      </w:r>
      <w:r w:rsidRPr="009145DE">
        <w:rPr>
          <w:rStyle w:val="StyleUnderline"/>
          <w:highlight w:val="green"/>
        </w:rPr>
        <w:t xml:space="preserve"> </w:t>
      </w:r>
      <w:r w:rsidRPr="009145DE">
        <w:rPr>
          <w:rStyle w:val="StyleUnderline"/>
        </w:rPr>
        <w:t xml:space="preserve">in recent years on the Guardian’s environment desk when </w:t>
      </w:r>
      <w:r w:rsidRPr="009145DE">
        <w:rPr>
          <w:rStyle w:val="Emphasis"/>
          <w:highlight w:val="green"/>
          <w:bdr w:val="single" w:sz="18" w:space="0" w:color="auto"/>
        </w:rPr>
        <w:t>the answer has been a resounding yes.</w:t>
      </w:r>
      <w:r w:rsidRPr="00E93A6E">
        <w:rPr>
          <w:sz w:val="16"/>
        </w:rPr>
        <w:t xml:space="preserve"> The </w:t>
      </w:r>
      <w:r w:rsidRPr="009145DE">
        <w:rPr>
          <w:rStyle w:val="Emphasis"/>
          <w:highlight w:val="green"/>
        </w:rPr>
        <w:t>media is part of a social nervous system</w:t>
      </w:r>
      <w:r w:rsidRPr="009145DE">
        <w:rPr>
          <w:rStyle w:val="StyleUnderline"/>
        </w:rPr>
        <w:t xml:space="preserve">, alerting the public to remote danger in the same way neurotransmitters tell the brain the tips of the fingers are being burned. We </w:t>
      </w:r>
      <w:r w:rsidRPr="009145DE">
        <w:rPr>
          <w:rStyle w:val="Emphasis"/>
          <w:highlight w:val="green"/>
        </w:rPr>
        <w:t>serve as amplifiers</w:t>
      </w:r>
      <w:r w:rsidRPr="009145DE">
        <w:rPr>
          <w:rStyle w:val="StyleUnderline"/>
          <w:highlight w:val="green"/>
        </w:rPr>
        <w:t xml:space="preserve"> </w:t>
      </w:r>
      <w:r w:rsidRPr="009145DE">
        <w:rPr>
          <w:rStyle w:val="StyleUnderline"/>
        </w:rPr>
        <w:t xml:space="preserve">that enable weak or remote voices to reach a wide audience and </w:t>
      </w:r>
      <w:proofErr w:type="spellStart"/>
      <w:r w:rsidRPr="009145DE">
        <w:rPr>
          <w:rStyle w:val="StyleUnderline"/>
        </w:rPr>
        <w:t>centres</w:t>
      </w:r>
      <w:proofErr w:type="spellEnd"/>
      <w:r w:rsidRPr="009145DE">
        <w:rPr>
          <w:rStyle w:val="StyleUnderline"/>
        </w:rPr>
        <w:t xml:space="preserve"> of decision making</w:t>
      </w:r>
      <w:r w:rsidRPr="00E93A6E">
        <w:rPr>
          <w:sz w:val="16"/>
        </w:rPr>
        <w:t xml:space="preserve">. And, of course, we also have a role as watchdogs, holding political authority to account. </w:t>
      </w:r>
      <w:r w:rsidRPr="009145DE">
        <w:rPr>
          <w:rStyle w:val="StyleUnderline"/>
        </w:rPr>
        <w:t xml:space="preserve">These </w:t>
      </w:r>
      <w:r w:rsidRPr="009145DE">
        <w:rPr>
          <w:rStyle w:val="Emphasis"/>
          <w:highlight w:val="green"/>
        </w:rPr>
        <w:t>roles – of transmission</w:t>
      </w:r>
      <w:r w:rsidRPr="009145DE">
        <w:rPr>
          <w:rStyle w:val="StyleUnderline"/>
        </w:rPr>
        <w:t xml:space="preserve">, </w:t>
      </w:r>
      <w:proofErr w:type="gramStart"/>
      <w:r w:rsidRPr="009145DE">
        <w:rPr>
          <w:rStyle w:val="Emphasis"/>
          <w:highlight w:val="green"/>
        </w:rPr>
        <w:t>amplification</w:t>
      </w:r>
      <w:proofErr w:type="gramEnd"/>
      <w:r w:rsidRPr="009145DE">
        <w:rPr>
          <w:rStyle w:val="StyleUnderline"/>
          <w:highlight w:val="green"/>
        </w:rPr>
        <w:t xml:space="preserve"> </w:t>
      </w:r>
      <w:r w:rsidRPr="009145DE">
        <w:rPr>
          <w:rStyle w:val="Emphasis"/>
          <w:highlight w:val="green"/>
        </w:rPr>
        <w:t>and investigation</w:t>
      </w:r>
      <w:r w:rsidRPr="009145DE">
        <w:rPr>
          <w:rStyle w:val="StyleUnderline"/>
          <w:highlight w:val="green"/>
        </w:rPr>
        <w:t xml:space="preserve"> </w:t>
      </w:r>
      <w:r w:rsidRPr="009145DE">
        <w:rPr>
          <w:rStyle w:val="StyleUnderline"/>
        </w:rPr>
        <w:t xml:space="preserve">– </w:t>
      </w:r>
      <w:r w:rsidRPr="009145DE">
        <w:rPr>
          <w:rStyle w:val="Emphasis"/>
          <w:highlight w:val="green"/>
        </w:rPr>
        <w:t>are</w:t>
      </w:r>
      <w:r w:rsidRPr="009145DE">
        <w:rPr>
          <w:rStyle w:val="StyleUnderline"/>
          <w:highlight w:val="green"/>
        </w:rPr>
        <w:t xml:space="preserve"> </w:t>
      </w:r>
      <w:r w:rsidRPr="009145DE">
        <w:rPr>
          <w:rStyle w:val="Emphasis"/>
          <w:highlight w:val="green"/>
        </w:rPr>
        <w:t>all</w:t>
      </w:r>
      <w:r w:rsidRPr="009145DE">
        <w:rPr>
          <w:rStyle w:val="StyleUnderline"/>
          <w:highlight w:val="green"/>
        </w:rPr>
        <w:t xml:space="preserve"> </w:t>
      </w:r>
      <w:r w:rsidRPr="009145DE">
        <w:rPr>
          <w:rStyle w:val="StyleUnderline"/>
        </w:rPr>
        <w:t xml:space="preserve">vital </w:t>
      </w:r>
      <w:r w:rsidRPr="009145DE">
        <w:rPr>
          <w:rStyle w:val="Emphasis"/>
          <w:highlight w:val="green"/>
          <w:bdr w:val="single" w:sz="18" w:space="0" w:color="auto"/>
        </w:rPr>
        <w:t>elements in any effective response to the world’s environmental breakdown</w:t>
      </w:r>
      <w:r w:rsidRPr="00E93A6E">
        <w:rPr>
          <w:sz w:val="16"/>
        </w:rPr>
        <w:t xml:space="preserve">. The Earth is an extraordinary piece of evolutionary engineering that has self-regulated itself for millions of years. That homeostasis is now being </w:t>
      </w:r>
      <w:proofErr w:type="spellStart"/>
      <w:r w:rsidRPr="00E93A6E">
        <w:rPr>
          <w:sz w:val="16"/>
        </w:rPr>
        <w:t>destabilised</w:t>
      </w:r>
      <w:proofErr w:type="spellEnd"/>
      <w:r w:rsidRPr="00E93A6E">
        <w:rPr>
          <w:sz w:val="16"/>
        </w:rPr>
        <w:t xml:space="preserve"> by human activities. </w:t>
      </w:r>
      <w:r w:rsidRPr="009145DE">
        <w:rPr>
          <w:rStyle w:val="StyleUnderline"/>
        </w:rPr>
        <w:t xml:space="preserve">Scientists tell us it is not too late to fix this, but </w:t>
      </w:r>
      <w:r w:rsidRPr="009145DE">
        <w:rPr>
          <w:rStyle w:val="Emphasis"/>
          <w:highlight w:val="green"/>
        </w:rPr>
        <w:t>we need to start</w:t>
      </w:r>
      <w:r w:rsidRPr="009145DE">
        <w:rPr>
          <w:rStyle w:val="StyleUnderline"/>
          <w:highlight w:val="green"/>
        </w:rPr>
        <w:t xml:space="preserve"> </w:t>
      </w:r>
      <w:r w:rsidRPr="009145DE">
        <w:rPr>
          <w:rStyle w:val="StyleUnderline"/>
        </w:rPr>
        <w:t xml:space="preserve">the </w:t>
      </w:r>
      <w:r w:rsidRPr="009145DE">
        <w:rPr>
          <w:rStyle w:val="Emphasis"/>
          <w:highlight w:val="green"/>
        </w:rPr>
        <w:t>repair</w:t>
      </w:r>
      <w:r w:rsidRPr="009145DE">
        <w:rPr>
          <w:rStyle w:val="StyleUnderline"/>
          <w:highlight w:val="green"/>
        </w:rPr>
        <w:t xml:space="preserve"> </w:t>
      </w:r>
      <w:r w:rsidRPr="009145DE">
        <w:rPr>
          <w:rStyle w:val="StyleUnderline"/>
        </w:rPr>
        <w:t xml:space="preserve">work urgently. </w:t>
      </w:r>
      <w:r w:rsidRPr="009145DE">
        <w:rPr>
          <w:rStyle w:val="Emphasis"/>
          <w:highlight w:val="green"/>
          <w:bdr w:val="single" w:sz="18" w:space="0" w:color="auto"/>
        </w:rPr>
        <w:t>Journalists can facilitate that</w:t>
      </w:r>
      <w:r w:rsidRPr="00E93A6E">
        <w:rPr>
          <w:sz w:val="16"/>
        </w:rPr>
        <w:t xml:space="preserve">. </w:t>
      </w:r>
      <w:r w:rsidRPr="009145DE">
        <w:rPr>
          <w:rStyle w:val="StyleUnderline"/>
        </w:rPr>
        <w:t>That is because we can</w:t>
      </w:r>
      <w:r w:rsidRPr="00E93A6E">
        <w:rPr>
          <w:sz w:val="16"/>
        </w:rPr>
        <w:t xml:space="preserve"> </w:t>
      </w:r>
      <w:r w:rsidRPr="009145DE">
        <w:rPr>
          <w:rStyle w:val="Emphasis"/>
          <w:highlight w:val="green"/>
        </w:rPr>
        <w:t>connect</w:t>
      </w:r>
      <w:r w:rsidRPr="00E93A6E">
        <w:rPr>
          <w:sz w:val="16"/>
          <w:highlight w:val="green"/>
        </w:rPr>
        <w:t xml:space="preserve"> </w:t>
      </w:r>
      <w:r w:rsidRPr="009145DE">
        <w:rPr>
          <w:rStyle w:val="StyleUnderline"/>
        </w:rPr>
        <w:t>the</w:t>
      </w:r>
      <w:r w:rsidRPr="00E93A6E">
        <w:rPr>
          <w:sz w:val="16"/>
        </w:rPr>
        <w:t xml:space="preserve"> </w:t>
      </w:r>
      <w:r w:rsidRPr="009145DE">
        <w:rPr>
          <w:rStyle w:val="Emphasis"/>
          <w:highlight w:val="green"/>
        </w:rPr>
        <w:t>local and</w:t>
      </w:r>
      <w:r w:rsidRPr="00E93A6E">
        <w:rPr>
          <w:sz w:val="16"/>
          <w:highlight w:val="green"/>
        </w:rPr>
        <w:t xml:space="preserve"> </w:t>
      </w:r>
      <w:r w:rsidRPr="009145DE">
        <w:rPr>
          <w:rStyle w:val="StyleUnderline"/>
        </w:rPr>
        <w:t>the</w:t>
      </w:r>
      <w:r w:rsidRPr="00E93A6E">
        <w:rPr>
          <w:sz w:val="16"/>
        </w:rPr>
        <w:t xml:space="preserve"> </w:t>
      </w:r>
      <w:r w:rsidRPr="009145DE">
        <w:rPr>
          <w:rStyle w:val="Emphasis"/>
          <w:highlight w:val="green"/>
        </w:rPr>
        <w:t>global</w:t>
      </w:r>
      <w:r w:rsidRPr="009145DE">
        <w:rPr>
          <w:rStyle w:val="StyleUnderline"/>
        </w:rPr>
        <w:t>, which is an essential part of any solution. The climate crisis, collapse of natural life support systems, rise of zoonotic diseases and the pollution of air, water and soil are often first apparent in distant regions and poor communities, though the cause and ultimate consequences can be found in wealthier and more densely populated cities</w:t>
      </w:r>
      <w:r w:rsidRPr="00E93A6E">
        <w:rPr>
          <w:sz w:val="16"/>
        </w:rPr>
        <w:t xml:space="preserve">. As we have learned with Covid-19, unless problems are identified and dealt with early and at a local level, the health and economic costs can be horrendous as they later spread and expand across the world. </w:t>
      </w:r>
      <w:r w:rsidRPr="009145DE">
        <w:rPr>
          <w:rStyle w:val="Emphasis"/>
          <w:highlight w:val="green"/>
        </w:rPr>
        <w:t>The Guardian makes those connections</w:t>
      </w:r>
      <w:r w:rsidRPr="009145DE">
        <w:rPr>
          <w:rStyle w:val="StyleUnderline"/>
          <w:highlight w:val="green"/>
        </w:rPr>
        <w:t xml:space="preserve"> </w:t>
      </w:r>
      <w:r w:rsidRPr="009145DE">
        <w:rPr>
          <w:rStyle w:val="Emphasis"/>
          <w:highlight w:val="green"/>
        </w:rPr>
        <w:t xml:space="preserve">because it </w:t>
      </w:r>
      <w:r w:rsidRPr="009145DE">
        <w:rPr>
          <w:rStyle w:val="Emphasis"/>
          <w:highlight w:val="green"/>
          <w:bdr w:val="single" w:sz="18" w:space="0" w:color="auto"/>
        </w:rPr>
        <w:t>has an internationalist and social perspective</w:t>
      </w:r>
      <w:r w:rsidRPr="009145DE">
        <w:rPr>
          <w:rStyle w:val="StyleUnderline"/>
          <w:highlight w:val="green"/>
        </w:rPr>
        <w:t xml:space="preserve"> </w:t>
      </w:r>
      <w:r w:rsidRPr="009145DE">
        <w:rPr>
          <w:rStyle w:val="StyleUnderline"/>
        </w:rPr>
        <w:t xml:space="preserve">and is not owned by a tycoon or corporate interests. This independence sets it apart from most other media </w:t>
      </w:r>
      <w:proofErr w:type="spellStart"/>
      <w:r w:rsidRPr="009145DE">
        <w:rPr>
          <w:rStyle w:val="StyleUnderline"/>
        </w:rPr>
        <w:t>organisations</w:t>
      </w:r>
      <w:proofErr w:type="spellEnd"/>
      <w:r w:rsidRPr="009145DE">
        <w:rPr>
          <w:rStyle w:val="StyleUnderline"/>
        </w:rPr>
        <w:t>, which have a narrower domestic and economic focus, or see their role as entertainers to distract readers, or echo-chambers that reinforce prejudices</w:t>
      </w:r>
      <w:r w:rsidRPr="00E93A6E">
        <w:rPr>
          <w:sz w:val="16"/>
        </w:rPr>
        <w:t xml:space="preserve">. Instead of putting distance between the UK and the rest of the world, we are more likely to explore what links us together, which is essential if we are going to address global environmental </w:t>
      </w:r>
      <w:r w:rsidRPr="009145DE">
        <w:rPr>
          <w:rStyle w:val="StyleUnderline"/>
        </w:rPr>
        <w:t xml:space="preserve">problems. Finding out how people are affected and fighting back at a local level was a goal of the Green Blood </w:t>
      </w:r>
      <w:r w:rsidRPr="00E93A6E">
        <w:rPr>
          <w:rStyle w:val="Emphasis"/>
          <w:highlight w:val="green"/>
        </w:rPr>
        <w:t>series</w:t>
      </w:r>
      <w:r w:rsidRPr="00E93A6E">
        <w:rPr>
          <w:rStyle w:val="StyleUnderline"/>
          <w:highlight w:val="green"/>
        </w:rPr>
        <w:t xml:space="preserve"> </w:t>
      </w:r>
      <w:r w:rsidRPr="009145DE">
        <w:rPr>
          <w:rStyle w:val="StyleUnderline"/>
        </w:rPr>
        <w:t>on the threats posed to environmental activists and journalists who cover the mining sector</w:t>
      </w:r>
      <w:r w:rsidRPr="00E93A6E">
        <w:rPr>
          <w:sz w:val="16"/>
        </w:rPr>
        <w:t xml:space="preserve">. This has </w:t>
      </w:r>
      <w:r w:rsidRPr="00E93A6E">
        <w:rPr>
          <w:rStyle w:val="Emphasis"/>
          <w:highlight w:val="green"/>
          <w:bdr w:val="single" w:sz="18" w:space="0" w:color="auto"/>
        </w:rPr>
        <w:t>made a difference</w:t>
      </w:r>
      <w:r w:rsidRPr="00E93A6E">
        <w:rPr>
          <w:sz w:val="16"/>
        </w:rPr>
        <w:t xml:space="preserve">. Soon after the findings were published by the Guardian and its 35 partner media </w:t>
      </w:r>
      <w:proofErr w:type="spellStart"/>
      <w:r w:rsidRPr="00E93A6E">
        <w:rPr>
          <w:sz w:val="16"/>
        </w:rPr>
        <w:t>organisations</w:t>
      </w:r>
      <w:proofErr w:type="spellEnd"/>
      <w:r w:rsidRPr="00E93A6E">
        <w:rPr>
          <w:sz w:val="16"/>
        </w:rPr>
        <w:t xml:space="preserve">, </w:t>
      </w:r>
      <w:r w:rsidRPr="00E93A6E">
        <w:rPr>
          <w:rStyle w:val="Emphasis"/>
          <w:highlight w:val="green"/>
        </w:rPr>
        <w:t>Guatemala’s</w:t>
      </w:r>
      <w:r w:rsidRPr="00E93A6E">
        <w:rPr>
          <w:sz w:val="16"/>
          <w:highlight w:val="green"/>
        </w:rPr>
        <w:t xml:space="preserve"> </w:t>
      </w:r>
      <w:r w:rsidRPr="00E93A6E">
        <w:rPr>
          <w:rStyle w:val="StyleUnderline"/>
        </w:rPr>
        <w:t>constitutional</w:t>
      </w:r>
      <w:r w:rsidRPr="00E93A6E">
        <w:rPr>
          <w:sz w:val="16"/>
        </w:rPr>
        <w:t xml:space="preserve"> </w:t>
      </w:r>
      <w:r w:rsidRPr="00E93A6E">
        <w:rPr>
          <w:rStyle w:val="Emphasis"/>
          <w:highlight w:val="green"/>
        </w:rPr>
        <w:t>court</w:t>
      </w:r>
      <w:r w:rsidRPr="00E93A6E">
        <w:rPr>
          <w:sz w:val="16"/>
          <w:highlight w:val="green"/>
        </w:rPr>
        <w:t xml:space="preserve"> </w:t>
      </w:r>
      <w:r w:rsidRPr="00E93A6E">
        <w:rPr>
          <w:rStyle w:val="StyleUnderline"/>
        </w:rPr>
        <w:t>upheld a request from indigenous campaigners to</w:t>
      </w:r>
      <w:r w:rsidRPr="00E93A6E">
        <w:rPr>
          <w:sz w:val="16"/>
        </w:rPr>
        <w:t xml:space="preserve"> </w:t>
      </w:r>
      <w:r w:rsidRPr="00E93A6E">
        <w:rPr>
          <w:rStyle w:val="Emphasis"/>
          <w:highlight w:val="green"/>
        </w:rPr>
        <w:t>suspend</w:t>
      </w:r>
      <w:r w:rsidRPr="00E93A6E">
        <w:rPr>
          <w:sz w:val="16"/>
          <w:highlight w:val="green"/>
        </w:rPr>
        <w:t xml:space="preserve"> </w:t>
      </w:r>
      <w:r w:rsidRPr="00E93A6E">
        <w:rPr>
          <w:rStyle w:val="StyleUnderline"/>
        </w:rPr>
        <w:t>operations at one of the</w:t>
      </w:r>
      <w:r w:rsidRPr="00E93A6E">
        <w:rPr>
          <w:sz w:val="16"/>
        </w:rPr>
        <w:t xml:space="preserve"> </w:t>
      </w:r>
      <w:r w:rsidRPr="00E93A6E">
        <w:rPr>
          <w:rStyle w:val="Emphasis"/>
          <w:highlight w:val="green"/>
        </w:rPr>
        <w:t>largest nickel mines</w:t>
      </w:r>
      <w:r w:rsidRPr="00E93A6E">
        <w:rPr>
          <w:sz w:val="16"/>
          <w:highlight w:val="green"/>
        </w:rPr>
        <w:t xml:space="preserve"> </w:t>
      </w:r>
      <w:r w:rsidRPr="00E93A6E">
        <w:rPr>
          <w:rStyle w:val="StyleUnderline"/>
        </w:rPr>
        <w:t xml:space="preserve">in Central America due to the facility’s environmental impact. Similarly, reports of human rights abuses and environmental negligence at the North Mara goldmine in Tanzania prompted multinational </w:t>
      </w:r>
      <w:r w:rsidRPr="00E93A6E">
        <w:rPr>
          <w:rStyle w:val="Emphasis"/>
          <w:highlight w:val="green"/>
        </w:rPr>
        <w:t>corporations</w:t>
      </w:r>
      <w:r w:rsidRPr="00E93A6E">
        <w:rPr>
          <w:rStyle w:val="StyleUnderline"/>
          <w:highlight w:val="green"/>
        </w:rPr>
        <w:t xml:space="preserve"> </w:t>
      </w:r>
      <w:r w:rsidRPr="00E93A6E">
        <w:rPr>
          <w:rStyle w:val="StyleUnderline"/>
        </w:rPr>
        <w:t xml:space="preserve">such as Apple, </w:t>
      </w:r>
      <w:proofErr w:type="gramStart"/>
      <w:r w:rsidRPr="00E93A6E">
        <w:rPr>
          <w:rStyle w:val="StyleUnderline"/>
        </w:rPr>
        <w:t>Nokia</w:t>
      </w:r>
      <w:proofErr w:type="gramEnd"/>
      <w:r w:rsidRPr="00E93A6E">
        <w:rPr>
          <w:rStyle w:val="StyleUnderline"/>
        </w:rPr>
        <w:t xml:space="preserve"> and Canon to </w:t>
      </w:r>
      <w:r w:rsidRPr="00E93A6E">
        <w:rPr>
          <w:rStyle w:val="Emphasis"/>
          <w:highlight w:val="green"/>
        </w:rPr>
        <w:t>review</w:t>
      </w:r>
      <w:r w:rsidRPr="00E93A6E">
        <w:rPr>
          <w:rStyle w:val="StyleUnderline"/>
          <w:highlight w:val="green"/>
        </w:rPr>
        <w:t xml:space="preserve"> </w:t>
      </w:r>
      <w:r w:rsidRPr="00E93A6E">
        <w:rPr>
          <w:rStyle w:val="StyleUnderline"/>
        </w:rPr>
        <w:t xml:space="preserve">their </w:t>
      </w:r>
      <w:r w:rsidRPr="00E93A6E">
        <w:rPr>
          <w:rStyle w:val="Emphasis"/>
          <w:highlight w:val="green"/>
        </w:rPr>
        <w:t>supply chains</w:t>
      </w:r>
      <w:r w:rsidRPr="00E93A6E">
        <w:rPr>
          <w:sz w:val="16"/>
        </w:rPr>
        <w:t xml:space="preserve">. The refiner, MMTC-PAMP, and the mine’s owner, Barrick, have subsequently </w:t>
      </w:r>
      <w:proofErr w:type="spellStart"/>
      <w:r w:rsidRPr="00E93A6E">
        <w:rPr>
          <w:sz w:val="16"/>
        </w:rPr>
        <w:t>organised</w:t>
      </w:r>
      <w:proofErr w:type="spellEnd"/>
      <w:r w:rsidRPr="00E93A6E">
        <w:rPr>
          <w:sz w:val="16"/>
        </w:rPr>
        <w:t xml:space="preserve"> an inquiry into risk management practices at North Mara. The Guardian continues to </w:t>
      </w:r>
      <w:proofErr w:type="spellStart"/>
      <w:r w:rsidRPr="00E93A6E">
        <w:rPr>
          <w:sz w:val="16"/>
        </w:rPr>
        <w:t>scrutinise</w:t>
      </w:r>
      <w:proofErr w:type="spellEnd"/>
      <w:r w:rsidRPr="00E93A6E">
        <w:rPr>
          <w:sz w:val="16"/>
        </w:rPr>
        <w:t xml:space="preserve"> the operator’s promise to pay more heed to the concerns of the local community and environment. </w:t>
      </w:r>
      <w:r w:rsidRPr="00E93A6E">
        <w:rPr>
          <w:rStyle w:val="StyleUnderline"/>
        </w:rPr>
        <w:t xml:space="preserve">Similarly, the Defenders series on the </w:t>
      </w:r>
      <w:r w:rsidRPr="00E93A6E">
        <w:rPr>
          <w:rStyle w:val="Emphasis"/>
          <w:highlight w:val="green"/>
        </w:rPr>
        <w:t>killings of</w:t>
      </w:r>
      <w:r w:rsidRPr="00E93A6E">
        <w:rPr>
          <w:rStyle w:val="StyleUnderline"/>
          <w:highlight w:val="green"/>
        </w:rPr>
        <w:t xml:space="preserve"> </w:t>
      </w:r>
      <w:r w:rsidRPr="00E93A6E">
        <w:rPr>
          <w:rStyle w:val="StyleUnderline"/>
        </w:rPr>
        <w:t xml:space="preserve">environmental and land </w:t>
      </w:r>
      <w:r w:rsidRPr="00E93A6E">
        <w:rPr>
          <w:rStyle w:val="Emphasis"/>
          <w:highlight w:val="green"/>
        </w:rPr>
        <w:t>activists</w:t>
      </w:r>
      <w:r w:rsidRPr="00E93A6E">
        <w:rPr>
          <w:rStyle w:val="StyleUnderline"/>
          <w:highlight w:val="green"/>
        </w:rPr>
        <w:t xml:space="preserve"> </w:t>
      </w:r>
      <w:r w:rsidRPr="00E93A6E">
        <w:rPr>
          <w:rStyle w:val="StyleUnderline"/>
        </w:rPr>
        <w:t xml:space="preserve">continues to have ramifications. In the past two years, two of those profiled </w:t>
      </w:r>
      <w:r w:rsidRPr="00E93A6E">
        <w:rPr>
          <w:rStyle w:val="Emphasis"/>
          <w:highlight w:val="green"/>
        </w:rPr>
        <w:t>have won landmark lawsuits</w:t>
      </w:r>
      <w:r w:rsidRPr="00E93A6E">
        <w:rPr>
          <w:sz w:val="16"/>
        </w:rPr>
        <w:t xml:space="preserve">. In South Africa, </w:t>
      </w:r>
      <w:r w:rsidRPr="00E93A6E">
        <w:rPr>
          <w:rStyle w:val="StyleUnderline"/>
        </w:rPr>
        <w:t xml:space="preserve">courts ruled against a proposed titanium mine that would have torn up land belonging to the </w:t>
      </w:r>
      <w:proofErr w:type="spellStart"/>
      <w:r w:rsidRPr="00E93A6E">
        <w:rPr>
          <w:rStyle w:val="StyleUnderline"/>
        </w:rPr>
        <w:t>Xolobeni</w:t>
      </w:r>
      <w:proofErr w:type="spellEnd"/>
      <w:r w:rsidRPr="00E93A6E">
        <w:rPr>
          <w:rStyle w:val="StyleUnderline"/>
        </w:rPr>
        <w:t xml:space="preserve"> community on the Wild Coast. In Kenya, judges awarded $12m in damages to the residents of the Owino Uhuru shantytown for deaths and health impacts from a nearby lead smelter for recycling batteries</w:t>
      </w:r>
      <w:r w:rsidRPr="00E93A6E">
        <w:rPr>
          <w:sz w:val="16"/>
        </w:rPr>
        <w:t xml:space="preserve">. In both cases, local activists risked their lives to campaign against powerful economic interests because they were concerned about pollution and other forms of environmental degradation. Media coverage did not decide their cases. But </w:t>
      </w:r>
      <w:r w:rsidRPr="00E93A6E">
        <w:rPr>
          <w:rStyle w:val="Emphasis"/>
        </w:rPr>
        <w:t>without the international spotlight, their courage and determination would not have received the kind of prominence that can sway opinion</w:t>
      </w:r>
      <w:r w:rsidRPr="00E93A6E">
        <w:rPr>
          <w:rStyle w:val="StyleUnderline"/>
        </w:rPr>
        <w:t xml:space="preserve">. A recent case in point concerned Chinese mining company plans to explore coal deposits in Zimbabwe’s Hwange national park. Local conservationists were keen to get the message out internationally because domestic reports suggested the government was ready to put economic interests above the sanctity of one of the world’s most important homes for elephants, rhinos, cheetahs, </w:t>
      </w:r>
      <w:proofErr w:type="gramStart"/>
      <w:r w:rsidRPr="00E93A6E">
        <w:rPr>
          <w:rStyle w:val="StyleUnderline"/>
        </w:rPr>
        <w:t>giraffes</w:t>
      </w:r>
      <w:proofErr w:type="gramEnd"/>
      <w:r w:rsidRPr="00E93A6E">
        <w:rPr>
          <w:rStyle w:val="StyleUnderline"/>
        </w:rPr>
        <w:t xml:space="preserve"> and other wildlife.</w:t>
      </w:r>
      <w:r w:rsidRPr="00E93A6E">
        <w:rPr>
          <w:sz w:val="16"/>
        </w:rPr>
        <w:t xml:space="preserve"> It worked. Days after stories were published in the Guardian and other media, the authorities announced they would block the plan</w:t>
      </w:r>
      <w:r w:rsidRPr="00E93A6E">
        <w:rPr>
          <w:rStyle w:val="StyleUnderline"/>
        </w:rPr>
        <w:t xml:space="preserve">. Similarly, in Brazil, the world’s biggest meat packing company, JBS, announced in September it would axe suppliers linked to Amazon deforestation. This policy was a turnaround from its previous stance and followed a series of articles by the Guardian in collaboration with </w:t>
      </w:r>
      <w:proofErr w:type="spellStart"/>
      <w:r w:rsidRPr="00E93A6E">
        <w:rPr>
          <w:rStyle w:val="StyleUnderline"/>
        </w:rPr>
        <w:t>Repórter</w:t>
      </w:r>
      <w:proofErr w:type="spellEnd"/>
      <w:r w:rsidRPr="00E93A6E">
        <w:rPr>
          <w:rStyle w:val="StyleUnderline"/>
        </w:rPr>
        <w:t xml:space="preserve"> </w:t>
      </w:r>
      <w:proofErr w:type="spellStart"/>
      <w:r w:rsidRPr="00E93A6E">
        <w:rPr>
          <w:rStyle w:val="StyleUnderline"/>
        </w:rPr>
        <w:t>Brasil</w:t>
      </w:r>
      <w:proofErr w:type="spellEnd"/>
      <w:r w:rsidRPr="00E93A6E">
        <w:rPr>
          <w:rStyle w:val="StyleUnderline"/>
        </w:rPr>
        <w:t xml:space="preserve"> and the Bureau of Investigative Journalism about the company’s lax oversight of its supply chain. Of course, many other factors are involved in such decisions. Measuring the influence of a story is far harder than counting page views and social media shares.</w:t>
      </w:r>
      <w:r w:rsidRPr="00E93A6E">
        <w:rPr>
          <w:sz w:val="16"/>
        </w:rPr>
        <w:t xml:space="preserve"> But it is clearly </w:t>
      </w:r>
      <w:proofErr w:type="gramStart"/>
      <w:r w:rsidRPr="00E93A6E">
        <w:rPr>
          <w:sz w:val="16"/>
        </w:rPr>
        <w:t>important</w:t>
      </w:r>
      <w:proofErr w:type="gramEnd"/>
      <w:r w:rsidRPr="00E93A6E">
        <w:rPr>
          <w:sz w:val="16"/>
        </w:rPr>
        <w:t xml:space="preserve"> or corporations and governments would not spend billions on public relations campaigns to avoid negative publicity. In that vein, </w:t>
      </w:r>
      <w:r w:rsidRPr="00E93A6E">
        <w:rPr>
          <w:rStyle w:val="StyleUnderline"/>
        </w:rPr>
        <w:t xml:space="preserve">the Guardian has taken several major </w:t>
      </w:r>
      <w:r w:rsidRPr="00E93A6E">
        <w:rPr>
          <w:rStyle w:val="Emphasis"/>
        </w:rPr>
        <w:t>steps to try to shape public opinion</w:t>
      </w:r>
      <w:r w:rsidRPr="00E93A6E">
        <w:rPr>
          <w:rStyle w:val="StyleUnderline"/>
        </w:rPr>
        <w:t xml:space="preserve"> in </w:t>
      </w:r>
      <w:proofErr w:type="spellStart"/>
      <w:r w:rsidRPr="00E93A6E">
        <w:rPr>
          <w:rStyle w:val="StyleUnderline"/>
        </w:rPr>
        <w:t>favour</w:t>
      </w:r>
      <w:proofErr w:type="spellEnd"/>
      <w:r w:rsidRPr="00E93A6E">
        <w:rPr>
          <w:rStyle w:val="StyleUnderline"/>
        </w:rPr>
        <w:t xml:space="preserve"> of greater action on the climate crisis. </w:t>
      </w:r>
      <w:r w:rsidRPr="00E93A6E">
        <w:rPr>
          <w:sz w:val="16"/>
        </w:rPr>
        <w:t xml:space="preserve">The biggest environment reporting project of recent years was the Polluters, an old-school piece of investigative journalism that aimed to name and shame the fossil fuel companies, financial companies, public relations firms, thinktanks and politicians that have contributed the most to the climate crisis. This was a cross-disciplinary collaboration of more than 20 journalists across environment, business, investigations, data journalism, video, podcast, </w:t>
      </w:r>
      <w:proofErr w:type="gramStart"/>
      <w:r w:rsidRPr="00E93A6E">
        <w:rPr>
          <w:sz w:val="16"/>
        </w:rPr>
        <w:t>graphics</w:t>
      </w:r>
      <w:proofErr w:type="gramEnd"/>
      <w:r w:rsidRPr="00E93A6E">
        <w:rPr>
          <w:sz w:val="16"/>
        </w:rPr>
        <w:t xml:space="preserve"> and foreign news desks in five countries, with support from universities and NGOs. After eight months of preparation, the newspaper and website led with hard-hitting exposes every day for a week. This intense focus demonstrated the importance the Guardian places on a topic of growing public concern. It generated debate across the political spectrum and within the boardrooms of some of the world’s biggest companies, and it contributed – along with the upsurge in climate activism – to a growing number of announcements by the likes of BP, Shell and several banks and insurance companies to accelerate the shift away from carbon-intensive industries. </w:t>
      </w:r>
      <w:r w:rsidRPr="00E93A6E">
        <w:rPr>
          <w:rStyle w:val="StyleUnderline"/>
        </w:rPr>
        <w:t xml:space="preserve">We also know we can and should do more. As Greta Thunberg and others have pointed out, the climate and nature crises are so pressing they should be the subjects of the top headline on every news website and TV channel. There are still countless untold and under-reported stories. Scientists tell us the world needs to accelerate an energy, </w:t>
      </w:r>
      <w:proofErr w:type="gramStart"/>
      <w:r w:rsidRPr="00E93A6E">
        <w:rPr>
          <w:rStyle w:val="StyleUnderline"/>
        </w:rPr>
        <w:t>transport</w:t>
      </w:r>
      <w:proofErr w:type="gramEnd"/>
      <w:r w:rsidRPr="00E93A6E">
        <w:rPr>
          <w:rStyle w:val="StyleUnderline"/>
        </w:rPr>
        <w:t xml:space="preserve"> and food system transformation on a scale unprecedented in history. That is both alarming and exciting. Business as usual is not enough. Nor is journalism as usual.</w:t>
      </w:r>
    </w:p>
    <w:p w14:paraId="7DCC55E9" w14:textId="77777777" w:rsidR="006748F8" w:rsidRDefault="006748F8" w:rsidP="006748F8">
      <w:pPr>
        <w:pStyle w:val="Heading4"/>
        <w:rPr>
          <w:rFonts w:cs="Times New Roman"/>
        </w:rPr>
      </w:pPr>
      <w:r>
        <w:rPr>
          <w:rFonts w:cs="Times New Roman"/>
        </w:rPr>
        <w:t>Warming causes Extinction</w:t>
      </w:r>
    </w:p>
    <w:p w14:paraId="2308CC13" w14:textId="77777777" w:rsidR="006748F8" w:rsidRPr="00601C82" w:rsidRDefault="006748F8" w:rsidP="006748F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389B545" w14:textId="77777777" w:rsidR="006748F8" w:rsidRDefault="006748F8" w:rsidP="006748F8">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0736354" w14:textId="7044B0C4" w:rsidR="006748F8" w:rsidRDefault="006748F8" w:rsidP="006748F8">
      <w:pPr>
        <w:pStyle w:val="Heading1"/>
      </w:pPr>
      <w:r>
        <w:t>Case</w:t>
      </w:r>
    </w:p>
    <w:p w14:paraId="254655EA" w14:textId="77777777" w:rsidR="00D252E6" w:rsidRDefault="00D252E6" w:rsidP="00D252E6">
      <w:pPr>
        <w:pStyle w:val="Heading4"/>
      </w:pPr>
      <w:r>
        <w:t>Reject their dangerous philosophy:</w:t>
      </w:r>
    </w:p>
    <w:p w14:paraId="165AC003" w14:textId="77777777" w:rsidR="00D252E6" w:rsidRDefault="00D252E6" w:rsidP="00D252E6">
      <w:pPr>
        <w:pStyle w:val="Heading4"/>
      </w:pPr>
      <w:r>
        <w:t xml:space="preserve">Homosexuality DA: Gay people cannot operate under the assumptions of the 1n - you have made the round unsafe for them by deploying homophobia. SOBLE (2): </w:t>
      </w:r>
    </w:p>
    <w:p w14:paraId="3284E9F0" w14:textId="77777777" w:rsidR="00D252E6" w:rsidRPr="00974094" w:rsidRDefault="00D252E6" w:rsidP="00D252E6">
      <w:pPr>
        <w:rPr>
          <w:sz w:val="16"/>
        </w:rPr>
      </w:pPr>
      <w:r w:rsidRPr="00B461F3">
        <w:rPr>
          <w:rStyle w:val="Emphasis"/>
        </w:rPr>
        <w:t xml:space="preserve">What was it like </w:t>
      </w:r>
      <w:r w:rsidRPr="006A0BEF">
        <w:rPr>
          <w:rStyle w:val="Emphasis"/>
          <w:highlight w:val="cyan"/>
        </w:rPr>
        <w:t>to listen to the distinguished Kant lecture on sexual perversion,</w:t>
      </w:r>
      <w:r>
        <w:rPr>
          <w:rStyle w:val="Emphasis"/>
        </w:rPr>
        <w:t xml:space="preserve"> to sit in Kant's classroom in 1780, </w:t>
      </w:r>
      <w:r w:rsidRPr="006A0BEF">
        <w:rPr>
          <w:rStyle w:val="Emphasis"/>
          <w:highlight w:val="cyan"/>
        </w:rPr>
        <w:t xml:space="preserve">hearing his emotional, weakly-argued condemnation of </w:t>
      </w:r>
      <w:r w:rsidRPr="00B461F3">
        <w:rPr>
          <w:rStyle w:val="Emphasis"/>
        </w:rPr>
        <w:t xml:space="preserve">masturbation and </w:t>
      </w:r>
      <w:r w:rsidRPr="006A0BEF">
        <w:rPr>
          <w:rStyle w:val="Emphasis"/>
          <w:highlight w:val="cyan"/>
        </w:rPr>
        <w:t>homosexuality,</w:t>
      </w:r>
      <w:r>
        <w:rPr>
          <w:rStyle w:val="Emphasis"/>
        </w:rPr>
        <w:t xml:space="preserve"> and copying it into a notebook?</w:t>
      </w:r>
      <w:r>
        <w:rPr>
          <w:sz w:val="16"/>
        </w:rPr>
        <w:t xml:space="preserve">96 Did his </w:t>
      </w:r>
      <w:proofErr w:type="gramStart"/>
      <w:r>
        <w:rPr>
          <w:sz w:val="16"/>
        </w:rPr>
        <w:t>students</w:t>
      </w:r>
      <w:proofErr w:type="gramEnd"/>
      <w:r>
        <w:rPr>
          <w:sz w:val="16"/>
        </w:rPr>
        <w:t xml:space="preserve"> titter? Was tittering tolerated in the German classroom? Did they at least roll their eyes? </w:t>
      </w:r>
      <w:r w:rsidRPr="00B461F3">
        <w:rPr>
          <w:rStyle w:val="Emphasis"/>
        </w:rPr>
        <w:t xml:space="preserve">Were they </w:t>
      </w:r>
      <w:r w:rsidRPr="006A0BEF">
        <w:rPr>
          <w:rStyle w:val="Emphasis"/>
          <w:highlight w:val="cyan"/>
        </w:rPr>
        <w:t>disgusted,</w:t>
      </w:r>
      <w:r>
        <w:rPr>
          <w:rStyle w:val="Emphasis"/>
        </w:rPr>
        <w:t xml:space="preserve"> along with Kant, at homosexuality, </w:t>
      </w:r>
      <w:r w:rsidRPr="006A0BEF">
        <w:rPr>
          <w:rStyle w:val="Emphasis"/>
          <w:highlight w:val="cyan"/>
        </w:rPr>
        <w:t xml:space="preserve">or </w:t>
      </w:r>
      <w:r w:rsidRPr="00B461F3">
        <w:rPr>
          <w:rStyle w:val="Emphasis"/>
        </w:rPr>
        <w:t xml:space="preserve">were they </w:t>
      </w:r>
      <w:r w:rsidRPr="006A0BEF">
        <w:rPr>
          <w:rStyle w:val="Emphasis"/>
          <w:highlight w:val="cyan"/>
        </w:rPr>
        <w:t>disgusted by his disgust</w:t>
      </w:r>
      <w:r>
        <w:rPr>
          <w:rStyle w:val="Emphasis"/>
        </w:rPr>
        <w:t>?</w:t>
      </w:r>
      <w:r>
        <w:rPr>
          <w:sz w:val="16"/>
        </w:rPr>
        <w:t xml:space="preserve"> (Are my students disgusted, along with me, by homophobia, or are they disgusted by my being disgusted?) </w:t>
      </w:r>
      <w:r w:rsidRPr="006A0BEF">
        <w:rPr>
          <w:rStyle w:val="Emphasis"/>
          <w:highlight w:val="cyan"/>
        </w:rPr>
        <w:t xml:space="preserve">And those </w:t>
      </w:r>
      <w:r w:rsidRPr="00B461F3">
        <w:rPr>
          <w:rStyle w:val="Emphasis"/>
        </w:rPr>
        <w:t xml:space="preserve">in his classes </w:t>
      </w:r>
      <w:r w:rsidRPr="006A0BEF">
        <w:rPr>
          <w:rStyle w:val="Emphasis"/>
          <w:highlight w:val="cyan"/>
        </w:rPr>
        <w:t>who</w:t>
      </w:r>
      <w:r w:rsidRPr="00B461F3">
        <w:rPr>
          <w:rStyle w:val="Emphasis"/>
        </w:rPr>
        <w:t xml:space="preserve"> masturbated or </w:t>
      </w:r>
      <w:r w:rsidRPr="006A0BEF">
        <w:rPr>
          <w:rStyle w:val="Emphasis"/>
          <w:highlight w:val="cyan"/>
        </w:rPr>
        <w:t xml:space="preserve">were homosexual, how did they respond? Consider the pain of hearing oneself accused </w:t>
      </w:r>
      <w:r w:rsidRPr="00434BD0">
        <w:rPr>
          <w:rStyle w:val="Emphasis"/>
        </w:rPr>
        <w:t xml:space="preserve">in the strongest terms of </w:t>
      </w:r>
      <w:r w:rsidRPr="006A0BEF">
        <w:rPr>
          <w:rStyle w:val="Emphasis"/>
          <w:highlight w:val="cyan"/>
        </w:rPr>
        <w:t xml:space="preserve">being lower than a </w:t>
      </w:r>
      <w:proofErr w:type="gramStart"/>
      <w:r w:rsidRPr="006A0BEF">
        <w:rPr>
          <w:rStyle w:val="Emphasis"/>
          <w:highlight w:val="cyan"/>
        </w:rPr>
        <w:t xml:space="preserve">beast, </w:t>
      </w:r>
      <w:r w:rsidRPr="00434BD0">
        <w:rPr>
          <w:rStyle w:val="Emphasis"/>
        </w:rPr>
        <w:t>and</w:t>
      </w:r>
      <w:proofErr w:type="gramEnd"/>
      <w:r w:rsidRPr="00434BD0">
        <w:rPr>
          <w:rStyle w:val="Emphasis"/>
        </w:rPr>
        <w:t xml:space="preserve"> being accused </w:t>
      </w:r>
      <w:r w:rsidRPr="006A0BEF">
        <w:rPr>
          <w:rStyle w:val="Emphasis"/>
          <w:highlight w:val="cyan"/>
        </w:rPr>
        <w:t xml:space="preserve">by </w:t>
      </w:r>
      <w:r w:rsidRPr="00434BD0">
        <w:rPr>
          <w:rStyle w:val="Emphasis"/>
        </w:rPr>
        <w:t xml:space="preserve">no less </w:t>
      </w:r>
      <w:r w:rsidRPr="006A0BEF">
        <w:rPr>
          <w:rStyle w:val="Emphasis"/>
          <w:highlight w:val="cyan"/>
        </w:rPr>
        <w:t>an authority than Professor Kan</w:t>
      </w:r>
      <w:r>
        <w:rPr>
          <w:rStyle w:val="Emphasis"/>
          <w:highlight w:val="cyan"/>
        </w:rPr>
        <w:t>t</w:t>
      </w:r>
      <w:r>
        <w:rPr>
          <w:sz w:val="16"/>
        </w:rPr>
        <w:t xml:space="preserve">. His diatribe against homosexuality is little more than intellectual gay-bashing. </w:t>
      </w:r>
      <w:proofErr w:type="gramStart"/>
      <w:r>
        <w:rPr>
          <w:sz w:val="16"/>
        </w:rPr>
        <w:t>Thus</w:t>
      </w:r>
      <w:proofErr w:type="gramEnd"/>
      <w:r>
        <w:rPr>
          <w:sz w:val="16"/>
        </w:rPr>
        <w:t xml:space="preserve"> I imagine the profound fear felt by his targets who attended his lectures.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you've already admitted in public that you're a hopelessly twisted </w:t>
      </w:r>
      <w:proofErr w:type="gramStart"/>
      <w:r>
        <w:rPr>
          <w:sz w:val="16"/>
        </w:rPr>
        <w:t>slut</w:t>
      </w:r>
      <w:proofErr w:type="gramEnd"/>
      <w:r>
        <w:rPr>
          <w:sz w:val="16"/>
        </w:rPr>
        <w:t xml:space="preserve">, what are your detractors going to do?97 I don't know if I would have been able to confess my own 'pervy' sexuality in Kant's auditorium. Maybe it is only from the comfortable, far away position of the early 21st-century that I feel safe calling Kant's account of sexual perversion a clunker concocted by a </w:t>
      </w:r>
      <w:proofErr w:type="spellStart"/>
      <w:r>
        <w:rPr>
          <w:sz w:val="16"/>
        </w:rPr>
        <w:t>kisöreg</w:t>
      </w:r>
      <w:proofErr w:type="spellEnd"/>
      <w:r>
        <w:rPr>
          <w:sz w:val="16"/>
        </w:rPr>
        <w:t>.</w:t>
      </w:r>
    </w:p>
    <w:p w14:paraId="300F7487" w14:textId="77777777" w:rsidR="00D252E6" w:rsidRPr="000F03BA" w:rsidRDefault="00D252E6" w:rsidP="00D252E6">
      <w:pPr>
        <w:pStyle w:val="Heading4"/>
      </w:pPr>
      <w:r>
        <w:t xml:space="preserve">Ableism DA: </w:t>
      </w:r>
      <w:r w:rsidRPr="000F03BA">
        <w:t>Kantianism requires rationality that constructs a perfect subject – this form of rationality isn’t accessible to all people, reifying ableism</w:t>
      </w:r>
    </w:p>
    <w:p w14:paraId="5BF63ECD" w14:textId="77777777" w:rsidR="00D252E6" w:rsidRPr="000F03BA" w:rsidRDefault="00D252E6" w:rsidP="00D252E6">
      <w:pPr>
        <w:rPr>
          <w:szCs w:val="16"/>
        </w:rPr>
      </w:pPr>
      <w:r w:rsidRPr="000F03BA">
        <w:rPr>
          <w:rStyle w:val="Heading4Char"/>
          <w:rFonts w:cs="Times New Roman"/>
        </w:rPr>
        <w:t>Ryan</w:t>
      </w:r>
      <w:r w:rsidRPr="000F03BA">
        <w:rPr>
          <w:b/>
          <w:bCs/>
        </w:rPr>
        <w:t xml:space="preserve">: </w:t>
      </w:r>
      <w:r w:rsidRPr="000F03BA">
        <w:rPr>
          <w:szCs w:val="16"/>
        </w:rPr>
        <w:t xml:space="preserve">Ryan [Philosophy student] “Cognitive Disability, Misfortunate, and Justice.” </w:t>
      </w:r>
      <w:r w:rsidRPr="000F03BA">
        <w:rPr>
          <w:i/>
          <w:iCs/>
          <w:szCs w:val="16"/>
        </w:rPr>
        <w:t xml:space="preserve">Introduction to Ethics, Binghamton University. </w:t>
      </w:r>
      <w:r w:rsidRPr="000F03BA">
        <w:rPr>
          <w:szCs w:val="16"/>
        </w:rPr>
        <w:t>2011. RP</w:t>
      </w:r>
    </w:p>
    <w:p w14:paraId="10D41D8F" w14:textId="77777777" w:rsidR="00D252E6" w:rsidRPr="000F03BA" w:rsidRDefault="00D252E6" w:rsidP="00D252E6">
      <w:pPr>
        <w:spacing w:line="240" w:lineRule="auto"/>
        <w:rPr>
          <w:b/>
          <w:bCs/>
          <w:u w:val="single"/>
        </w:rPr>
      </w:pPr>
      <w:r w:rsidRPr="000F03BA">
        <w:rPr>
          <w:b/>
          <w:bCs/>
          <w:sz w:val="26"/>
          <w:szCs w:val="26"/>
          <w:u w:val="single"/>
        </w:rPr>
        <w:t xml:space="preserve">In Kant's deontological ethics, one has a duty to treat humanity not as a means, but as an </w:t>
      </w:r>
      <w:proofErr w:type="gramStart"/>
      <w:r w:rsidRPr="000F03BA">
        <w:rPr>
          <w:b/>
          <w:bCs/>
          <w:sz w:val="26"/>
          <w:szCs w:val="26"/>
          <w:u w:val="single"/>
        </w:rPr>
        <w:t>ends</w:t>
      </w:r>
      <w:proofErr w:type="gramEnd"/>
      <w:r w:rsidRPr="000F03BA">
        <w:rPr>
          <w:b/>
          <w:bCs/>
          <w:sz w:val="26"/>
          <w:szCs w:val="26"/>
          <w:u w:val="single"/>
        </w:rPr>
        <w:t xml:space="preserve">. However, </w:t>
      </w:r>
      <w:r w:rsidRPr="00407C71">
        <w:rPr>
          <w:b/>
          <w:bCs/>
          <w:sz w:val="26"/>
          <w:szCs w:val="26"/>
          <w:highlight w:val="cyan"/>
          <w:u w:val="single"/>
        </w:rPr>
        <w:t>Kant's criterion for being part of humanity and moral agency is not biological</w:t>
      </w:r>
      <w:r w:rsidRPr="000F03BA">
        <w:rPr>
          <w:b/>
          <w:bCs/>
          <w:sz w:val="26"/>
          <w:szCs w:val="26"/>
          <w:u w:val="single"/>
        </w:rPr>
        <w:t xml:space="preserve">. </w:t>
      </w:r>
      <w:proofErr w:type="gramStart"/>
      <w:r w:rsidRPr="000F03BA">
        <w:rPr>
          <w:b/>
          <w:bCs/>
          <w:sz w:val="26"/>
          <w:szCs w:val="26"/>
          <w:u w:val="single"/>
        </w:rPr>
        <w:t>In order to</w:t>
      </w:r>
      <w:proofErr w:type="gramEnd"/>
      <w:r w:rsidRPr="000F03BA">
        <w:rPr>
          <w:b/>
          <w:bCs/>
          <w:sz w:val="26"/>
          <w:szCs w:val="26"/>
          <w:u w:val="single"/>
        </w:rPr>
        <w:t xml:space="preserve"> be considered fully human, and a moral agent, </w:t>
      </w:r>
      <w:r w:rsidRPr="00407C71">
        <w:rPr>
          <w:b/>
          <w:bCs/>
          <w:sz w:val="26"/>
          <w:szCs w:val="26"/>
          <w:highlight w:val="cyan"/>
          <w:u w:val="single"/>
        </w:rPr>
        <w:t>one must be autonomous and ration</w:t>
      </w:r>
      <w:r w:rsidRPr="000F03BA">
        <w:rPr>
          <w:b/>
          <w:bCs/>
          <w:sz w:val="26"/>
          <w:szCs w:val="26"/>
          <w:u w:val="single"/>
        </w:rPr>
        <w:t>al</w:t>
      </w:r>
      <w:r w:rsidRPr="001843B6">
        <w:rPr>
          <w:sz w:val="12"/>
          <w:szCs w:val="26"/>
        </w:rPr>
        <w:t xml:space="preserve">. If one lacks rationality and </w:t>
      </w:r>
      <w:proofErr w:type="gramStart"/>
      <w:r w:rsidRPr="001843B6">
        <w:rPr>
          <w:sz w:val="12"/>
          <w:szCs w:val="26"/>
        </w:rPr>
        <w:t>autonomy</w:t>
      </w:r>
      <w:proofErr w:type="gramEnd"/>
      <w:r w:rsidRPr="001843B6">
        <w:rPr>
          <w:sz w:val="12"/>
          <w:szCs w:val="26"/>
        </w:rPr>
        <w:t xml:space="preserve"> they cannot escape the chain of causality to act freely from moral principles, and hence are not moral agent's. </w:t>
      </w:r>
      <w:r w:rsidRPr="00407C71">
        <w:rPr>
          <w:b/>
          <w:bCs/>
          <w:sz w:val="26"/>
          <w:szCs w:val="26"/>
          <w:highlight w:val="cyan"/>
          <w:u w:val="single"/>
        </w:rPr>
        <w:t>Kant's moral program fails to account for those who are cognitively impaired</w:t>
      </w:r>
      <w:r w:rsidRPr="000F03BA">
        <w:rPr>
          <w:b/>
          <w:bCs/>
          <w:sz w:val="26"/>
          <w:szCs w:val="26"/>
          <w:u w:val="single"/>
        </w:rPr>
        <w:t xml:space="preserve"> because they lack autonomy and rationality.</w:t>
      </w:r>
      <w:r w:rsidRPr="001843B6">
        <w:rPr>
          <w:sz w:val="12"/>
          <w:szCs w:val="26"/>
        </w:rPr>
        <w:t xml:space="preserve"> Since Kant's requirement for moral agency is so cut-and-dry and leaves no room for ambiguity, there is no clear moral distinction made between the cognitively impaired and other non- human animals. </w:t>
      </w:r>
      <w:r w:rsidRPr="000F03BA">
        <w:rPr>
          <w:b/>
          <w:bCs/>
          <w:sz w:val="26"/>
          <w:szCs w:val="26"/>
          <w:u w:val="single"/>
        </w:rPr>
        <w:t xml:space="preserve">In the case of Kant, </w:t>
      </w:r>
      <w:r w:rsidRPr="00407C71">
        <w:rPr>
          <w:b/>
          <w:bCs/>
          <w:sz w:val="26"/>
          <w:szCs w:val="26"/>
          <w:highlight w:val="cyan"/>
          <w:u w:val="single"/>
        </w:rPr>
        <w:t>there could be no universal moral law</w:t>
      </w:r>
      <w:r w:rsidRPr="000F03BA">
        <w:rPr>
          <w:b/>
          <w:bCs/>
          <w:sz w:val="26"/>
          <w:szCs w:val="26"/>
          <w:u w:val="single"/>
        </w:rPr>
        <w:t xml:space="preserve"> from the categorical imperative </w:t>
      </w:r>
      <w:r w:rsidRPr="00407C71">
        <w:rPr>
          <w:b/>
          <w:bCs/>
          <w:sz w:val="26"/>
          <w:szCs w:val="26"/>
          <w:highlight w:val="cyan"/>
          <w:u w:val="single"/>
        </w:rPr>
        <w:t>that would apply to the cognitively impaired</w:t>
      </w:r>
      <w:r w:rsidRPr="000F03BA">
        <w:rPr>
          <w:b/>
          <w:bCs/>
          <w:sz w:val="26"/>
          <w:szCs w:val="26"/>
          <w:u w:val="single"/>
        </w:rPr>
        <w:t xml:space="preserve"> and not non-human animals as well</w:t>
      </w:r>
      <w:r w:rsidRPr="001843B6">
        <w:rPr>
          <w:sz w:val="12"/>
          <w:szCs w:val="26"/>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407C71">
        <w:rPr>
          <w:b/>
          <w:bCs/>
          <w:sz w:val="26"/>
          <w:szCs w:val="26"/>
          <w:highlight w:val="cyan"/>
          <w:u w:val="single"/>
        </w:rPr>
        <w:t>The cognitively impaired fall below the threshold for moral agency because they do not have certain psychological attributes</w:t>
      </w:r>
      <w:r w:rsidRPr="000F03BA">
        <w:rPr>
          <w:b/>
          <w:bCs/>
          <w:sz w:val="26"/>
          <w:szCs w:val="26"/>
          <w:u w:val="single"/>
        </w:rPr>
        <w:t xml:space="preserve"> and capacities that McMahan takes to be constitutive of moral agency</w:t>
      </w:r>
      <w:r w:rsidRPr="001843B6">
        <w:rPr>
          <w:sz w:val="12"/>
          <w:szCs w:val="26"/>
        </w:rPr>
        <w:t xml:space="preserve">. Therefore, as morality </w:t>
      </w:r>
      <w:proofErr w:type="gramStart"/>
      <w:r w:rsidRPr="001843B6">
        <w:rPr>
          <w:sz w:val="12"/>
          <w:szCs w:val="26"/>
        </w:rPr>
        <w:t>dictates</w:t>
      </w:r>
      <w:proofErr w:type="gramEnd"/>
      <w:r w:rsidRPr="001843B6">
        <w:rPr>
          <w:sz w:val="12"/>
          <w:szCs w:val="26"/>
        </w:rPr>
        <w:t xml:space="preserve">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w:t>
      </w:r>
      <w:proofErr w:type="gramStart"/>
      <w:r w:rsidRPr="001843B6">
        <w:rPr>
          <w:sz w:val="12"/>
          <w:szCs w:val="26"/>
        </w:rPr>
        <w:t>as a whole to</w:t>
      </w:r>
      <w:proofErr w:type="gramEnd"/>
      <w:r w:rsidRPr="001843B6">
        <w:rPr>
          <w:sz w:val="12"/>
          <w:szCs w:val="26"/>
        </w:rPr>
        <w:t xml:space="preserve"> give this preference. </w:t>
      </w:r>
      <w:r w:rsidRPr="000F03BA">
        <w:rPr>
          <w:b/>
          <w:bCs/>
          <w:sz w:val="26"/>
          <w:szCs w:val="26"/>
          <w:u w:val="single"/>
        </w:rPr>
        <w:t xml:space="preserve">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w:t>
      </w:r>
      <w:r w:rsidRPr="001843B6">
        <w:rPr>
          <w:sz w:val="12"/>
          <w:szCs w:val="26"/>
        </w:rPr>
        <w:t xml:space="preserve">Similarly, in McMahan's moral theory, those who are </w:t>
      </w:r>
      <w:proofErr w:type="gramStart"/>
      <w:r w:rsidRPr="001843B6">
        <w:rPr>
          <w:sz w:val="12"/>
          <w:szCs w:val="26"/>
        </w:rPr>
        <w:t>human</w:t>
      </w:r>
      <w:proofErr w:type="gramEnd"/>
      <w:r w:rsidRPr="001843B6">
        <w:rPr>
          <w:sz w:val="12"/>
          <w:szCs w:val="26"/>
        </w:rPr>
        <w:t xml:space="preserve"> and unfortunate are entitled to compensation by society under the dictates of justice. </w:t>
      </w:r>
      <w:r w:rsidRPr="000F03BA">
        <w:rPr>
          <w:b/>
          <w:bCs/>
          <w:sz w:val="26"/>
          <w:szCs w:val="26"/>
          <w:u w:val="single"/>
        </w:rPr>
        <w:t xml:space="preserve">However, according to McMahan the cognitively impaired are not human in the relevant sense (possessing certain psychological capacities and features) so they are not entitled to compensation. In excluding the cognitively impaired from moral agency, both </w:t>
      </w:r>
      <w:r w:rsidRPr="00407C71">
        <w:rPr>
          <w:b/>
          <w:bCs/>
          <w:sz w:val="26"/>
          <w:szCs w:val="26"/>
          <w:highlight w:val="cyan"/>
          <w:u w:val="single"/>
        </w:rPr>
        <w:t>Kant</w:t>
      </w:r>
      <w:r w:rsidRPr="000F03BA">
        <w:rPr>
          <w:b/>
          <w:bCs/>
          <w:sz w:val="26"/>
          <w:szCs w:val="26"/>
          <w:u w:val="single"/>
        </w:rPr>
        <w:t xml:space="preserve"> and McMahan </w:t>
      </w:r>
      <w:r w:rsidRPr="00407C71">
        <w:rPr>
          <w:b/>
          <w:bCs/>
          <w:sz w:val="26"/>
          <w:szCs w:val="26"/>
          <w:highlight w:val="cyan"/>
          <w:u w:val="single"/>
        </w:rPr>
        <w:t>reach a conclusion that many of us find unsettling</w:t>
      </w:r>
      <w:r w:rsidRPr="000F03BA">
        <w:rPr>
          <w:b/>
          <w:bCs/>
          <w:sz w:val="26"/>
          <w:szCs w:val="26"/>
          <w:u w:val="single"/>
        </w:rPr>
        <w:t>, in which we might give the cognitively impaired a moral preference over a similarly endowed non-human animal, is because of a responsibility to respect the family members of the cognitively endowed, not because they have any value as moral agents</w:t>
      </w:r>
      <w:r w:rsidRPr="000F03BA">
        <w:rPr>
          <w:b/>
          <w:bCs/>
          <w:u w:val="single"/>
        </w:rPr>
        <w:t xml:space="preserve"> in themselves. </w:t>
      </w:r>
    </w:p>
    <w:p w14:paraId="63DA0C64" w14:textId="775955FA" w:rsidR="006748F8" w:rsidRDefault="006748F8" w:rsidP="006748F8"/>
    <w:p w14:paraId="394455ED" w14:textId="655F6668" w:rsidR="001E353E" w:rsidRDefault="001E353E" w:rsidP="001E353E">
      <w:pPr>
        <w:pStyle w:val="Heading2"/>
      </w:pPr>
      <w:r>
        <w:t>C1</w:t>
      </w:r>
    </w:p>
    <w:p w14:paraId="503BAAFF" w14:textId="77777777" w:rsidR="001E353E" w:rsidRPr="00D108E9" w:rsidRDefault="001E353E" w:rsidP="001E353E">
      <w:pPr>
        <w:pStyle w:val="Heading4"/>
      </w:pPr>
      <w:r w:rsidRPr="00D932D2">
        <w:t>Democratization doesn’t lead to peace.</w:t>
      </w:r>
    </w:p>
    <w:p w14:paraId="1C1BE7C2" w14:textId="77777777" w:rsidR="001E353E" w:rsidRPr="00D932D2" w:rsidRDefault="001E353E" w:rsidP="001E353E">
      <w:pPr>
        <w:rPr>
          <w:sz w:val="16"/>
        </w:rPr>
      </w:pPr>
      <w:r w:rsidRPr="00D932D2">
        <w:rPr>
          <w:sz w:val="16"/>
        </w:rPr>
        <w:t xml:space="preserve">Stephen M. </w:t>
      </w:r>
      <w:r w:rsidRPr="00D932D2">
        <w:rPr>
          <w:b/>
          <w:bCs/>
          <w:sz w:val="26"/>
        </w:rPr>
        <w:t>Walt, 2017</w:t>
      </w:r>
      <w:r w:rsidRPr="00D932D2">
        <w:rPr>
          <w:sz w:val="16"/>
        </w:rPr>
        <w:t xml:space="preserve"> (professor at Harvard’s Kennedy School of Government), June 2, 2017.  Retrieved Apr. 14, </w:t>
      </w:r>
      <w:proofErr w:type="gramStart"/>
      <w:r w:rsidRPr="00D932D2">
        <w:rPr>
          <w:sz w:val="16"/>
        </w:rPr>
        <w:t>2019</w:t>
      </w:r>
      <w:proofErr w:type="gramEnd"/>
      <w:r w:rsidRPr="00D932D2">
        <w:rPr>
          <w:sz w:val="16"/>
        </w:rPr>
        <w:t xml:space="preserve"> from https://bigthink.com/design-for-good/why-promoting-human-rights-may-not-be-the-way-to-a-better-world</w:t>
      </w:r>
    </w:p>
    <w:p w14:paraId="7596BF43" w14:textId="77777777" w:rsidR="001E353E" w:rsidRPr="00B33C44" w:rsidRDefault="001E353E" w:rsidP="001E353E">
      <w:pPr>
        <w:rPr>
          <w:sz w:val="14"/>
        </w:rPr>
      </w:pPr>
      <w:r w:rsidRPr="00D932D2">
        <w:rPr>
          <w:sz w:val="14"/>
        </w:rPr>
        <w:t xml:space="preserve">I think </w:t>
      </w:r>
      <w:r w:rsidRPr="005E4E4D">
        <w:rPr>
          <w:highlight w:val="green"/>
          <w:u w:val="single"/>
        </w:rPr>
        <w:t xml:space="preserve">liberal </w:t>
      </w:r>
      <w:r w:rsidRPr="005E4E4D">
        <w:rPr>
          <w:b/>
          <w:iCs/>
          <w:highlight w:val="green"/>
          <w:u w:val="single"/>
        </w:rPr>
        <w:t>democracy</w:t>
      </w:r>
      <w:r w:rsidRPr="00D932D2">
        <w:rPr>
          <w:sz w:val="14"/>
        </w:rPr>
        <w:t xml:space="preserve"> is the best form of government to live under, but </w:t>
      </w:r>
      <w:r w:rsidRPr="005E4E4D">
        <w:rPr>
          <w:highlight w:val="green"/>
          <w:u w:val="single"/>
        </w:rPr>
        <w:t xml:space="preserve">it’s </w:t>
      </w:r>
      <w:r w:rsidRPr="005E4E4D">
        <w:rPr>
          <w:b/>
          <w:iCs/>
          <w:highlight w:val="green"/>
          <w:u w:val="single"/>
        </w:rPr>
        <w:t xml:space="preserve">not a </w:t>
      </w:r>
      <w:r w:rsidRPr="005E4E4D">
        <w:rPr>
          <w:highlight w:val="green"/>
          <w:u w:val="single"/>
        </w:rPr>
        <w:t xml:space="preserve">particularly </w:t>
      </w:r>
      <w:r w:rsidRPr="005E4E4D">
        <w:rPr>
          <w:b/>
          <w:iCs/>
          <w:highlight w:val="green"/>
          <w:u w:val="single"/>
        </w:rPr>
        <w:t>good way to promote peace</w:t>
      </w:r>
      <w:r w:rsidRPr="005E4E4D">
        <w:rPr>
          <w:highlight w:val="green"/>
          <w:u w:val="single"/>
        </w:rPr>
        <w:t>.</w:t>
      </w:r>
      <w:r w:rsidRPr="00D932D2">
        <w:rPr>
          <w:sz w:val="14"/>
        </w:rPr>
        <w:t xml:space="preserve"> </w:t>
      </w:r>
      <w:proofErr w:type="gramStart"/>
      <w:r w:rsidRPr="00D932D2">
        <w:rPr>
          <w:sz w:val="14"/>
        </w:rPr>
        <w:t>First of all</w:t>
      </w:r>
      <w:proofErr w:type="gramEnd"/>
      <w:r w:rsidRPr="00D932D2">
        <w:rPr>
          <w:sz w:val="14"/>
        </w:rPr>
        <w:t xml:space="preserve">, </w:t>
      </w:r>
      <w:r w:rsidRPr="005E4E4D">
        <w:rPr>
          <w:b/>
          <w:iCs/>
          <w:highlight w:val="green"/>
          <w:u w:val="single"/>
        </w:rPr>
        <w:t xml:space="preserve">democracies start as many wars </w:t>
      </w:r>
      <w:r w:rsidRPr="005E4E4D">
        <w:rPr>
          <w:highlight w:val="green"/>
          <w:u w:val="single"/>
        </w:rPr>
        <w:t>as non-democracies do. Think of the U</w:t>
      </w:r>
      <w:r w:rsidRPr="00D932D2">
        <w:rPr>
          <w:sz w:val="14"/>
        </w:rPr>
        <w:t xml:space="preserve">nited </w:t>
      </w:r>
      <w:r w:rsidRPr="005E4E4D">
        <w:rPr>
          <w:highlight w:val="green"/>
          <w:u w:val="single"/>
        </w:rPr>
        <w:t>S</w:t>
      </w:r>
      <w:r w:rsidRPr="00D932D2">
        <w:rPr>
          <w:sz w:val="14"/>
        </w:rPr>
        <w:t xml:space="preserve">tates, for example, </w:t>
      </w:r>
      <w:r w:rsidRPr="005E4E4D">
        <w:rPr>
          <w:highlight w:val="green"/>
          <w:u w:val="single"/>
        </w:rPr>
        <w:t xml:space="preserve">where we have not been bashful about using military force and sometimes </w:t>
      </w:r>
      <w:r w:rsidRPr="005E4E4D">
        <w:rPr>
          <w:b/>
          <w:iCs/>
          <w:highlight w:val="green"/>
          <w:u w:val="single"/>
        </w:rPr>
        <w:t>initiating conflicts</w:t>
      </w:r>
      <w:r w:rsidRPr="005E4E4D">
        <w:rPr>
          <w:highlight w:val="green"/>
          <w:u w:val="single"/>
        </w:rPr>
        <w:t>, even when we weren’t attacked</w:t>
      </w:r>
      <w:r w:rsidRPr="00D932D2">
        <w:rPr>
          <w:sz w:val="14"/>
        </w:rPr>
        <w:t xml:space="preserve">. So, spreading democracy doesn’t necessarily guarantee peace. Finally, </w:t>
      </w:r>
      <w:r w:rsidRPr="005E4E4D">
        <w:rPr>
          <w:highlight w:val="green"/>
          <w:u w:val="single"/>
        </w:rPr>
        <w:t>once democracies get into a big war,</w:t>
      </w:r>
      <w:r w:rsidRPr="00D932D2">
        <w:rPr>
          <w:sz w:val="14"/>
        </w:rPr>
        <w:t xml:space="preserve"> like World War I and World War II, </w:t>
      </w:r>
      <w:r w:rsidRPr="005E4E4D">
        <w:rPr>
          <w:highlight w:val="green"/>
          <w:u w:val="single"/>
        </w:rPr>
        <w:t>they kill just as many people</w:t>
      </w:r>
      <w:r w:rsidRPr="00D932D2">
        <w:rPr>
          <w:sz w:val="14"/>
        </w:rPr>
        <w:t xml:space="preserve">, including just as many civilians </w:t>
      </w:r>
      <w:r w:rsidRPr="005E4E4D">
        <w:rPr>
          <w:highlight w:val="green"/>
          <w:u w:val="single"/>
        </w:rPr>
        <w:t>as non-democracies do</w:t>
      </w:r>
      <w:r w:rsidRPr="00D932D2">
        <w:rPr>
          <w:sz w:val="14"/>
        </w:rPr>
        <w:t xml:space="preserve">. If the way you are spreading democracy is through military force, you have something of a contradiction there. </w:t>
      </w:r>
      <w:r w:rsidRPr="005E4E4D">
        <w:rPr>
          <w:highlight w:val="green"/>
          <w:u w:val="single"/>
        </w:rPr>
        <w:t>There are better ways to promote peace than trying to</w:t>
      </w:r>
      <w:r w:rsidRPr="00D932D2">
        <w:rPr>
          <w:sz w:val="14"/>
        </w:rPr>
        <w:t xml:space="preserve"> aggressively </w:t>
      </w:r>
      <w:r w:rsidRPr="005E4E4D">
        <w:rPr>
          <w:highlight w:val="green"/>
          <w:u w:val="single"/>
        </w:rPr>
        <w:t>create democracies</w:t>
      </w:r>
      <w:r w:rsidRPr="00D932D2">
        <w:rPr>
          <w:sz w:val="14"/>
        </w:rPr>
        <w:t>.</w:t>
      </w:r>
    </w:p>
    <w:p w14:paraId="3334599D" w14:textId="77777777" w:rsidR="001E353E" w:rsidRPr="004A5FB5" w:rsidRDefault="001E353E" w:rsidP="001E353E">
      <w:pPr>
        <w:pStyle w:val="Heading4"/>
        <w:rPr>
          <w:rFonts w:cs="Arial"/>
        </w:rPr>
      </w:pPr>
      <w:r w:rsidRPr="004A5FB5">
        <w:rPr>
          <w:rFonts w:cs="Arial"/>
        </w:rPr>
        <w:t xml:space="preserve">Democracy causes great power nuclear war – backsliding solves </w:t>
      </w:r>
    </w:p>
    <w:p w14:paraId="7A5EA1A4" w14:textId="77777777" w:rsidR="001E353E" w:rsidRPr="004A5FB5" w:rsidRDefault="001E353E" w:rsidP="001E353E">
      <w:r w:rsidRPr="004A5FB5">
        <w:rPr>
          <w:rStyle w:val="Style13ptBold"/>
        </w:rPr>
        <w:t>Muller</w:t>
      </w:r>
      <w:r w:rsidRPr="004A5FB5">
        <w:t xml:space="preserve">, director of the Peace Research Institute in Frankfurt, professor of International Relations at Goethe University, </w:t>
      </w:r>
      <w:r w:rsidRPr="004A5FB5">
        <w:rPr>
          <w:rStyle w:val="Style13ptBold"/>
        </w:rPr>
        <w:t>15</w:t>
      </w:r>
    </w:p>
    <w:p w14:paraId="1B6C06F8" w14:textId="77777777" w:rsidR="001E353E" w:rsidRPr="004A5FB5" w:rsidRDefault="001E353E" w:rsidP="001E353E">
      <w:r w:rsidRPr="004A5FB5">
        <w:t>(Harald, Democracy, Peace, and Security, Lexington Books pp. 44-49)</w:t>
      </w:r>
    </w:p>
    <w:p w14:paraId="1A540B46" w14:textId="77777777" w:rsidR="001E353E" w:rsidRPr="004A5FB5" w:rsidRDefault="001E353E" w:rsidP="001E353E">
      <w:pPr>
        <w:rPr>
          <w:sz w:val="14"/>
        </w:rPr>
      </w:pPr>
      <w:r w:rsidRPr="004A5FB5">
        <w:rPr>
          <w:rStyle w:val="StyleUnderline"/>
        </w:rPr>
        <w:t>My</w:t>
      </w:r>
      <w:r w:rsidRPr="004A5FB5">
        <w:rPr>
          <w:sz w:val="14"/>
        </w:rPr>
        <w:t xml:space="preserve"> own </w:t>
      </w:r>
      <w:r w:rsidRPr="004A5FB5">
        <w:rPr>
          <w:rStyle w:val="StyleUnderline"/>
        </w:rPr>
        <w:t>proposal</w:t>
      </w:r>
      <w:r w:rsidRPr="004A5FB5">
        <w:rPr>
          <w:sz w:val="14"/>
        </w:rPr>
        <w:t xml:space="preserve"> for solving the problem. developed together with my colleague Jonas Wolff (</w:t>
      </w:r>
      <w:proofErr w:type="spellStart"/>
      <w:r w:rsidRPr="004A5FB5">
        <w:rPr>
          <w:sz w:val="14"/>
        </w:rPr>
        <w:t>Müllcr</w:t>
      </w:r>
      <w:proofErr w:type="spellEnd"/>
      <w:r w:rsidRPr="004A5FB5">
        <w:rPr>
          <w:sz w:val="14"/>
        </w:rPr>
        <w:t xml:space="preserve"> 2004. Muller/Wolff 2006). </w:t>
      </w:r>
      <w:r w:rsidRPr="004A5FB5">
        <w:rPr>
          <w:rStyle w:val="Emphasis"/>
        </w:rPr>
        <w:t>turns the issue upside down</w:t>
      </w:r>
      <w:r w:rsidRPr="004A5FB5">
        <w:rPr>
          <w:sz w:val="14"/>
        </w:rPr>
        <w:t xml:space="preserve">: </w:t>
      </w:r>
      <w:r w:rsidRPr="004A5FB5">
        <w:rPr>
          <w:rStyle w:val="StyleUnderline"/>
        </w:rPr>
        <w:t>We do not start with explaining mutual democratic peacefulness</w:t>
      </w:r>
      <w:r w:rsidRPr="004A5FB5">
        <w:rPr>
          <w:sz w:val="14"/>
        </w:rPr>
        <w:t xml:space="preserve">, </w:t>
      </w:r>
      <w:r w:rsidRPr="004A5FB5">
        <w:rPr>
          <w:rStyle w:val="StyleUnderline"/>
        </w:rPr>
        <w:t>but</w:t>
      </w:r>
      <w:r w:rsidRPr="004A5FB5">
        <w:rPr>
          <w:sz w:val="14"/>
        </w:rPr>
        <w:t xml:space="preserve"> its opposite. </w:t>
      </w:r>
      <w:r w:rsidRPr="004A5FB5">
        <w:rPr>
          <w:rStyle w:val="StyleUnderline"/>
        </w:rPr>
        <w:t xml:space="preserve">the proven capability of </w:t>
      </w:r>
      <w:r w:rsidRPr="00081DC2">
        <w:rPr>
          <w:rStyle w:val="StyleUnderline"/>
          <w:highlight w:val="green"/>
        </w:rPr>
        <w:t>democracies</w:t>
      </w:r>
      <w:r w:rsidRPr="004A5FB5">
        <w:rPr>
          <w:rStyle w:val="StyleUnderline"/>
        </w:rPr>
        <w:t xml:space="preserve"> to </w:t>
      </w:r>
      <w:r w:rsidRPr="00081DC2">
        <w:rPr>
          <w:rStyle w:val="Emphasis"/>
          <w:highlight w:val="green"/>
        </w:rPr>
        <w:t>act aggressively</w:t>
      </w:r>
      <w:r w:rsidRPr="004A5FB5">
        <w:rPr>
          <w:sz w:val="14"/>
        </w:rPr>
        <w:t xml:space="preserve"> </w:t>
      </w:r>
      <w:r w:rsidRPr="004A5FB5">
        <w:rPr>
          <w:rStyle w:val="StyleUnderline"/>
        </w:rPr>
        <w:t>against non-democracies</w:t>
      </w:r>
      <w:r w:rsidRPr="004A5FB5">
        <w:rPr>
          <w:sz w:val="14"/>
        </w:rPr>
        <w:t>. We note that—</w:t>
      </w:r>
      <w:r w:rsidRPr="004A5FB5">
        <w:rPr>
          <w:rStyle w:val="StyleUnderline"/>
        </w:rPr>
        <w:t xml:space="preserve">apart from </w:t>
      </w:r>
      <w:r w:rsidRPr="004A5FB5">
        <w:rPr>
          <w:rStyle w:val="Emphasis"/>
        </w:rPr>
        <w:t>self-defense</w:t>
      </w:r>
      <w:r w:rsidRPr="004A5FB5">
        <w:rPr>
          <w:sz w:val="14"/>
        </w:rPr>
        <w:t xml:space="preserve"> </w:t>
      </w:r>
      <w:r w:rsidRPr="004A5FB5">
        <w:rPr>
          <w:rStyle w:val="StyleUnderline"/>
        </w:rPr>
        <w:t>where there is no difference between democracies and non-democracies</w:t>
      </w:r>
      <w:r w:rsidRPr="004A5FB5">
        <w:rPr>
          <w:sz w:val="14"/>
        </w:rPr>
        <w:t>——</w:t>
      </w:r>
      <w:r w:rsidRPr="004A5FB5">
        <w:rPr>
          <w:rStyle w:val="Emphasis"/>
        </w:rPr>
        <w:t>democratic states go to war</w:t>
      </w:r>
      <w:r w:rsidRPr="004A5FB5">
        <w:rPr>
          <w:sz w:val="14"/>
        </w:rPr>
        <w:t>—</w:t>
      </w:r>
      <w:r w:rsidRPr="004A5FB5">
        <w:rPr>
          <w:rStyle w:val="StyleUnderline"/>
        </w:rPr>
        <w:t>in contrast to non-democracies</w:t>
      </w:r>
      <w:r w:rsidRPr="004A5FB5">
        <w:rPr>
          <w:sz w:val="14"/>
        </w:rPr>
        <w:t>—</w:t>
      </w:r>
      <w:r w:rsidRPr="00081DC2">
        <w:rPr>
          <w:rStyle w:val="StyleUnderline"/>
          <w:highlight w:val="green"/>
        </w:rPr>
        <w:t xml:space="preserve">to uphold </w:t>
      </w:r>
      <w:r w:rsidRPr="00081DC2">
        <w:rPr>
          <w:rStyle w:val="Emphasis"/>
          <w:highlight w:val="green"/>
        </w:rPr>
        <w:t>international law</w:t>
      </w:r>
      <w:r w:rsidRPr="004A5FB5">
        <w:rPr>
          <w:sz w:val="14"/>
        </w:rPr>
        <w:t xml:space="preserve"> (or their own interpretation thereof), </w:t>
      </w:r>
      <w:r w:rsidRPr="00081DC2">
        <w:rPr>
          <w:rStyle w:val="Emphasis"/>
          <w:highlight w:val="green"/>
        </w:rPr>
        <w:t>to prevent anarchy</w:t>
      </w:r>
      <w:r w:rsidRPr="004A5FB5">
        <w:rPr>
          <w:sz w:val="14"/>
        </w:rPr>
        <w:t xml:space="preserve"> through state failure, </w:t>
      </w:r>
      <w:r w:rsidRPr="00081DC2">
        <w:rPr>
          <w:rStyle w:val="StyleUnderline"/>
          <w:highlight w:val="green"/>
        </w:rPr>
        <w:t xml:space="preserve">to </w:t>
      </w:r>
      <w:r w:rsidRPr="00081DC2">
        <w:rPr>
          <w:rStyle w:val="Emphasis"/>
          <w:highlight w:val="green"/>
        </w:rPr>
        <w:t>“save strangers”</w:t>
      </w:r>
      <w:r w:rsidRPr="004A5FB5">
        <w:rPr>
          <w:sz w:val="14"/>
        </w:rPr>
        <w:t xml:space="preserve"> when dictatorships massacre their own people, </w:t>
      </w:r>
      <w:r w:rsidRPr="00081DC2">
        <w:rPr>
          <w:rStyle w:val="StyleUnderline"/>
          <w:highlight w:val="green"/>
        </w:rPr>
        <w:t xml:space="preserve">and to </w:t>
      </w:r>
      <w:r w:rsidRPr="00081DC2">
        <w:rPr>
          <w:rStyle w:val="Emphasis"/>
          <w:highlight w:val="green"/>
        </w:rPr>
        <w:t>promote democracy</w:t>
      </w:r>
      <w:r w:rsidRPr="004A5FB5">
        <w:rPr>
          <w:sz w:val="14"/>
        </w:rPr>
        <w:t xml:space="preserve">. </w:t>
      </w:r>
      <w:r w:rsidRPr="004A5FB5">
        <w:rPr>
          <w:rStyle w:val="StyleUnderline"/>
        </w:rPr>
        <w:t>None of these acts is likely to find its target in a democracy</w:t>
      </w:r>
      <w:r w:rsidRPr="004A5FB5">
        <w:rPr>
          <w:sz w:val="14"/>
        </w:rPr>
        <w:t xml:space="preserve">. Since the use </w:t>
      </w:r>
      <w:r w:rsidRPr="004A5FB5">
        <w:rPr>
          <w:sz w:val="12"/>
        </w:rPr>
        <w:t xml:space="preserve">of force by democracies is hardly possible without public justification, even the rhetorical use of the said reasons will not stand public scrutiny when uttered against a democracy—people will not believe it, </w:t>
      </w:r>
      <w:r w:rsidRPr="00081DC2">
        <w:rPr>
          <w:rStyle w:val="StyleUnderline"/>
          <w:highlight w:val="green"/>
        </w:rPr>
        <w:t xml:space="preserve">War </w:t>
      </w:r>
      <w:r w:rsidRPr="00081DC2">
        <w:rPr>
          <w:rStyle w:val="Emphasis"/>
          <w:highlight w:val="green"/>
        </w:rPr>
        <w:t>other than for self-defense</w:t>
      </w:r>
      <w:r w:rsidRPr="004A5FB5">
        <w:rPr>
          <w:rStyle w:val="StyleUnderline"/>
        </w:rPr>
        <w:t xml:space="preserve"> thus </w:t>
      </w:r>
      <w:r w:rsidRPr="00081DC2">
        <w:rPr>
          <w:rStyle w:val="StyleUnderline"/>
          <w:highlight w:val="green"/>
        </w:rPr>
        <w:t xml:space="preserve">can only be fought </w:t>
      </w:r>
      <w:r w:rsidRPr="00081DC2">
        <w:rPr>
          <w:rStyle w:val="Emphasis"/>
          <w:highlight w:val="green"/>
        </w:rPr>
        <w:t>by democracies</w:t>
      </w:r>
      <w:r w:rsidRPr="004A5FB5">
        <w:rPr>
          <w:sz w:val="12"/>
        </w:rPr>
        <w:t xml:space="preserve">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t>
      </w:r>
      <w:proofErr w:type="gramStart"/>
      <w:r w:rsidRPr="004A5FB5">
        <w:rPr>
          <w:sz w:val="12"/>
        </w:rPr>
        <w:t>whether or not</w:t>
      </w:r>
      <w:proofErr w:type="gramEnd"/>
      <w:r w:rsidRPr="004A5FB5">
        <w:rPr>
          <w:sz w:val="12"/>
        </w:rPr>
        <w:t xml:space="preserve"> the judgment applies in specific cases. Democracies also show variance in that regard due (o </w:t>
      </w:r>
      <w:proofErr w:type="gramStart"/>
      <w:r w:rsidRPr="004A5FB5">
        <w:rPr>
          <w:sz w:val="12"/>
        </w:rPr>
        <w:t>a systematic</w:t>
      </w:r>
      <w:proofErr w:type="gramEnd"/>
      <w:r w:rsidRPr="004A5FB5">
        <w:rPr>
          <w:sz w:val="12"/>
        </w:rPr>
        <w:t xml:space="preserve">. political-culturally rooted different propensity to judge situations as </w:t>
      </w:r>
      <w:proofErr w:type="spellStart"/>
      <w:r w:rsidRPr="004A5FB5">
        <w:rPr>
          <w:sz w:val="12"/>
        </w:rPr>
        <w:t>justifing</w:t>
      </w:r>
      <w:proofErr w:type="spellEnd"/>
      <w:r w:rsidRPr="004A5FB5">
        <w:rPr>
          <w:sz w:val="12"/>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4A5FB5">
        <w:rPr>
          <w:sz w:val="12"/>
        </w:rPr>
        <w:t>fairly warlike</w:t>
      </w:r>
      <w:proofErr w:type="gramEnd"/>
      <w:r w:rsidRPr="004A5FB5">
        <w:rPr>
          <w:sz w:val="12"/>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t>
      </w:r>
      <w:proofErr w:type="gramStart"/>
      <w:r w:rsidRPr="004A5FB5">
        <w:rPr>
          <w:sz w:val="12"/>
        </w:rPr>
        <w:t>wars</w:t>
      </w:r>
      <w:proofErr w:type="gramEnd"/>
      <w:r w:rsidRPr="004A5FB5">
        <w:rPr>
          <w:sz w:val="12"/>
        </w:rPr>
        <w:t xml:space="preserve"> and the like dominate the international agenda on war and peace. At the classical level of international relations, in the relationships among major powers. developments arc </w:t>
      </w:r>
      <w:proofErr w:type="spellStart"/>
      <w:r w:rsidRPr="004A5FB5">
        <w:rPr>
          <w:sz w:val="12"/>
        </w:rPr>
        <w:t>undcr</w:t>
      </w:r>
      <w:proofErr w:type="spellEnd"/>
      <w:r w:rsidRPr="004A5FB5">
        <w:rPr>
          <w:sz w:val="12"/>
        </w:rPr>
        <w:t xml:space="preserve"> way which potentially pose an even greater threat than this diverse collection of non-interstate problems presently does. </w:t>
      </w:r>
      <w:r w:rsidRPr="004A5FB5">
        <w:rPr>
          <w:rStyle w:val="StyleUnderline"/>
        </w:rPr>
        <w:t>We are living in an era of rather rapid and disturbing power change</w:t>
      </w:r>
      <w:r w:rsidRPr="004A5FB5">
        <w:rPr>
          <w:sz w:val="12"/>
        </w:rPr>
        <w:t xml:space="preserve"> (</w:t>
      </w:r>
      <w:proofErr w:type="spellStart"/>
      <w:r w:rsidRPr="004A5FB5">
        <w:rPr>
          <w:sz w:val="12"/>
        </w:rPr>
        <w:t>Tammcn</w:t>
      </w:r>
      <w:proofErr w:type="spellEnd"/>
      <w:r w:rsidRPr="004A5FB5">
        <w:rPr>
          <w:sz w:val="12"/>
        </w:rPr>
        <w:t xml:space="preserve"> et al. 2000). The United States are still the leading power of the world with unprecedented </w:t>
      </w:r>
      <w:proofErr w:type="spellStart"/>
      <w:r w:rsidRPr="004A5FB5">
        <w:rPr>
          <w:sz w:val="12"/>
        </w:rPr>
        <w:t>militany</w:t>
      </w:r>
      <w:proofErr w:type="spellEnd"/>
      <w:r w:rsidRPr="004A5FB5">
        <w:rPr>
          <w:sz w:val="12"/>
        </w:rPr>
        <w:t xml:space="preserve"> and economic </w:t>
      </w:r>
      <w:proofErr w:type="spellStart"/>
      <w:r w:rsidRPr="004A5FB5">
        <w:rPr>
          <w:sz w:val="12"/>
        </w:rPr>
        <w:t>poer</w:t>
      </w:r>
      <w:proofErr w:type="spellEnd"/>
      <w:r w:rsidRPr="004A5FB5">
        <w:rPr>
          <w:sz w:val="12"/>
        </w:rPr>
        <w:t xml:space="preserve">. But others are coming closer: China. India. </w:t>
      </w:r>
      <w:proofErr w:type="spellStart"/>
      <w:r w:rsidRPr="004A5FB5">
        <w:rPr>
          <w:sz w:val="12"/>
        </w:rPr>
        <w:t>Braiil</w:t>
      </w:r>
      <w:proofErr w:type="spellEnd"/>
      <w:r w:rsidRPr="004A5FB5">
        <w:rPr>
          <w:sz w:val="12"/>
        </w:rPr>
        <w:t xml:space="preserve"> and Indonesia, China is at the top of this cohort, </w:t>
      </w:r>
      <w:proofErr w:type="gramStart"/>
      <w:r w:rsidRPr="004A5FB5">
        <w:rPr>
          <w:sz w:val="12"/>
        </w:rPr>
        <w:t>All</w:t>
      </w:r>
      <w:proofErr w:type="gramEnd"/>
      <w:r w:rsidRPr="004A5FB5">
        <w:rPr>
          <w:sz w:val="12"/>
        </w:rPr>
        <w:t xml:space="preserve"> major power changes </w:t>
      </w:r>
      <w:proofErr w:type="spellStart"/>
      <w:r w:rsidRPr="004A5FB5">
        <w:rPr>
          <w:sz w:val="12"/>
        </w:rPr>
        <w:t>chal</w:t>
      </w:r>
      <w:proofErr w:type="spellEnd"/>
      <w:r w:rsidRPr="004A5FB5">
        <w:rPr>
          <w:sz w:val="12"/>
        </w:rPr>
        <w:t xml:space="preserve"> </w:t>
      </w:r>
      <w:proofErr w:type="spellStart"/>
      <w:r w:rsidRPr="004A5FB5">
        <w:rPr>
          <w:sz w:val="12"/>
        </w:rPr>
        <w:t>lenge</w:t>
      </w:r>
      <w:proofErr w:type="spellEnd"/>
      <w:r w:rsidRPr="004A5FB5">
        <w:rPr>
          <w:sz w:val="12"/>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4A5FB5">
        <w:rPr>
          <w:sz w:val="12"/>
        </w:rPr>
        <w:t>counter-measures</w:t>
      </w:r>
      <w:proofErr w:type="gramEnd"/>
      <w:r w:rsidRPr="004A5FB5">
        <w:rPr>
          <w:sz w:val="12"/>
        </w:rPr>
        <w:t xml:space="preserve"> that further propel a political </w:t>
      </w:r>
      <w:proofErr w:type="spellStart"/>
      <w:r w:rsidRPr="004A5FB5">
        <w:rPr>
          <w:sz w:val="12"/>
        </w:rPr>
        <w:t>escala</w:t>
      </w:r>
      <w:proofErr w:type="spellEnd"/>
      <w:r w:rsidRPr="004A5FB5">
        <w:rPr>
          <w:sz w:val="12"/>
        </w:rPr>
        <w:t xml:space="preserve"> </w:t>
      </w:r>
      <w:proofErr w:type="spellStart"/>
      <w:r w:rsidRPr="004A5FB5">
        <w:rPr>
          <w:sz w:val="12"/>
        </w:rPr>
        <w:t>tion</w:t>
      </w:r>
      <w:proofErr w:type="spellEnd"/>
      <w:r w:rsidRPr="004A5FB5">
        <w:rPr>
          <w:sz w:val="12"/>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w:t>
      </w:r>
      <w:proofErr w:type="gramStart"/>
      <w:r w:rsidRPr="004A5FB5">
        <w:rPr>
          <w:sz w:val="12"/>
        </w:rPr>
        <w:t>obsolete</w:t>
      </w:r>
      <w:proofErr w:type="gramEnd"/>
      <w:r w:rsidRPr="004A5FB5">
        <w:rPr>
          <w:sz w:val="12"/>
        </w:rPr>
        <w:t xml:space="preserve"> or that nuclear deterrence will prevent this calamity once and for all. Of course, states can grow peacefully into roles of higher responsibility. status and influence on the world stage. There </w:t>
      </w:r>
      <w:proofErr w:type="spellStart"/>
      <w:r w:rsidRPr="004A5FB5">
        <w:rPr>
          <w:sz w:val="12"/>
        </w:rPr>
        <w:t>arc</w:t>
      </w:r>
      <w:proofErr w:type="spellEnd"/>
      <w:r w:rsidRPr="004A5FB5">
        <w:rPr>
          <w:sz w:val="12"/>
        </w:rPr>
        <w:t xml:space="preserve"> no natural laws saving </w:t>
      </w:r>
      <w:proofErr w:type="gramStart"/>
      <w:r w:rsidRPr="004A5FB5">
        <w:rPr>
          <w:sz w:val="12"/>
        </w:rPr>
        <w:t>that changes</w:t>
      </w:r>
      <w:proofErr w:type="gramEnd"/>
      <w:r w:rsidRPr="004A5FB5">
        <w:rPr>
          <w:sz w:val="12"/>
        </w:rPr>
        <w:t xml:space="preserve"> in the world’s power structure must end in war, despite all </w:t>
      </w:r>
      <w:proofErr w:type="spellStart"/>
      <w:r w:rsidRPr="004A5FB5">
        <w:rPr>
          <w:sz w:val="12"/>
        </w:rPr>
        <w:t>distur</w:t>
      </w:r>
      <w:proofErr w:type="spellEnd"/>
      <w:r w:rsidRPr="004A5FB5">
        <w:rPr>
          <w:sz w:val="12"/>
        </w:rPr>
        <w:t xml:space="preserve"> </w:t>
      </w:r>
      <w:proofErr w:type="spellStart"/>
      <w:r w:rsidRPr="004A5FB5">
        <w:rPr>
          <w:sz w:val="12"/>
        </w:rPr>
        <w:t>bances</w:t>
      </w:r>
      <w:proofErr w:type="spellEnd"/>
      <w:r w:rsidRPr="004A5FB5">
        <w:rPr>
          <w:sz w:val="12"/>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4A5FB5">
        <w:rPr>
          <w:sz w:val="12"/>
        </w:rPr>
        <w:t>thc</w:t>
      </w:r>
      <w:proofErr w:type="spellEnd"/>
      <w:r w:rsidRPr="004A5FB5">
        <w:rPr>
          <w:sz w:val="12"/>
        </w:rPr>
        <w:t xml:space="preserve"> relations of only one emerging power with the present hegemon appear to be partially conflict-</w:t>
      </w:r>
      <w:proofErr w:type="spellStart"/>
      <w:r w:rsidRPr="004A5FB5">
        <w:rPr>
          <w:sz w:val="12"/>
        </w:rPr>
        <w:t>pronc</w:t>
      </w:r>
      <w:proofErr w:type="spellEnd"/>
      <w:r w:rsidRPr="004A5FB5">
        <w:rPr>
          <w:sz w:val="12"/>
        </w:rPr>
        <w:t xml:space="preserve">. and seriously so: it concerns the pair China/United States. The Iwo great powers are rivals for preponderance in East and </w:t>
      </w:r>
      <w:proofErr w:type="gramStart"/>
      <w:r w:rsidRPr="004A5FB5">
        <w:rPr>
          <w:sz w:val="12"/>
        </w:rPr>
        <w:t>South East</w:t>
      </w:r>
      <w:proofErr w:type="gramEnd"/>
      <w:r w:rsidRPr="004A5FB5">
        <w:rPr>
          <w:sz w:val="12"/>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4A5FB5">
        <w:rPr>
          <w:sz w:val="12"/>
        </w:rPr>
        <w:t>thc</w:t>
      </w:r>
      <w:proofErr w:type="spellEnd"/>
      <w:r w:rsidRPr="004A5FB5">
        <w:rPr>
          <w:sz w:val="12"/>
        </w:rPr>
        <w:t xml:space="preserve"> key to a peaceful. tense or even violent future at the world stage. A small group of </w:t>
      </w:r>
      <w:r w:rsidRPr="004A5FB5">
        <w:rPr>
          <w:rStyle w:val="StyleUnderline"/>
        </w:rPr>
        <w:t>major powers</w:t>
      </w:r>
      <w:r w:rsidRPr="004A5FB5">
        <w:rPr>
          <w:sz w:val="12"/>
        </w:rPr>
        <w:t xml:space="preserve">. </w:t>
      </w:r>
      <w:proofErr w:type="gramStart"/>
      <w:r w:rsidRPr="004A5FB5">
        <w:rPr>
          <w:sz w:val="12"/>
        </w:rPr>
        <w:t>Including the United States and China,</w:t>
      </w:r>
      <w:proofErr w:type="gramEnd"/>
      <w:r w:rsidRPr="004A5FB5">
        <w:rPr>
          <w:sz w:val="12"/>
        </w:rPr>
        <w:t xml:space="preserve"> is interconnected today by a complex conflict system. China has territorial claims against Japan, South Korea, Vietnam. the Philippines. </w:t>
      </w:r>
      <w:proofErr w:type="spellStart"/>
      <w:r w:rsidRPr="004A5FB5">
        <w:rPr>
          <w:sz w:val="12"/>
        </w:rPr>
        <w:t>Brunci</w:t>
      </w:r>
      <w:proofErr w:type="spellEnd"/>
      <w:r w:rsidRPr="004A5FB5">
        <w:rPr>
          <w:sz w:val="12"/>
        </w:rPr>
        <w:t xml:space="preserve">. and India which it pursues by a variety of means, not shying away from the limited, small scale </w:t>
      </w:r>
      <w:proofErr w:type="spellStart"/>
      <w:r w:rsidRPr="004A5FB5">
        <w:rPr>
          <w:sz w:val="12"/>
        </w:rPr>
        <w:t>usc</w:t>
      </w:r>
      <w:proofErr w:type="spellEnd"/>
      <w:r w:rsidRPr="004A5FB5">
        <w:rPr>
          <w:sz w:val="12"/>
        </w:rPr>
        <w:t xml:space="preserve"> of </w:t>
      </w:r>
      <w:proofErr w:type="spellStart"/>
      <w:r w:rsidRPr="004A5FB5">
        <w:rPr>
          <w:sz w:val="12"/>
        </w:rPr>
        <w:t>militan</w:t>
      </w:r>
      <w:proofErr w:type="spellEnd"/>
      <w:r w:rsidRPr="004A5FB5">
        <w:rPr>
          <w:sz w:val="12"/>
        </w:rPr>
        <w:t xml:space="preserve"> force in some cases, notably against obviously weaker counterparts (</w:t>
      </w:r>
      <w:proofErr w:type="spellStart"/>
      <w:r w:rsidRPr="004A5FB5">
        <w:rPr>
          <w:sz w:val="12"/>
        </w:rPr>
        <w:t>Ellcman</w:t>
      </w:r>
      <w:proofErr w:type="spellEnd"/>
      <w:r w:rsidRPr="004A5FB5">
        <w:rPr>
          <w:sz w:val="12"/>
        </w:rPr>
        <w:t xml:space="preserve"> ci al. 2012). China’s relation (o wards Japan is the one most burdened by China’s past as a victim of Japanese oppression and related cruelties, and the </w:t>
      </w:r>
      <w:proofErr w:type="spellStart"/>
      <w:r w:rsidRPr="004A5FB5">
        <w:rPr>
          <w:sz w:val="12"/>
        </w:rPr>
        <w:t>propcnsit</w:t>
      </w:r>
      <w:proofErr w:type="spellEnd"/>
      <w:r w:rsidRPr="004A5FB5">
        <w:rPr>
          <w:sz w:val="12"/>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4A5FB5">
        <w:rPr>
          <w:rStyle w:val="StyleUnderline"/>
        </w:rPr>
        <w:t>Territorial claims are always emotionalized and dangerous</w:t>
      </w:r>
      <w:r w:rsidRPr="004A5FB5">
        <w:rPr>
          <w:sz w:val="12"/>
        </w:rPr>
        <w:t xml:space="preserve">. </w:t>
      </w:r>
      <w:r w:rsidRPr="004A5FB5">
        <w:rPr>
          <w:rStyle w:val="StyleUnderline"/>
        </w:rPr>
        <w:t xml:space="preserve">Territorial claims by a </w:t>
      </w:r>
      <w:proofErr w:type="gramStart"/>
      <w:r w:rsidRPr="004A5FB5">
        <w:rPr>
          <w:rStyle w:val="StyleUnderline"/>
        </w:rPr>
        <w:t>major power bear particular risks</w:t>
      </w:r>
      <w:proofErr w:type="gramEnd"/>
      <w:r w:rsidRPr="004A5FB5">
        <w:rPr>
          <w:rStyle w:val="StyleUnderline"/>
        </w:rPr>
        <w:t>, because threatened countries look for protective allies which are,</w:t>
      </w:r>
      <w:r w:rsidRPr="004A5FB5">
        <w:rPr>
          <w:sz w:val="12"/>
        </w:rPr>
        <w:t xml:space="preserve"> by necessity, </w:t>
      </w:r>
      <w:r w:rsidRPr="004A5FB5">
        <w:rPr>
          <w:rStyle w:val="Emphasis"/>
        </w:rPr>
        <w:t>major powers</w:t>
      </w:r>
      <w:r w:rsidRPr="004A5FB5">
        <w:rPr>
          <w:sz w:val="12"/>
        </w:rPr>
        <w:t xml:space="preserve"> </w:t>
      </w:r>
      <w:r w:rsidRPr="004A5FB5">
        <w:rPr>
          <w:rStyle w:val="StyleUnderline"/>
        </w:rPr>
        <w:t>with the capability to project power into the region of concern.</w:t>
      </w:r>
      <w:r w:rsidRPr="004A5FB5">
        <w:rPr>
          <w:sz w:val="12"/>
        </w:rPr>
        <w:t xml:space="preserve"> </w:t>
      </w:r>
      <w:r w:rsidRPr="004A5FB5">
        <w:rPr>
          <w:rStyle w:val="Emphasis"/>
        </w:rPr>
        <w:t>The great power claimant and the great power protector then position themselves on the opposite sides of the conflict</w:t>
      </w:r>
      <w:r w:rsidRPr="004A5FB5">
        <w:rPr>
          <w:sz w:val="12"/>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4A5FB5">
        <w:rPr>
          <w:sz w:val="12"/>
        </w:rPr>
        <w:t>ith</w:t>
      </w:r>
      <w:proofErr w:type="spellEnd"/>
      <w:r w:rsidRPr="004A5FB5">
        <w:rPr>
          <w:sz w:val="12"/>
        </w:rPr>
        <w:t xml:space="preserve"> the United </w:t>
      </w:r>
      <w:proofErr w:type="spellStart"/>
      <w:r w:rsidRPr="004A5FB5">
        <w:rPr>
          <w:sz w:val="12"/>
        </w:rPr>
        <w:t>Slates</w:t>
      </w:r>
      <w:proofErr w:type="spellEnd"/>
      <w:r w:rsidRPr="004A5FB5">
        <w:rPr>
          <w:sz w:val="12"/>
        </w:rPr>
        <w:t xml:space="preserve">. India and Vietnam today entertain </w:t>
      </w:r>
      <w:proofErr w:type="spellStart"/>
      <w:r w:rsidRPr="004A5FB5">
        <w:rPr>
          <w:sz w:val="12"/>
        </w:rPr>
        <w:t>rda</w:t>
      </w:r>
      <w:proofErr w:type="spellEnd"/>
      <w:r w:rsidRPr="004A5FB5">
        <w:rPr>
          <w:sz w:val="12"/>
        </w:rPr>
        <w:t xml:space="preserve"> (ions </w:t>
      </w:r>
      <w:proofErr w:type="spellStart"/>
      <w:r w:rsidRPr="004A5FB5">
        <w:rPr>
          <w:sz w:val="12"/>
        </w:rPr>
        <w:t>ith</w:t>
      </w:r>
      <w:proofErr w:type="spellEnd"/>
      <w:r w:rsidRPr="004A5FB5">
        <w:rPr>
          <w:sz w:val="12"/>
        </w:rPr>
        <w:t xml:space="preserve"> the United States that can be depicted as cordial entente, already include military cooperation, and might move further towards an alliance. depending on </w:t>
      </w:r>
      <w:proofErr w:type="spellStart"/>
      <w:r w:rsidRPr="004A5FB5">
        <w:rPr>
          <w:sz w:val="12"/>
        </w:rPr>
        <w:t>deelopmens</w:t>
      </w:r>
      <w:proofErr w:type="spellEnd"/>
      <w:r w:rsidRPr="004A5FB5">
        <w:rPr>
          <w:sz w:val="12"/>
        </w:rPr>
        <w:t xml:space="preserve"> in Asia. The United States is also a protector of Taiwan. officially a Chinese province, </w:t>
      </w:r>
      <w:proofErr w:type="spellStart"/>
      <w:r w:rsidRPr="004A5FB5">
        <w:rPr>
          <w:sz w:val="12"/>
        </w:rPr>
        <w:t>factualh</w:t>
      </w:r>
      <w:proofErr w:type="spellEnd"/>
      <w:r w:rsidRPr="004A5FB5">
        <w:rPr>
          <w:sz w:val="12"/>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4A5FB5">
        <w:rPr>
          <w:rStyle w:val="StyleUnderline"/>
        </w:rPr>
        <w:t xml:space="preserve">Russia and China have </w:t>
      </w:r>
      <w:proofErr w:type="gramStart"/>
      <w:r w:rsidRPr="004A5FB5">
        <w:rPr>
          <w:rStyle w:val="StyleUnderline"/>
        </w:rPr>
        <w:t xml:space="preserve">a </w:t>
      </w:r>
      <w:r w:rsidRPr="004A5FB5">
        <w:rPr>
          <w:rStyle w:val="Emphasis"/>
        </w:rPr>
        <w:t>fairly ambivalent</w:t>
      </w:r>
      <w:proofErr w:type="gramEnd"/>
      <w:r w:rsidRPr="004A5FB5">
        <w:rPr>
          <w:rStyle w:val="Emphasis"/>
        </w:rPr>
        <w:t xml:space="preserve"> relation </w:t>
      </w:r>
      <w:r w:rsidRPr="004A5FB5">
        <w:rPr>
          <w:sz w:val="12"/>
        </w:rPr>
        <w:t xml:space="preserve">with each other that is officially called a strategic partnership. </w:t>
      </w:r>
      <w:r w:rsidRPr="004A5FB5">
        <w:rPr>
          <w:rStyle w:val="StyleUnderline"/>
        </w:rPr>
        <w:t>Ambiguous as this relationship is</w:t>
      </w:r>
      <w:r w:rsidRPr="004A5FB5">
        <w:rPr>
          <w:sz w:val="12"/>
        </w:rPr>
        <w:t xml:space="preserve">, </w:t>
      </w:r>
      <w:r w:rsidRPr="004A5FB5">
        <w:rPr>
          <w:rStyle w:val="Emphasis"/>
        </w:rPr>
        <w:t>it is predictable</w:t>
      </w:r>
      <w:r w:rsidRPr="004A5FB5">
        <w:rPr>
          <w:sz w:val="12"/>
        </w:rPr>
        <w:t xml:space="preserve"> </w:t>
      </w:r>
      <w:r w:rsidRPr="004A5FB5">
        <w:rPr>
          <w:rStyle w:val="StyleUnderline"/>
        </w:rPr>
        <w:t xml:space="preserve">that the more the West and Russia are at loggerheads, the closer the </w:t>
      </w:r>
      <w:proofErr w:type="gramStart"/>
      <w:r w:rsidRPr="004A5FB5">
        <w:rPr>
          <w:rStyle w:val="StyleUnderline"/>
        </w:rPr>
        <w:t>Russian—Chinese</w:t>
      </w:r>
      <w:proofErr w:type="gramEnd"/>
      <w:r w:rsidRPr="004A5FB5">
        <w:rPr>
          <w:rStyle w:val="StyleUnderline"/>
        </w:rPr>
        <w:t xml:space="preserve"> relations might become</w:t>
      </w:r>
      <w:r w:rsidRPr="004A5FB5">
        <w:rPr>
          <w:sz w:val="12"/>
        </w:rPr>
        <w:t>. On the other hand</w:t>
      </w:r>
      <w:r w:rsidRPr="004A5FB5">
        <w:rPr>
          <w:rStyle w:val="StyleUnderline"/>
        </w:rPr>
        <w:t xml:space="preserve">. Chi </w:t>
      </w:r>
      <w:proofErr w:type="spellStart"/>
      <w:r w:rsidRPr="004A5FB5">
        <w:rPr>
          <w:rStyle w:val="StyleUnderline"/>
        </w:rPr>
        <w:t>na</w:t>
      </w:r>
      <w:proofErr w:type="spellEnd"/>
      <w:r w:rsidRPr="004A5FB5">
        <w:rPr>
          <w:rStyle w:val="StyleUnderline"/>
        </w:rPr>
        <w:t xml:space="preserve"> is the stronger partner and harbors not completely friendly feelings </w:t>
      </w:r>
      <w:proofErr w:type="spellStart"/>
      <w:r w:rsidRPr="004A5FB5">
        <w:rPr>
          <w:rStyle w:val="StyleUnderline"/>
        </w:rPr>
        <w:t>to wards</w:t>
      </w:r>
      <w:proofErr w:type="spellEnd"/>
      <w:r w:rsidRPr="004A5FB5">
        <w:rPr>
          <w:rStyle w:val="StyleUnderline"/>
        </w:rPr>
        <w:t xml:space="preserve"> Moscow</w:t>
      </w:r>
      <w:r w:rsidRPr="004A5FB5">
        <w:rPr>
          <w:sz w:val="12"/>
        </w:rPr>
        <w:t xml:space="preserve">. as Russia took part in China’s humiliation during the </w:t>
      </w:r>
      <w:proofErr w:type="spellStart"/>
      <w:r w:rsidRPr="004A5FB5">
        <w:rPr>
          <w:sz w:val="12"/>
        </w:rPr>
        <w:t>imperi</w:t>
      </w:r>
      <w:proofErr w:type="spellEnd"/>
      <w:r w:rsidRPr="004A5FB5">
        <w:rPr>
          <w:sz w:val="12"/>
        </w:rPr>
        <w:t xml:space="preserve"> </w:t>
      </w:r>
      <w:proofErr w:type="spellStart"/>
      <w:r w:rsidRPr="004A5FB5">
        <w:rPr>
          <w:sz w:val="12"/>
        </w:rPr>
        <w:t>alist</w:t>
      </w:r>
      <w:proofErr w:type="spellEnd"/>
      <w:r w:rsidRPr="004A5FB5">
        <w:rPr>
          <w:sz w:val="12"/>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4A5FB5">
        <w:rPr>
          <w:sz w:val="12"/>
        </w:rPr>
        <w:t>Gilbov</w:t>
      </w:r>
      <w:proofErr w:type="spellEnd"/>
      <w:r w:rsidRPr="004A5FB5">
        <w:rPr>
          <w:sz w:val="12"/>
        </w:rPr>
        <w:t>/</w:t>
      </w:r>
      <w:proofErr w:type="spellStart"/>
      <w:r w:rsidRPr="004A5FB5">
        <w:rPr>
          <w:sz w:val="12"/>
        </w:rPr>
        <w:t>Hcginbotham</w:t>
      </w:r>
      <w:proofErr w:type="spellEnd"/>
      <w:r w:rsidRPr="004A5FB5">
        <w:rPr>
          <w:sz w:val="12"/>
        </w:rPr>
        <w:t xml:space="preserve"> 2012). Both </w:t>
      </w:r>
      <w:proofErr w:type="gramStart"/>
      <w:r w:rsidRPr="004A5FB5">
        <w:rPr>
          <w:sz w:val="12"/>
        </w:rPr>
        <w:t>arc</w:t>
      </w:r>
      <w:proofErr w:type="gramEnd"/>
      <w:r w:rsidRPr="004A5FB5">
        <w:rPr>
          <w:sz w:val="12"/>
        </w:rPr>
        <w:t xml:space="preserve"> developing rapidly. with China still ahead. Territorial disputes. India’s </w:t>
      </w:r>
      <w:proofErr w:type="spellStart"/>
      <w:r w:rsidRPr="004A5FB5">
        <w:rPr>
          <w:sz w:val="12"/>
        </w:rPr>
        <w:t>liospitalit</w:t>
      </w:r>
      <w:proofErr w:type="spellEnd"/>
      <w:r w:rsidRPr="004A5FB5">
        <w:rPr>
          <w:sz w:val="12"/>
        </w:rPr>
        <w:t xml:space="preserve"> Lo </w:t>
      </w:r>
      <w:proofErr w:type="spellStart"/>
      <w:r w:rsidRPr="004A5FB5">
        <w:rPr>
          <w:sz w:val="12"/>
        </w:rPr>
        <w:t>TibeLan</w:t>
      </w:r>
      <w:proofErr w:type="spellEnd"/>
      <w:r w:rsidRPr="004A5FB5">
        <w:rPr>
          <w:sz w:val="12"/>
        </w:rPr>
        <w:t xml:space="preserve"> exiles including the Dalai Lama. China’s close relation to Pakistan and a growing naval rivalry spanning the Indian Ocean from the Strait of Malacca to Iranian shores (</w:t>
      </w:r>
      <w:proofErr w:type="spellStart"/>
      <w:r w:rsidRPr="004A5FB5">
        <w:rPr>
          <w:sz w:val="12"/>
        </w:rPr>
        <w:t>Garofano</w:t>
      </w:r>
      <w:proofErr w:type="spellEnd"/>
      <w:r w:rsidRPr="004A5FB5">
        <w:rPr>
          <w:sz w:val="12"/>
        </w:rPr>
        <w:t xml:space="preserve">/Dew 2013) run parallel to rapidly growing economic relations and ostensible efforts </w:t>
      </w:r>
      <w:proofErr w:type="spellStart"/>
      <w:r w:rsidRPr="004A5FB5">
        <w:rPr>
          <w:sz w:val="12"/>
        </w:rPr>
        <w:t>lo</w:t>
      </w:r>
      <w:proofErr w:type="spellEnd"/>
      <w:r w:rsidRPr="004A5FB5">
        <w:rPr>
          <w:sz w:val="12"/>
        </w:rPr>
        <w:t xml:space="preserve"> present the relationship if not as amiable then at least as partner-like. </w:t>
      </w:r>
      <w:r w:rsidRPr="004A5FB5">
        <w:rPr>
          <w:rStyle w:val="StyleUnderline"/>
        </w:rPr>
        <w:t xml:space="preserve">The United States, China, </w:t>
      </w:r>
      <w:proofErr w:type="gramStart"/>
      <w:r w:rsidRPr="004A5FB5">
        <w:rPr>
          <w:rStyle w:val="StyleUnderline"/>
        </w:rPr>
        <w:t>Russia</w:t>
      </w:r>
      <w:proofErr w:type="gramEnd"/>
      <w:r w:rsidRPr="004A5FB5">
        <w:rPr>
          <w:rStyle w:val="StyleUnderline"/>
        </w:rPr>
        <w:t xml:space="preserve"> and India </w:t>
      </w:r>
      <w:r w:rsidRPr="004A5FB5">
        <w:rPr>
          <w:sz w:val="12"/>
        </w:rPr>
        <w:t>even today</w:t>
      </w:r>
      <w:r w:rsidRPr="004A5FB5">
        <w:rPr>
          <w:rStyle w:val="StyleUnderline"/>
        </w:rPr>
        <w:t xml:space="preserve"> conduct </w:t>
      </w:r>
      <w:r w:rsidRPr="004A5FB5">
        <w:rPr>
          <w:rStyle w:val="Emphasis"/>
        </w:rPr>
        <w:t>a multi- pronged nuclear arms race</w:t>
      </w:r>
      <w:r w:rsidRPr="004A5FB5">
        <w:rPr>
          <w:sz w:val="12"/>
        </w:rPr>
        <w:t xml:space="preserve"> (</w:t>
      </w:r>
      <w:proofErr w:type="spellStart"/>
      <w:r w:rsidRPr="004A5FB5">
        <w:rPr>
          <w:sz w:val="12"/>
        </w:rPr>
        <w:t>Fingar</w:t>
      </w:r>
      <w:proofErr w:type="spellEnd"/>
      <w:r w:rsidRPr="004A5FB5">
        <w:rPr>
          <w:sz w:val="12"/>
        </w:rPr>
        <w:t xml:space="preserve"> 2011: </w:t>
      </w:r>
      <w:proofErr w:type="spellStart"/>
      <w:r w:rsidRPr="004A5FB5">
        <w:rPr>
          <w:sz w:val="12"/>
        </w:rPr>
        <w:t>Gangul</w:t>
      </w:r>
      <w:proofErr w:type="spellEnd"/>
      <w:r w:rsidRPr="004A5FB5">
        <w:rPr>
          <w:sz w:val="12"/>
        </w:rPr>
        <w:t xml:space="preserve"> /Thompson 2011: O’Neill 2013. </w:t>
      </w:r>
      <w:proofErr w:type="spellStart"/>
      <w:r w:rsidRPr="004A5FB5">
        <w:rPr>
          <w:sz w:val="12"/>
        </w:rPr>
        <w:t>Müllcr</w:t>
      </w:r>
      <w:proofErr w:type="spellEnd"/>
      <w:r w:rsidRPr="004A5FB5">
        <w:rPr>
          <w:sz w:val="12"/>
        </w:rPr>
        <w:t xml:space="preserve"> 2014). In this race, conventional components like missile de </w:t>
      </w:r>
      <w:proofErr w:type="spellStart"/>
      <w:r w:rsidRPr="004A5FB5">
        <w:rPr>
          <w:sz w:val="12"/>
        </w:rPr>
        <w:t>fense</w:t>
      </w:r>
      <w:proofErr w:type="spellEnd"/>
      <w:r w:rsidRPr="004A5FB5">
        <w:rPr>
          <w:sz w:val="12"/>
        </w:rPr>
        <w:t xml:space="preserve">. Intercontinental strike options, space-based assets and the specter of </w:t>
      </w:r>
      <w:proofErr w:type="spellStart"/>
      <w:r w:rsidRPr="004A5FB5">
        <w:rPr>
          <w:sz w:val="12"/>
        </w:rPr>
        <w:t>cbcr</w:t>
      </w:r>
      <w:proofErr w:type="spellEnd"/>
      <w:r w:rsidRPr="004A5FB5">
        <w:rPr>
          <w:sz w:val="12"/>
        </w:rPr>
        <w:t xml:space="preserve"> war play their role, as does the issue of extended </w:t>
      </w:r>
      <w:proofErr w:type="spellStart"/>
      <w:r w:rsidRPr="004A5FB5">
        <w:rPr>
          <w:sz w:val="12"/>
        </w:rPr>
        <w:t>dcterrcncc</w:t>
      </w:r>
      <w:proofErr w:type="spellEnd"/>
      <w:r w:rsidRPr="004A5FB5">
        <w:rPr>
          <w:sz w:val="12"/>
        </w:rPr>
        <w:t xml:space="preserve"> </w:t>
      </w:r>
      <w:proofErr w:type="gramStart"/>
      <w:r w:rsidRPr="004A5FB5">
        <w:rPr>
          <w:sz w:val="12"/>
        </w:rPr>
        <w:t>The</w:t>
      </w:r>
      <w:proofErr w:type="gramEnd"/>
      <w:r w:rsidRPr="004A5FB5">
        <w:rPr>
          <w:sz w:val="12"/>
        </w:rPr>
        <w:t xml:space="preserve"> general US </w:t>
      </w:r>
      <w:proofErr w:type="spellStart"/>
      <w:r w:rsidRPr="004A5FB5">
        <w:rPr>
          <w:sz w:val="12"/>
        </w:rPr>
        <w:t>militar</w:t>
      </w:r>
      <w:proofErr w:type="spellEnd"/>
      <w:r w:rsidRPr="004A5FB5">
        <w:rPr>
          <w:sz w:val="12"/>
        </w:rPr>
        <w:t xml:space="preserve">’ superiority induces Russia and China to improve their nuclear arsenals, while India tries not to be left too far behind the Chinese in terms of nuclear capability. Pakistan and North Korea </w:t>
      </w:r>
      <w:proofErr w:type="spellStart"/>
      <w:r w:rsidRPr="004A5FB5">
        <w:rPr>
          <w:sz w:val="12"/>
        </w:rPr>
        <w:t>ork</w:t>
      </w:r>
      <w:proofErr w:type="spellEnd"/>
      <w:r w:rsidRPr="004A5FB5">
        <w:rPr>
          <w:sz w:val="12"/>
        </w:rPr>
        <w:t xml:space="preserve"> as potential spoilers at the fringe of this arms race. They are not powerful but </w:t>
      </w:r>
      <w:proofErr w:type="spellStart"/>
      <w:r w:rsidRPr="004A5FB5">
        <w:rPr>
          <w:sz w:val="12"/>
        </w:rPr>
        <w:t>thc</w:t>
      </w:r>
      <w:proofErr w:type="spellEnd"/>
      <w:r w:rsidRPr="004A5FB5">
        <w:rPr>
          <w:sz w:val="12"/>
        </w:rPr>
        <w:t xml:space="preserve"> arc capable of stirring up trouble, whenever they move. In </w:t>
      </w:r>
      <w:proofErr w:type="spellStart"/>
      <w:r w:rsidRPr="004A5FB5">
        <w:rPr>
          <w:sz w:val="12"/>
        </w:rPr>
        <w:t>tems</w:t>
      </w:r>
      <w:proofErr w:type="spellEnd"/>
      <w:r w:rsidRPr="004A5FB5">
        <w:rPr>
          <w:sz w:val="12"/>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4A5FB5">
        <w:rPr>
          <w:sz w:val="12"/>
        </w:rPr>
        <w:t>ceived</w:t>
      </w:r>
      <w:proofErr w:type="spellEnd"/>
      <w:r w:rsidRPr="004A5FB5">
        <w:rPr>
          <w:sz w:val="12"/>
        </w:rPr>
        <w:t xml:space="preserve"> need to keep the upper hand early in a potential clash close to Chinese shores (such as in the context of a Taiwan conflict</w:t>
      </w:r>
      <w:r w:rsidRPr="004A5FB5">
        <w:rPr>
          <w:sz w:val="14"/>
        </w:rPr>
        <w:t xml:space="preserve">). China is building up middle-range ballistic capabilities to pre-empt US aircraft carrier groups from coming into striking distance and to </w:t>
      </w:r>
      <w:proofErr w:type="spellStart"/>
      <w:r w:rsidRPr="004A5FB5">
        <w:rPr>
          <w:sz w:val="14"/>
        </w:rPr>
        <w:t>desiroy</w:t>
      </w:r>
      <w:proofErr w:type="spellEnd"/>
      <w:r w:rsidRPr="004A5FB5">
        <w:rPr>
          <w:sz w:val="14"/>
        </w:rPr>
        <w:t xml:space="preserve"> US Air Force assets in Okinawa. while the United States is developing means to neutralize exactly these Chinese capabilities. </w:t>
      </w:r>
      <w:r w:rsidRPr="004A5FB5">
        <w:rPr>
          <w:rStyle w:val="Emphasis"/>
        </w:rPr>
        <w:t xml:space="preserve">They are steering towards a hair-trigger security dilemma </w:t>
      </w:r>
      <w:r w:rsidRPr="004A5FB5">
        <w:rPr>
          <w:sz w:val="14"/>
        </w:rPr>
        <w:t xml:space="preserve">in which the mutual postures cry out for being used first before the enemy might destroy them (Goldstein 2013: Le </w:t>
      </w:r>
      <w:proofErr w:type="spellStart"/>
      <w:r w:rsidRPr="004A5FB5">
        <w:rPr>
          <w:sz w:val="14"/>
        </w:rPr>
        <w:t>Miôre</w:t>
      </w:r>
      <w:proofErr w:type="spellEnd"/>
      <w:r w:rsidRPr="004A5FB5">
        <w:rPr>
          <w:sz w:val="14"/>
        </w:rPr>
        <w:t xml:space="preserve"> 2012). </w:t>
      </w:r>
      <w:r w:rsidRPr="004A5FB5">
        <w:rPr>
          <w:rStyle w:val="StyleUnderline"/>
        </w:rPr>
        <w:t>It cannot be excluded that this whole conflict system might collapse into two opposing blocks</w:t>
      </w:r>
      <w:r w:rsidRPr="004A5FB5">
        <w:rPr>
          <w:sz w:val="14"/>
        </w:rPr>
        <w:t xml:space="preserve"> one da the spark </w:t>
      </w:r>
      <w:r w:rsidRPr="004A5FB5">
        <w:rPr>
          <w:rStyle w:val="StyleUnderline"/>
        </w:rPr>
        <w:t xml:space="preserve">for a major violent cataclysm could even be lighted by uncontrolled non-state actors inside some of the powers. </w:t>
      </w:r>
      <w:r w:rsidRPr="004A5FB5">
        <w:rPr>
          <w:sz w:val="14"/>
        </w:rPr>
        <w:t>or—</w:t>
      </w:r>
      <w:r w:rsidRPr="004A5FB5">
        <w:rPr>
          <w:rStyle w:val="StyleUnderline"/>
        </w:rPr>
        <w:t>in analogy to</w:t>
      </w:r>
      <w:r w:rsidRPr="004A5FB5">
        <w:rPr>
          <w:sz w:val="14"/>
        </w:rPr>
        <w:t xml:space="preserve"> the role of </w:t>
      </w:r>
      <w:r w:rsidRPr="004A5FB5">
        <w:rPr>
          <w:rStyle w:val="Emphasis"/>
        </w:rPr>
        <w:t>Serbia in 1914</w:t>
      </w:r>
      <w:r w:rsidRPr="004A5FB5">
        <w:rPr>
          <w:sz w:val="14"/>
        </w:rPr>
        <w:t xml:space="preserve">— </w:t>
      </w:r>
      <w:r w:rsidRPr="004A5FB5">
        <w:rPr>
          <w:rStyle w:val="Emphasis"/>
        </w:rPr>
        <w:t>a ‘spoiler” state</w:t>
      </w:r>
      <w:r w:rsidRPr="004A5FB5">
        <w:rPr>
          <w:sz w:val="14"/>
        </w:rPr>
        <w:t xml:space="preserve"> with a particularly </w:t>
      </w:r>
      <w:proofErr w:type="spellStart"/>
      <w:r w:rsidRPr="004A5FB5">
        <w:rPr>
          <w:sz w:val="14"/>
        </w:rPr>
        <w:t>idios</w:t>
      </w:r>
      <w:proofErr w:type="spellEnd"/>
      <w:r w:rsidRPr="004A5FB5">
        <w:rPr>
          <w:sz w:val="14"/>
        </w:rPr>
        <w:t xml:space="preserve"> </w:t>
      </w:r>
      <w:proofErr w:type="spellStart"/>
      <w:r w:rsidRPr="004A5FB5">
        <w:rPr>
          <w:sz w:val="14"/>
        </w:rPr>
        <w:t>ncralic</w:t>
      </w:r>
      <w:proofErr w:type="spellEnd"/>
      <w:r w:rsidRPr="004A5FB5">
        <w:rPr>
          <w:sz w:val="14"/>
        </w:rPr>
        <w:t xml:space="preserve"> agenda. Pakistan. North Korea or Tai an arc con </w:t>
      </w:r>
      <w:proofErr w:type="spellStart"/>
      <w:r w:rsidRPr="004A5FB5">
        <w:rPr>
          <w:sz w:val="14"/>
        </w:rPr>
        <w:t>ceivable</w:t>
      </w:r>
      <w:proofErr w:type="spellEnd"/>
      <w:r w:rsidRPr="004A5FB5">
        <w:rPr>
          <w:sz w:val="14"/>
        </w:rPr>
        <w:t xml:space="preserve"> in this role. Even Japan might be considered, if nationalism in Nippon grows further and seeks confrontation with the old rival China. If anything. </w:t>
      </w:r>
      <w:r w:rsidRPr="00081DC2">
        <w:rPr>
          <w:rStyle w:val="StyleUnderline"/>
          <w:highlight w:val="green"/>
        </w:rPr>
        <w:t>this</w:t>
      </w:r>
      <w:r w:rsidRPr="004A5FB5">
        <w:rPr>
          <w:sz w:val="14"/>
        </w:rPr>
        <w:t xml:space="preserve"> </w:t>
      </w:r>
      <w:r w:rsidRPr="004A5FB5">
        <w:rPr>
          <w:rStyle w:val="StyleUnderline"/>
        </w:rPr>
        <w:t xml:space="preserve">constellation </w:t>
      </w:r>
      <w:r w:rsidRPr="00081DC2">
        <w:rPr>
          <w:rStyle w:val="StyleUnderline"/>
          <w:highlight w:val="green"/>
        </w:rPr>
        <w:t>does not look</w:t>
      </w:r>
      <w:r w:rsidRPr="004A5FB5">
        <w:rPr>
          <w:rStyle w:val="StyleUnderline"/>
        </w:rPr>
        <w:t xml:space="preserve"> much </w:t>
      </w:r>
      <w:r w:rsidRPr="00081DC2">
        <w:rPr>
          <w:rStyle w:val="StyleUnderline"/>
          <w:highlight w:val="green"/>
        </w:rPr>
        <w:t xml:space="preserve">better than </w:t>
      </w:r>
      <w:r w:rsidRPr="004A5FB5">
        <w:rPr>
          <w:rStyle w:val="StyleUnderline"/>
        </w:rPr>
        <w:t xml:space="preserve">the one which drove </w:t>
      </w:r>
      <w:r w:rsidRPr="004A5FB5">
        <w:rPr>
          <w:rStyle w:val="Emphasis"/>
        </w:rPr>
        <w:t xml:space="preserve">Europe into </w:t>
      </w:r>
      <w:r w:rsidRPr="00081DC2">
        <w:rPr>
          <w:rStyle w:val="Emphasis"/>
          <w:highlight w:val="green"/>
        </w:rPr>
        <w:t>World War</w:t>
      </w:r>
      <w:r w:rsidRPr="004A5FB5">
        <w:rPr>
          <w:rStyle w:val="Emphasis"/>
        </w:rPr>
        <w:t xml:space="preserve"> </w:t>
      </w:r>
      <w:r w:rsidRPr="00081DC2">
        <w:rPr>
          <w:rStyle w:val="Emphasis"/>
          <w:highlight w:val="green"/>
        </w:rPr>
        <w:t>I</w:t>
      </w:r>
      <w:r w:rsidRPr="004A5FB5">
        <w:rPr>
          <w:sz w:val="14"/>
        </w:rPr>
        <w:t xml:space="preserve"> </w:t>
      </w:r>
      <w:proofErr w:type="gramStart"/>
      <w:r w:rsidRPr="004A5FB5">
        <w:rPr>
          <w:sz w:val="14"/>
        </w:rPr>
        <w:t>a</w:t>
      </w:r>
      <w:proofErr w:type="gramEnd"/>
      <w:r w:rsidRPr="004A5FB5">
        <w:rPr>
          <w:sz w:val="14"/>
        </w:rPr>
        <w:t xml:space="preserve"> century ago. </w:t>
      </w:r>
      <w:r w:rsidRPr="00081DC2">
        <w:rPr>
          <w:rStyle w:val="StyleUnderline"/>
          <w:highlight w:val="green"/>
        </w:rPr>
        <w:t>and</w:t>
      </w:r>
      <w:r w:rsidRPr="00081DC2">
        <w:rPr>
          <w:sz w:val="14"/>
          <w:highlight w:val="green"/>
        </w:rPr>
        <w:t xml:space="preserve"> </w:t>
      </w:r>
      <w:r w:rsidRPr="00081DC2">
        <w:rPr>
          <w:rStyle w:val="Emphasis"/>
          <w:highlight w:val="green"/>
        </w:rPr>
        <w:t>it contains a nuclear component.</w:t>
      </w:r>
      <w:r w:rsidRPr="004A5FB5">
        <w:rPr>
          <w:sz w:val="14"/>
        </w:rPr>
        <w:t xml:space="preserve"> </w:t>
      </w:r>
      <w:r w:rsidRPr="004A5FB5">
        <w:rPr>
          <w:rStyle w:val="StyleUnderline"/>
        </w:rPr>
        <w:t xml:space="preserve">To trust in the infallibility of nuclear deterrence in this mufti- pronged constellation </w:t>
      </w:r>
      <w:r w:rsidRPr="004A5FB5">
        <w:rPr>
          <w:rStyle w:val="Emphasis"/>
        </w:rPr>
        <w:t xml:space="preserve">needs quite a lot of optimism </w:t>
      </w:r>
      <w:r w:rsidRPr="004A5FB5">
        <w:rPr>
          <w:rStyle w:val="StyleUnderline"/>
        </w:rPr>
        <w:t xml:space="preserve">Can democratic peace be helpful in this constellation? </w:t>
      </w:r>
      <w:r w:rsidRPr="004A5FB5">
        <w:rPr>
          <w:sz w:val="14"/>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081DC2">
        <w:rPr>
          <w:rStyle w:val="StyleUnderline"/>
          <w:highlight w:val="green"/>
        </w:rPr>
        <w:t>democracies</w:t>
      </w:r>
      <w:r w:rsidRPr="004A5FB5">
        <w:rPr>
          <w:rStyle w:val="StyleUnderline"/>
        </w:rPr>
        <w:t xml:space="preserve"> like Ukraine and Georgia </w:t>
      </w:r>
      <w:r w:rsidRPr="00081DC2">
        <w:rPr>
          <w:rStyle w:val="StyleUnderline"/>
          <w:highlight w:val="green"/>
        </w:rPr>
        <w:t>may feature</w:t>
      </w:r>
      <w:r w:rsidRPr="004A5FB5">
        <w:rPr>
          <w:rStyle w:val="StyleUnderline"/>
        </w:rPr>
        <w:t xml:space="preserve"> rather importantly as potential </w:t>
      </w:r>
      <w:r w:rsidRPr="00081DC2">
        <w:rPr>
          <w:rStyle w:val="StyleUnderline"/>
          <w:highlight w:val="green"/>
        </w:rPr>
        <w:t xml:space="preserve">triggers for </w:t>
      </w:r>
      <w:r w:rsidRPr="004A5FB5">
        <w:rPr>
          <w:rStyle w:val="Emphasis"/>
        </w:rPr>
        <w:t>a</w:t>
      </w:r>
      <w:r w:rsidRPr="00081DC2">
        <w:rPr>
          <w:rStyle w:val="Emphasis"/>
          <w:highlight w:val="green"/>
        </w:rPr>
        <w:t xml:space="preserve"> worsening</w:t>
      </w:r>
      <w:r w:rsidRPr="004A5FB5">
        <w:rPr>
          <w:rStyle w:val="Emphasis"/>
        </w:rPr>
        <w:t xml:space="preserve"> of </w:t>
      </w:r>
      <w:r w:rsidRPr="00081DC2">
        <w:rPr>
          <w:rStyle w:val="Emphasis"/>
          <w:highlight w:val="green"/>
        </w:rPr>
        <w:t>relationships.</w:t>
      </w:r>
      <w:r w:rsidRPr="004A5FB5">
        <w:rPr>
          <w:rStyle w:val="Emphasis"/>
        </w:rPr>
        <w:t xml:space="preserve"> </w:t>
      </w:r>
      <w:r w:rsidRPr="004A5FB5">
        <w:rPr>
          <w:rStyle w:val="StyleUnderline"/>
        </w:rPr>
        <w:t xml:space="preserve">While democracy is useful in excluding certain </w:t>
      </w:r>
      <w:r w:rsidRPr="004A5FB5">
        <w:rPr>
          <w:rStyle w:val="Emphasis"/>
        </w:rPr>
        <w:t xml:space="preserve">conflict dyads </w:t>
      </w:r>
      <w:r w:rsidRPr="004A5FB5">
        <w:rPr>
          <w:sz w:val="14"/>
        </w:rPr>
        <w:t xml:space="preserve">in the whole complex, </w:t>
      </w:r>
      <w:r w:rsidRPr="004A5FB5">
        <w:rPr>
          <w:rStyle w:val="StyleUnderline"/>
        </w:rPr>
        <w:t xml:space="preserve">such as </w:t>
      </w:r>
      <w:r w:rsidRPr="004A5FB5">
        <w:rPr>
          <w:rStyle w:val="Emphasis"/>
        </w:rPr>
        <w:t>India</w:t>
      </w:r>
      <w:r w:rsidRPr="004A5FB5">
        <w:rPr>
          <w:rStyle w:val="StyleUnderline"/>
        </w:rPr>
        <w:t xml:space="preserve"> and the </w:t>
      </w:r>
      <w:r w:rsidRPr="004A5FB5">
        <w:rPr>
          <w:rStyle w:val="Emphasis"/>
        </w:rPr>
        <w:t>U</w:t>
      </w:r>
      <w:r w:rsidRPr="004A5FB5">
        <w:rPr>
          <w:sz w:val="14"/>
        </w:rPr>
        <w:t xml:space="preserve">nited </w:t>
      </w:r>
      <w:r w:rsidRPr="004A5FB5">
        <w:rPr>
          <w:rStyle w:val="Emphasis"/>
        </w:rPr>
        <w:t>S</w:t>
      </w:r>
      <w:r w:rsidRPr="004A5FB5">
        <w:rPr>
          <w:sz w:val="14"/>
        </w:rPr>
        <w:t xml:space="preserve">tates. Japan and the United States. Japan and India. from the risk that they might escalate into a violent conflict, and as democratic peace is pacifying parts of the world. such as South America or Europe. </w:t>
      </w:r>
      <w:r w:rsidRPr="004A5FB5">
        <w:rPr>
          <w:rStyle w:val="Emphasis"/>
        </w:rPr>
        <w:t xml:space="preserve">it helps little in disputes between democracies and non-democracies. </w:t>
      </w:r>
      <w:r w:rsidRPr="004A5FB5">
        <w:rPr>
          <w:sz w:val="14"/>
        </w:rPr>
        <w:t xml:space="preserve">To the contrary: as discussed above, </w:t>
      </w:r>
      <w:r w:rsidRPr="00081DC2">
        <w:rPr>
          <w:rStyle w:val="StyleUnderline"/>
          <w:highlight w:val="green"/>
        </w:rPr>
        <w:t>democracies</w:t>
      </w:r>
      <w:r w:rsidRPr="004A5FB5">
        <w:rPr>
          <w:rStyle w:val="StyleUnderline"/>
        </w:rPr>
        <w:t xml:space="preserve"> have a more or less </w:t>
      </w:r>
      <w:r w:rsidRPr="004A5FB5">
        <w:rPr>
          <w:rStyle w:val="Emphasis"/>
        </w:rPr>
        <w:t>moral-emotional inclination</w:t>
      </w:r>
      <w:r w:rsidRPr="004A5FB5">
        <w:rPr>
          <w:sz w:val="14"/>
        </w:rPr>
        <w:t xml:space="preserve"> </w:t>
      </w:r>
      <w:r w:rsidRPr="004A5FB5">
        <w:rPr>
          <w:rStyle w:val="Emphasis"/>
        </w:rPr>
        <w:t xml:space="preserve">to demonize non-democracies once they </w:t>
      </w:r>
      <w:proofErr w:type="spellStart"/>
      <w:proofErr w:type="gramStart"/>
      <w:r w:rsidRPr="004A5FB5">
        <w:rPr>
          <w:rStyle w:val="Emphasis"/>
        </w:rPr>
        <w:t>dis</w:t>
      </w:r>
      <w:proofErr w:type="spellEnd"/>
      <w:r w:rsidRPr="004A5FB5">
        <w:rPr>
          <w:rStyle w:val="Emphasis"/>
        </w:rPr>
        <w:t xml:space="preserve"> agree</w:t>
      </w:r>
      <w:proofErr w:type="gramEnd"/>
      <w:r w:rsidRPr="004A5FB5">
        <w:rPr>
          <w:rStyle w:val="Emphasis"/>
        </w:rPr>
        <w:t xml:space="preserve">, </w:t>
      </w:r>
      <w:r w:rsidRPr="004A5FB5">
        <w:rPr>
          <w:rStyle w:val="StyleUnderline"/>
        </w:rPr>
        <w:t xml:space="preserve">and to feel a missionary drive </w:t>
      </w:r>
      <w:r w:rsidRPr="004A5FB5">
        <w:rPr>
          <w:rStyle w:val="Emphasis"/>
        </w:rPr>
        <w:t>to turn them democratic</w:t>
      </w:r>
      <w:r w:rsidRPr="004A5FB5">
        <w:rPr>
          <w:sz w:val="14"/>
        </w:rPr>
        <w:t xml:space="preserve">. </w:t>
      </w:r>
      <w:r w:rsidRPr="004A5FB5">
        <w:rPr>
          <w:rStyle w:val="StyleUnderline"/>
        </w:rPr>
        <w:t xml:space="preserve">This </w:t>
      </w:r>
      <w:r w:rsidRPr="00081DC2">
        <w:rPr>
          <w:rStyle w:val="StyleUnderline"/>
          <w:highlight w:val="green"/>
        </w:rPr>
        <w:t>might exacerbate</w:t>
      </w:r>
      <w:r w:rsidRPr="004A5FB5">
        <w:rPr>
          <w:rStyle w:val="StyleUnderline"/>
        </w:rPr>
        <w:t xml:space="preserve"> </w:t>
      </w:r>
      <w:r w:rsidRPr="004A5FB5">
        <w:rPr>
          <w:rStyle w:val="Emphasis"/>
        </w:rPr>
        <w:t xml:space="preserve">the </w:t>
      </w:r>
      <w:r w:rsidRPr="00081DC2">
        <w:rPr>
          <w:rStyle w:val="Emphasis"/>
          <w:highlight w:val="green"/>
        </w:rPr>
        <w:t>existing</w:t>
      </w:r>
      <w:r w:rsidRPr="004A5FB5">
        <w:rPr>
          <w:rStyle w:val="StyleUnderline"/>
        </w:rPr>
        <w:t>,</w:t>
      </w:r>
      <w:r w:rsidRPr="004A5FB5">
        <w:rPr>
          <w:sz w:val="14"/>
        </w:rPr>
        <w:t xml:space="preserve"> more </w:t>
      </w:r>
      <w:r w:rsidRPr="00081DC2">
        <w:rPr>
          <w:rStyle w:val="Emphasis"/>
          <w:highlight w:val="green"/>
        </w:rPr>
        <w:t>interest-based conflicts</w:t>
      </w:r>
      <w:r w:rsidRPr="004A5FB5">
        <w:rPr>
          <w:sz w:val="14"/>
        </w:rPr>
        <w:t xml:space="preserve"> </w:t>
      </w:r>
      <w:r w:rsidRPr="004A5FB5">
        <w:rPr>
          <w:rStyle w:val="StyleUnderline"/>
        </w:rPr>
        <w:t xml:space="preserve">between democracies and non-democracies, and </w:t>
      </w:r>
      <w:r w:rsidRPr="00081DC2">
        <w:rPr>
          <w:rStyle w:val="StyleUnderline"/>
          <w:highlight w:val="green"/>
        </w:rPr>
        <w:t xml:space="preserve">it </w:t>
      </w:r>
      <w:r w:rsidRPr="00081DC2">
        <w:rPr>
          <w:rStyle w:val="Emphasis"/>
          <w:highlight w:val="green"/>
        </w:rPr>
        <w:t>creates fears</w:t>
      </w:r>
      <w:r w:rsidRPr="00081DC2">
        <w:rPr>
          <w:rStyle w:val="StyleUnderline"/>
          <w:highlight w:val="green"/>
        </w:rPr>
        <w:t xml:space="preserve"> in </w:t>
      </w:r>
      <w:r w:rsidRPr="004A5FB5">
        <w:rPr>
          <w:rStyle w:val="StyleUnderline"/>
        </w:rPr>
        <w:t xml:space="preserve">the hearts of </w:t>
      </w:r>
      <w:r w:rsidRPr="00081DC2">
        <w:rPr>
          <w:rStyle w:val="Emphasis"/>
          <w:highlight w:val="green"/>
        </w:rPr>
        <w:t>autocratic leaders</w:t>
      </w:r>
      <w:r w:rsidRPr="004A5FB5">
        <w:rPr>
          <w:rStyle w:val="StyleUnderline"/>
        </w:rPr>
        <w:t xml:space="preserve"> that </w:t>
      </w:r>
      <w:r w:rsidRPr="004A5FB5">
        <w:rPr>
          <w:rStyle w:val="Emphasis"/>
        </w:rPr>
        <w:t>they might be up for democratization sooner or later</w:t>
      </w:r>
      <w:r w:rsidRPr="004A5FB5">
        <w:rPr>
          <w:sz w:val="14"/>
        </w:rPr>
        <w:t xml:space="preserve">. </w:t>
      </w:r>
      <w:r w:rsidRPr="004A5FB5">
        <w:rPr>
          <w:rStyle w:val="StyleUnderline"/>
        </w:rPr>
        <w:t xml:space="preserve">The close inter- democratic relations which democratic peace </w:t>
      </w:r>
      <w:r w:rsidRPr="004A5FB5">
        <w:rPr>
          <w:rStyle w:val="Emphasis"/>
        </w:rPr>
        <w:t>tends to produce</w:t>
      </w:r>
      <w:r w:rsidRPr="004A5FB5">
        <w:rPr>
          <w:sz w:val="14"/>
        </w:rPr>
        <w:t xml:space="preserve">, in turn, </w:t>
      </w:r>
      <w:r w:rsidRPr="004A5FB5">
        <w:rPr>
          <w:rStyle w:val="StyleUnderline"/>
        </w:rPr>
        <w:t xml:space="preserve">only </w:t>
      </w:r>
      <w:r w:rsidRPr="004A5FB5">
        <w:rPr>
          <w:rStyle w:val="Emphasis"/>
        </w:rPr>
        <w:t>exacerbate these fears</w:t>
      </w:r>
      <w:r w:rsidRPr="004A5FB5">
        <w:rPr>
          <w:rStyle w:val="StyleUnderline"/>
        </w:rPr>
        <w:t xml:space="preserve"> as democracies tend to be </w:t>
      </w:r>
      <w:r w:rsidRPr="004A5FB5">
        <w:rPr>
          <w:rStyle w:val="Emphasis"/>
        </w:rPr>
        <w:t>rich</w:t>
      </w:r>
      <w:r w:rsidRPr="004A5FB5">
        <w:rPr>
          <w:rStyle w:val="StyleUnderline"/>
        </w:rPr>
        <w:t>,</w:t>
      </w:r>
      <w:r w:rsidRPr="004A5FB5">
        <w:rPr>
          <w:sz w:val="14"/>
        </w:rPr>
        <w:t xml:space="preserve"> </w:t>
      </w:r>
      <w:r w:rsidRPr="004A5FB5">
        <w:rPr>
          <w:rStyle w:val="Emphasis"/>
        </w:rPr>
        <w:t>well organized</w:t>
      </w:r>
      <w:r w:rsidRPr="004A5FB5">
        <w:rPr>
          <w:sz w:val="14"/>
        </w:rPr>
        <w:t xml:space="preserve">, </w:t>
      </w:r>
      <w:r w:rsidRPr="004A5FB5">
        <w:rPr>
          <w:rStyle w:val="StyleUnderline"/>
        </w:rPr>
        <w:t>and</w:t>
      </w:r>
      <w:r w:rsidRPr="004A5FB5">
        <w:rPr>
          <w:sz w:val="14"/>
        </w:rPr>
        <w:t xml:space="preserve"> </w:t>
      </w:r>
      <w:r w:rsidRPr="004A5FB5">
        <w:rPr>
          <w:rStyle w:val="Emphasis"/>
        </w:rPr>
        <w:t>powerful</w:t>
      </w:r>
      <w:r w:rsidRPr="004A5FB5">
        <w:rPr>
          <w:sz w:val="14"/>
        </w:rPr>
        <w:t xml:space="preserve"> and dispose together of much more potent military capabilities than their potential non-</w:t>
      </w:r>
      <w:proofErr w:type="spellStart"/>
      <w:r w:rsidRPr="004A5FB5">
        <w:rPr>
          <w:sz w:val="14"/>
        </w:rPr>
        <w:t>dcnwcratic</w:t>
      </w:r>
      <w:proofErr w:type="spellEnd"/>
      <w:r w:rsidRPr="004A5FB5">
        <w:rPr>
          <w:sz w:val="14"/>
        </w:rPr>
        <w:t xml:space="preserve"> counterparts. </w:t>
      </w:r>
      <w:r w:rsidRPr="004A5FB5">
        <w:rPr>
          <w:rStyle w:val="StyleUnderline"/>
        </w:rPr>
        <w:t xml:space="preserve">Rather than helping with peace. the inter-democratic consequences of the democratic peace tend to </w:t>
      </w:r>
      <w:r w:rsidRPr="004A5FB5">
        <w:rPr>
          <w:rStyle w:val="Emphasis"/>
        </w:rPr>
        <w:t>exacerbate the security dilemma</w:t>
      </w:r>
      <w:r w:rsidRPr="004A5FB5">
        <w:rPr>
          <w:sz w:val="14"/>
        </w:rPr>
        <w:t xml:space="preserve"> </w:t>
      </w:r>
      <w:r w:rsidRPr="004A5FB5">
        <w:rPr>
          <w:rStyle w:val="StyleUnderline"/>
        </w:rPr>
        <w:t xml:space="preserve">which exists between </w:t>
      </w:r>
      <w:r w:rsidRPr="004A5FB5">
        <w:rPr>
          <w:rStyle w:val="Emphasis"/>
        </w:rPr>
        <w:t>democracies and non-</w:t>
      </w:r>
      <w:proofErr w:type="spellStart"/>
      <w:r w:rsidRPr="004A5FB5">
        <w:rPr>
          <w:rStyle w:val="Emphasis"/>
        </w:rPr>
        <w:t>democracics</w:t>
      </w:r>
      <w:proofErr w:type="spellEnd"/>
      <w:r w:rsidRPr="004A5FB5">
        <w:rPr>
          <w:sz w:val="14"/>
        </w:rPr>
        <w:t xml:space="preserve"> </w:t>
      </w:r>
      <w:proofErr w:type="gramStart"/>
      <w:r w:rsidRPr="004A5FB5">
        <w:rPr>
          <w:sz w:val="14"/>
        </w:rPr>
        <w:t>an</w:t>
      </w:r>
      <w:proofErr w:type="gramEnd"/>
      <w:r w:rsidRPr="004A5FB5">
        <w:rPr>
          <w:sz w:val="14"/>
        </w:rPr>
        <w:t xml:space="preserve"> way. </w:t>
      </w:r>
      <w:r w:rsidRPr="004A5FB5">
        <w:rPr>
          <w:rStyle w:val="StyleUnderline"/>
        </w:rPr>
        <w:t>This non-peaceful dark side of democratic peace has escaped the attention of most academic writings</w:t>
      </w:r>
      <w:r w:rsidRPr="004A5FB5">
        <w:rPr>
          <w:sz w:val="14"/>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4A5FB5">
        <w:rPr>
          <w:sz w:val="14"/>
        </w:rPr>
        <w:t>Müllcr</w:t>
      </w:r>
      <w:proofErr w:type="spellEnd"/>
      <w:r w:rsidRPr="004A5FB5">
        <w:rPr>
          <w:sz w:val="14"/>
        </w:rPr>
        <w:t xml:space="preserve"> 2014b).</w:t>
      </w:r>
    </w:p>
    <w:p w14:paraId="2541323B" w14:textId="77777777" w:rsidR="001E353E" w:rsidRPr="004A5FB5" w:rsidRDefault="001E353E" w:rsidP="001E353E">
      <w:pPr>
        <w:rPr>
          <w:rStyle w:val="Style13ptBold"/>
          <w:b w:val="0"/>
          <w:bCs w:val="0"/>
          <w:sz w:val="14"/>
        </w:rPr>
      </w:pPr>
    </w:p>
    <w:p w14:paraId="5130C4F1" w14:textId="77777777" w:rsidR="001E353E" w:rsidRDefault="001E353E" w:rsidP="001E353E">
      <w:pPr>
        <w:pStyle w:val="Heading4"/>
      </w:pPr>
      <w:r>
        <w:t>Democratic peace arguments are wrong—new statistical analysis proves</w:t>
      </w:r>
    </w:p>
    <w:p w14:paraId="570044A4" w14:textId="77777777" w:rsidR="001E353E" w:rsidRDefault="001E353E" w:rsidP="001E353E">
      <w:proofErr w:type="spellStart"/>
      <w:r>
        <w:t>Sambuddha</w:t>
      </w:r>
      <w:proofErr w:type="spellEnd"/>
      <w:r>
        <w:t xml:space="preserve"> </w:t>
      </w:r>
      <w:proofErr w:type="spellStart"/>
      <w:r w:rsidRPr="006720AE">
        <w:rPr>
          <w:rStyle w:val="Style13ptBold"/>
        </w:rPr>
        <w:t>Ghatak</w:t>
      </w:r>
      <w:proofErr w:type="spellEnd"/>
      <w:r>
        <w:t xml:space="preserve">, Department of Political Science, </w:t>
      </w:r>
      <w:proofErr w:type="spellStart"/>
      <w:r>
        <w:t>Univeristy</w:t>
      </w:r>
      <w:proofErr w:type="spellEnd"/>
      <w:r>
        <w:t xml:space="preserve"> of Tennessee, Aaron Gold, Department of Political Science, University of Tennessee and Brandon C. </w:t>
      </w:r>
      <w:proofErr w:type="spellStart"/>
      <w:r>
        <w:t>Prins</w:t>
      </w:r>
      <w:proofErr w:type="spellEnd"/>
      <w:r>
        <w:t>, Howard Baker Jr. Center for Public Policy, Department of Political Science, University of Tennessee, “External Threat and the Limits of Democratic Pacifism,” CONFLICT MANAGEMENT AND PEACE SCIENCE v. 34 n. 2, 20</w:t>
      </w:r>
      <w:r w:rsidRPr="006720AE">
        <w:rPr>
          <w:rStyle w:val="Style13ptBold"/>
        </w:rPr>
        <w:t>17</w:t>
      </w:r>
      <w:r>
        <w:t>, p. 151-154. *</w:t>
      </w:r>
      <w:proofErr w:type="gramStart"/>
      <w:r>
        <w:t>edited</w:t>
      </w:r>
      <w:proofErr w:type="gramEnd"/>
      <w:r>
        <w:t xml:space="preserve"> for language </w:t>
      </w:r>
    </w:p>
    <w:p w14:paraId="4056216B" w14:textId="77777777" w:rsidR="001E353E" w:rsidRDefault="001E353E" w:rsidP="001E353E">
      <w:pPr>
        <w:rPr>
          <w:sz w:val="16"/>
        </w:rPr>
      </w:pPr>
      <w:r w:rsidRPr="00081DC2">
        <w:rPr>
          <w:sz w:val="16"/>
        </w:rPr>
        <w:t xml:space="preserve">It has become a stylized fact that dyadic democracy lowers the hazard of armed conflict. </w:t>
      </w:r>
      <w:r w:rsidRPr="002352D7">
        <w:rPr>
          <w:rStyle w:val="StyleUnderline"/>
        </w:rPr>
        <w:t>While the Democratic Peace has faced many challenges, we believe the most significant challenge has come from the argument that the pacifying effect of democracy is epiphenomenal to territorial issues, specifically the external threats that they pose.</w:t>
      </w:r>
      <w:r w:rsidRPr="00081DC2">
        <w:rPr>
          <w:sz w:val="16"/>
        </w:rPr>
        <w:t xml:space="preserve"> This argument sees the lower hazards of armed conflict among democracies not as a product of shared norms or institutional structures, but </w:t>
      </w:r>
      <w:proofErr w:type="gramStart"/>
      <w:r w:rsidRPr="00081DC2">
        <w:rPr>
          <w:sz w:val="16"/>
        </w:rPr>
        <w:t>as a result of</w:t>
      </w:r>
      <w:proofErr w:type="gramEnd"/>
      <w:r w:rsidRPr="00081DC2">
        <w:rPr>
          <w:sz w:val="16"/>
        </w:rPr>
        <w:t xml:space="preserve"> settled borders. Territory, though, remains only one geo-political context generating threat, insecurity, and a higher likelihood of armed conflict. Strategic rivalry also serves as an environment associated with fear, a lack of trust, and an expectation of future conflict. Efforts to assess democratic pacifism have largely ignored rivalry as a context conditioning the behavior of democratic leaders. To be sure, research demonstrates rivals to have higher probabilities of armed conflict and democracies rarely to be rivals. But</w:t>
      </w:r>
      <w:r w:rsidRPr="002352D7">
        <w:rPr>
          <w:rStyle w:val="StyleUnderline"/>
        </w:rPr>
        <w:t xml:space="preserve"> fundamental to the Democratic Peace is the notion that even in the face of difficult security challenges and salient issues, dyadic democracy will associate with a lower likelihood of militarized aggression. But </w:t>
      </w:r>
      <w:r w:rsidRPr="00081DC2">
        <w:rPr>
          <w:rStyle w:val="StyleUnderline"/>
          <w:highlight w:val="green"/>
        </w:rPr>
        <w:t>the presence of an external threat</w:t>
      </w:r>
      <w:r w:rsidRPr="002352D7">
        <w:rPr>
          <w:rStyle w:val="StyleUnderline"/>
        </w:rPr>
        <w:t xml:space="preserve">, be that threat disputed territory or strategic rivalry, may be the key mechanism by which democratic leaders, owing to audience costs, resolve and electoral pressures, </w:t>
      </w:r>
      <w:r w:rsidRPr="00081DC2">
        <w:rPr>
          <w:rStyle w:val="StyleUnderline"/>
          <w:highlight w:val="green"/>
        </w:rPr>
        <w:t>fail to resolve problems nonviolently</w:t>
      </w:r>
      <w:r w:rsidRPr="002733F6">
        <w:rPr>
          <w:rStyle w:val="StyleUnderline"/>
        </w:rPr>
        <w:t xml:space="preserve">. This study has sought </w:t>
      </w:r>
      <w:r w:rsidRPr="00081DC2">
        <w:rPr>
          <w:rStyle w:val="StyleUnderline"/>
          <w:highlight w:val="green"/>
        </w:rPr>
        <w:t>a ‘‘hard test’’ of</w:t>
      </w:r>
      <w:r w:rsidRPr="002733F6">
        <w:rPr>
          <w:rStyle w:val="StyleUnderline"/>
        </w:rPr>
        <w:t xml:space="preserve"> the </w:t>
      </w:r>
      <w:r w:rsidRPr="00081DC2">
        <w:rPr>
          <w:rStyle w:val="StyleUnderline"/>
          <w:highlight w:val="green"/>
        </w:rPr>
        <w:t>Democratic Peace</w:t>
      </w:r>
      <w:r w:rsidRPr="002733F6">
        <w:rPr>
          <w:rStyle w:val="StyleUnderline"/>
        </w:rPr>
        <w:t xml:space="preserve"> by </w:t>
      </w:r>
      <w:r w:rsidRPr="00081DC2">
        <w:rPr>
          <w:rStyle w:val="StyleUnderline"/>
          <w:highlight w:val="green"/>
        </w:rPr>
        <w:t>test</w:t>
      </w:r>
      <w:r w:rsidRPr="002733F6">
        <w:rPr>
          <w:rStyle w:val="StyleUnderline"/>
        </w:rPr>
        <w:t xml:space="preserve">ing the </w:t>
      </w:r>
      <w:r w:rsidRPr="00081DC2">
        <w:rPr>
          <w:rStyle w:val="StyleUnderline"/>
          <w:highlight w:val="green"/>
        </w:rPr>
        <w:t>conditional effects</w:t>
      </w:r>
      <w:r w:rsidRPr="002733F6">
        <w:rPr>
          <w:rStyle w:val="StyleUnderline"/>
        </w:rPr>
        <w:t xml:space="preserve"> of joint democracy on armed conflict when external threat is present. We test three measures of threat: territorial contention, strategic rivalry, and a threat index that sums the first two measures. For robustness checks, we use </w:t>
      </w:r>
      <w:r w:rsidRPr="00081DC2">
        <w:rPr>
          <w:rStyle w:val="StyleUnderline"/>
          <w:highlight w:val="green"/>
        </w:rPr>
        <w:t>two additional measures of our dependent variable: fatal MID onset, and event data</w:t>
      </w:r>
      <w:r w:rsidRPr="002733F6">
        <w:rPr>
          <w:rStyle w:val="StyleUnderline"/>
        </w:rPr>
        <w:t xml:space="preserve"> from the Armed Conflict Database, </w:t>
      </w:r>
      <w:r w:rsidRPr="00081DC2">
        <w:rPr>
          <w:sz w:val="16"/>
        </w:rPr>
        <w:t xml:space="preserve">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081DC2">
        <w:rPr>
          <w:sz w:val="16"/>
        </w:rPr>
        <w:t>significant</w:t>
      </w:r>
      <w:proofErr w:type="gramEnd"/>
      <w:r w:rsidRPr="00081DC2">
        <w:rPr>
          <w:sz w:val="16"/>
        </w:rPr>
        <w:t xml:space="preserve"> and each measure of threat is strongly positive and significant. Here, liberal institutions maintain their pacific ability and external threats clearly increase conflict propensities. However, </w:t>
      </w:r>
      <w:r w:rsidRPr="008E32CF">
        <w:rPr>
          <w:rStyle w:val="StyleUnderline"/>
        </w:rPr>
        <w:t xml:space="preserve">when we test the interactive relationship between democracy and our measures of external threat, </w:t>
      </w:r>
      <w:r w:rsidRPr="00081DC2">
        <w:rPr>
          <w:rStyle w:val="StyleUnderline"/>
          <w:highlight w:val="green"/>
        </w:rPr>
        <w:t xml:space="preserve">the pacifying effect of democracy is less [prominent] </w:t>
      </w:r>
      <w:r w:rsidRPr="00081DC2">
        <w:rPr>
          <w:strike/>
          <w:sz w:val="16"/>
        </w:rPr>
        <w:t>visible</w:t>
      </w:r>
      <w:r w:rsidRPr="00081DC2">
        <w:rPr>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081DC2">
        <w:rPr>
          <w:rStyle w:val="StyleUnderline"/>
          <w:highlight w:val="green"/>
        </w:rPr>
        <w:t>Using a longer timeframe, we find more consistent evidence that when faced with an external threat,</w:t>
      </w:r>
      <w:r w:rsidRPr="008E32CF">
        <w:rPr>
          <w:rStyle w:val="StyleUnderline"/>
        </w:rPr>
        <w:t xml:space="preserve"> be it territorial contention, strategic rivalry, or a combination</w:t>
      </w:r>
      <w:r w:rsidRPr="00081DC2">
        <w:rPr>
          <w:rStyle w:val="StyleUnderline"/>
          <w:highlight w:val="green"/>
        </w:rPr>
        <w:t xml:space="preserve">, </w:t>
      </w:r>
      <w:r w:rsidRPr="00081DC2">
        <w:rPr>
          <w:rStyle w:val="Emphasis"/>
          <w:highlight w:val="green"/>
        </w:rPr>
        <w:t>democratic pacifism does not survive</w:t>
      </w:r>
      <w:r w:rsidRPr="00081DC2">
        <w:rPr>
          <w:sz w:val="16"/>
          <w:highlight w:val="green"/>
        </w:rPr>
        <w:t>.</w:t>
      </w:r>
      <w:r w:rsidRPr="00081DC2">
        <w:rPr>
          <w:sz w:val="16"/>
        </w:rPr>
        <w:t xml:space="preserve"> What are the implications of our study? First, while </w:t>
      </w:r>
      <w:proofErr w:type="gramStart"/>
      <w:r w:rsidRPr="00081DC2">
        <w:rPr>
          <w:sz w:val="16"/>
        </w:rPr>
        <w:t>it is clear that we</w:t>
      </w:r>
      <w:proofErr w:type="gramEnd"/>
      <w:r w:rsidRPr="00081DC2">
        <w:rPr>
          <w:sz w:val="16"/>
        </w:rPr>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081DC2">
        <w:rPr>
          <w:sz w:val="16"/>
        </w:rPr>
        <w:t>Owsiak</w:t>
      </w:r>
      <w:proofErr w:type="spellEnd"/>
      <w:r w:rsidRPr="00081DC2">
        <w:rPr>
          <w:sz w:val="16"/>
        </w:rPr>
        <w:t xml:space="preserve"> et al. (2016) refer to as ‘‘lesser rivalries’’ in which ‘‘both the frequency and severity of violent interaction decline. Yet, the sentiments of threat, enmity, and competition that remain—along with the persistence of unresolved issues—mean that </w:t>
      </w:r>
      <w:r w:rsidRPr="00081DC2">
        <w:rPr>
          <w:rStyle w:val="StyleUnderline"/>
          <w:highlight w:val="green"/>
        </w:rPr>
        <w:t>lesser rivalries</w:t>
      </w:r>
      <w:r w:rsidRPr="00081DC2">
        <w:rPr>
          <w:sz w:val="16"/>
        </w:rPr>
        <w:t xml:space="preserve"> still </w:t>
      </w:r>
      <w:r w:rsidRPr="00081DC2">
        <w:rPr>
          <w:rStyle w:val="StyleUnderline"/>
          <w:highlight w:val="green"/>
        </w:rPr>
        <w:t>experience</w:t>
      </w:r>
      <w:r w:rsidRPr="00081DC2">
        <w:rPr>
          <w:sz w:val="16"/>
        </w:rPr>
        <w:t xml:space="preserve"> isolated </w:t>
      </w:r>
      <w:r w:rsidRPr="00081DC2">
        <w:rPr>
          <w:rStyle w:val="StyleUnderline"/>
          <w:highlight w:val="green"/>
        </w:rPr>
        <w:t>violent episodes</w:t>
      </w:r>
      <w:r w:rsidRPr="00081DC2">
        <w:rPr>
          <w:sz w:val="16"/>
        </w:rPr>
        <w:t xml:space="preserve"> (e.g., militarized interstate disputes), diplomatic hostility, and non-violent crises’’ (</w:t>
      </w:r>
      <w:proofErr w:type="spellStart"/>
      <w:r w:rsidRPr="00081DC2">
        <w:rPr>
          <w:sz w:val="16"/>
        </w:rPr>
        <w:t>Owsiak</w:t>
      </w:r>
      <w:proofErr w:type="spellEnd"/>
      <w:r w:rsidRPr="00081DC2">
        <w:rPr>
          <w:sz w:val="16"/>
        </w:rPr>
        <w:t xml:space="preserve"> et al., 2016). Second, our findings show that </w:t>
      </w:r>
      <w:r w:rsidRPr="00AF0A10">
        <w:rPr>
          <w:rStyle w:val="StyleUnderline"/>
        </w:rPr>
        <w:t>the pacific benefits of liberal institutions or externalized norms are not always able to lower the likelihood of armed conflict when faced with external threats</w:t>
      </w:r>
      <w:r w:rsidRPr="00081DC2">
        <w:rPr>
          <w:sz w:val="16"/>
        </w:rPr>
        <w:t xml:space="preserve">, whether those hazards are disputed territory, strategic rivalry, or a combination of the two. </w:t>
      </w:r>
      <w:r w:rsidRPr="00081DC2">
        <w:rPr>
          <w:rStyle w:val="StyleUnderline"/>
          <w:highlight w:val="green"/>
        </w:rPr>
        <w:t>The structural environment</w:t>
      </w:r>
      <w:r w:rsidRPr="00081DC2">
        <w:rPr>
          <w:sz w:val="16"/>
        </w:rPr>
        <w:t xml:space="preserve"> clearly </w:t>
      </w:r>
      <w:r w:rsidRPr="00081DC2">
        <w:rPr>
          <w:rStyle w:val="StyleUnderline"/>
          <w:highlight w:val="green"/>
        </w:rPr>
        <w:t xml:space="preserve">influences democratic leaders </w:t>
      </w:r>
      <w:r w:rsidRPr="00404259">
        <w:rPr>
          <w:rStyle w:val="StyleUnderline"/>
        </w:rPr>
        <w:t>in</w:t>
      </w:r>
      <w:r w:rsidRPr="00AF0A10">
        <w:rPr>
          <w:rStyle w:val="StyleUnderline"/>
        </w:rPr>
        <w:t xml:space="preserve"> their foreign policy actions </w:t>
      </w:r>
      <w:r w:rsidRPr="00081DC2">
        <w:rPr>
          <w:rStyle w:val="StyleUnderline"/>
          <w:highlight w:val="green"/>
        </w:rPr>
        <w:t>more than</w:t>
      </w:r>
      <w:r w:rsidRPr="00AF0A10">
        <w:rPr>
          <w:rStyle w:val="StyleUnderline"/>
        </w:rPr>
        <w:t xml:space="preserve"> has heretofore been </w:t>
      </w:r>
      <w:r w:rsidRPr="00081DC2">
        <w:rPr>
          <w:rStyle w:val="StyleUnderline"/>
          <w:highlight w:val="green"/>
        </w:rPr>
        <w:t>appreciated</w:t>
      </w:r>
      <w:r w:rsidRPr="00AF0A10">
        <w:rPr>
          <w:rStyle w:val="StyleUnderline"/>
        </w:rPr>
        <w:t>.</w:t>
      </w:r>
      <w:r w:rsidRPr="00081DC2">
        <w:rPr>
          <w:sz w:val="16"/>
        </w:rPr>
        <w:t xml:space="preserve"> Audience costs, resolve, and electoral pressures, produced from external threats, are powerful forces that are present even in jointly democratic relationships. These forces make it difficult for leaders to trust one another, which inhibits conflict resolution and facilitates persistent hostility. It does appear, then, that there is a limit to the Democratic Peace.</w:t>
      </w:r>
    </w:p>
    <w:p w14:paraId="17E89227" w14:textId="434CD78B" w:rsidR="001E353E" w:rsidRDefault="001E353E" w:rsidP="001E353E"/>
    <w:p w14:paraId="27823BFD" w14:textId="1579B1C8" w:rsidR="00B53BEB" w:rsidRPr="001E353E" w:rsidRDefault="00B53BEB" w:rsidP="00EC13B2">
      <w:pPr>
        <w:pStyle w:val="Heading2"/>
        <w:jc w:val="left"/>
      </w:pPr>
    </w:p>
    <w:p w14:paraId="7C175A12" w14:textId="77777777" w:rsidR="001E353E" w:rsidRPr="001E353E" w:rsidRDefault="001E353E" w:rsidP="001E353E"/>
    <w:sectPr w:rsidR="001E353E" w:rsidRPr="001E35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10BA"/>
    <w:multiLevelType w:val="hybridMultilevel"/>
    <w:tmpl w:val="3948D2AE"/>
    <w:lvl w:ilvl="0" w:tplc="DD1636EA">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73E20"/>
    <w:rsid w:val="000B27BD"/>
    <w:rsid w:val="001E353E"/>
    <w:rsid w:val="00573E20"/>
    <w:rsid w:val="006748F8"/>
    <w:rsid w:val="006D3626"/>
    <w:rsid w:val="00B53BEB"/>
    <w:rsid w:val="00D252E6"/>
    <w:rsid w:val="00EC13B2"/>
    <w:rsid w:val="00EE0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DF736"/>
  <w15:chartTrackingRefBased/>
  <w15:docId w15:val="{1784E0BB-97A8-43E2-B679-0CEEFAD51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48F8"/>
    <w:rPr>
      <w:rFonts w:ascii="Calibri" w:hAnsi="Calibri" w:cs="Calibri"/>
    </w:rPr>
  </w:style>
  <w:style w:type="paragraph" w:styleId="Heading1">
    <w:name w:val="heading 1"/>
    <w:aliases w:val="Pocket"/>
    <w:basedOn w:val="Normal"/>
    <w:next w:val="Normal"/>
    <w:link w:val="Heading1Char"/>
    <w:qFormat/>
    <w:rsid w:val="006748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48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48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TAG, Ch,Ch,No Spacing12,No Spacing2111,No Spacing211,No Spacing21,No Spacing5,No Spacing1121,T,small space,t,No Spacing11111,tags,Read stuff,No Spacing1111,No Spacing3,ta,Ta,No Spacing111111,No Spacing4,C"/>
    <w:basedOn w:val="Normal"/>
    <w:next w:val="Normal"/>
    <w:link w:val="Heading4Char"/>
    <w:uiPriority w:val="3"/>
    <w:unhideWhenUsed/>
    <w:qFormat/>
    <w:rsid w:val="006748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48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8F8"/>
  </w:style>
  <w:style w:type="character" w:customStyle="1" w:styleId="Heading2Char">
    <w:name w:val="Heading 2 Char"/>
    <w:aliases w:val="Hat Char"/>
    <w:basedOn w:val="DefaultParagraphFont"/>
    <w:link w:val="Heading2"/>
    <w:uiPriority w:val="1"/>
    <w:rsid w:val="006748F8"/>
    <w:rPr>
      <w:rFonts w:ascii="Calibri" w:eastAsiaTheme="majorEastAsia" w:hAnsi="Calibri" w:cstheme="majorBidi"/>
      <w:b/>
      <w:sz w:val="44"/>
      <w:szCs w:val="26"/>
      <w:u w:val="double"/>
    </w:rPr>
  </w:style>
  <w:style w:type="character" w:customStyle="1" w:styleId="Heading4Char">
    <w:name w:val="Heading 4 Char"/>
    <w:aliases w:val="Tag Char,Big card Char,Normal Tag Char,body Char,heading 2 Char,TAG Char, Ch Char,Ch Char,No Spacing12 Char,No Spacing2111 Char,No Spacing211 Char,No Spacing21 Char,No Spacing5 Char,No Spacing1121 Char,T Char,small space Char,t Char"/>
    <w:basedOn w:val="DefaultParagraphFont"/>
    <w:link w:val="Heading4"/>
    <w:uiPriority w:val="3"/>
    <w:rsid w:val="006748F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6748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48F8"/>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c"/>
    <w:basedOn w:val="DefaultParagraphFont"/>
    <w:uiPriority w:val="6"/>
    <w:qFormat/>
    <w:rsid w:val="006748F8"/>
    <w:rPr>
      <w:b w:val="0"/>
      <w:sz w:val="22"/>
      <w:u w:val="single"/>
    </w:rPr>
  </w:style>
  <w:style w:type="paragraph" w:styleId="ListParagraph">
    <w:name w:val="List Paragraph"/>
    <w:basedOn w:val="Normal"/>
    <w:uiPriority w:val="34"/>
    <w:rsid w:val="006748F8"/>
    <w:pPr>
      <w:spacing w:after="0" w:line="240" w:lineRule="auto"/>
    </w:pPr>
    <w:rPr>
      <w:rFonts w:ascii="Arial" w:eastAsia="Calibri" w:hAnsi="Arial" w:cs="Times New Roman"/>
      <w:sz w:val="20"/>
    </w:rPr>
  </w:style>
  <w:style w:type="paragraph" w:customStyle="1" w:styleId="textbold">
    <w:name w:val="text bold"/>
    <w:basedOn w:val="Normal"/>
    <w:link w:val="Emphasis"/>
    <w:uiPriority w:val="7"/>
    <w:qFormat/>
    <w:rsid w:val="006748F8"/>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Hyperlink">
    <w:name w:val="Hyperlink"/>
    <w:aliases w:val="No Spacing Char,Small Text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6748F8"/>
    <w:rPr>
      <w:color w:val="auto"/>
      <w:u w:val="none"/>
    </w:rPr>
  </w:style>
  <w:style w:type="paragraph" w:styleId="NoSpacing">
    <w:name w:val="No Spacing"/>
    <w:aliases w:val="Small Text,Card Format,DDI Tag,Tag Title,No Spacing6,No Spacing tnr,ClearFormatting,Hidden Block Title,No Spacing311,No Spacing51,No Spacing8,Dont u,No Spacing1111111,Clear,Note Level 2,No Spacing111112,No Spacing31,Tag and Ci,card,ca"/>
    <w:basedOn w:val="Heading1"/>
    <w:link w:val="Hyperlink"/>
    <w:autoRedefine/>
    <w:uiPriority w:val="99"/>
    <w:qFormat/>
    <w:rsid w:val="006748F8"/>
    <w:pPr>
      <w:keepNext w:val="0"/>
      <w:keepLines w:val="0"/>
      <w:spacing w:before="0" w:line="256" w:lineRule="auto"/>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6748F8"/>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6748F8"/>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6748F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environment/2020/oct/09/turning-up-the-spotlight-how-our-climate-coverage-has-made-a-difference" TargetMode="External"/><Relationship Id="rId3" Type="http://schemas.openxmlformats.org/officeDocument/2006/relationships/styles" Target="styles.xml"/><Relationship Id="rId7" Type="http://schemas.openxmlformats.org/officeDocument/2006/relationships/hyperlink" Target="https://theclick.news/is-presenting-a-solution-for-climate-change-advocacy-journalism/?fbclid=IwAR0ae9RGQtqfOwQ1DGMxY5p2rRqxJwHHdppTJ0Q9biYxJZYPXIFzeCkPbK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ronkitehhh.jmc.asu.edu/blog/2014/10/objectivity-false-equivalencies-climate-change/?fbclid=IwAR3a6UrzMhqM_Tiu8WiuWF7ReRaeL9MLKyq2wP10PAH1gLeMJvynRIGS6A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23C09-EC18-49E9-84AB-638D8B4C1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138</TotalTime>
  <Pages>1</Pages>
  <Words>13303</Words>
  <Characters>75829</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4</cp:revision>
  <dcterms:created xsi:type="dcterms:W3CDTF">2022-03-11T22:54:00Z</dcterms:created>
  <dcterms:modified xsi:type="dcterms:W3CDTF">2022-03-12T01:29:00Z</dcterms:modified>
</cp:coreProperties>
</file>