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56EFB" w14:textId="2E42581B" w:rsidR="009F6C3B" w:rsidRDefault="009F6C3B" w:rsidP="009F6C3B">
      <w:pPr>
        <w:pStyle w:val="Heading2"/>
      </w:pPr>
      <w:r>
        <w:t>1.</w:t>
      </w:r>
    </w:p>
    <w:p w14:paraId="64B8391C" w14:textId="77777777" w:rsidR="009F6C3B" w:rsidRDefault="009F6C3B" w:rsidP="009F6C3B">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0A73C1B0" w14:textId="77777777" w:rsidR="009F6C3B" w:rsidRDefault="009F6C3B" w:rsidP="009F6C3B">
      <w:r w:rsidRPr="00A20808">
        <w:rPr>
          <w:rStyle w:val="Style13ptBold"/>
        </w:rPr>
        <w:t>Merriam Webster ND</w:t>
      </w:r>
      <w:r>
        <w:t xml:space="preserve">, </w:t>
      </w:r>
      <w:hyperlink r:id="rId6" w:history="1">
        <w:r w:rsidRPr="00C239DC">
          <w:rPr>
            <w:rStyle w:val="Hyperlink"/>
          </w:rPr>
          <w:t>https://www.merriam-webster.com/dictionary/unconditional</w:t>
        </w:r>
      </w:hyperlink>
      <w:r>
        <w:t xml:space="preserve"> //</w:t>
      </w:r>
      <w:proofErr w:type="spellStart"/>
      <w:r>
        <w:t>sid</w:t>
      </w:r>
      <w:proofErr w:type="spellEnd"/>
    </w:p>
    <w:p w14:paraId="15DA409A" w14:textId="77777777" w:rsidR="009F6C3B" w:rsidRPr="00A20808" w:rsidRDefault="009F6C3B" w:rsidP="009F6C3B">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7" w:history="1">
        <w:r w:rsidRPr="00A20808">
          <w:rPr>
            <w:rStyle w:val="Hyperlink"/>
          </w:rPr>
          <w:t>ABSOLUTE</w:t>
        </w:r>
      </w:hyperlink>
      <w:r w:rsidRPr="00A20808">
        <w:t>, </w:t>
      </w:r>
      <w:hyperlink r:id="rId8" w:history="1">
        <w:r w:rsidRPr="00A20808">
          <w:rPr>
            <w:rStyle w:val="Hyperlink"/>
          </w:rPr>
          <w:t>UNQUALIFIED</w:t>
        </w:r>
      </w:hyperlink>
    </w:p>
    <w:p w14:paraId="70ED083E" w14:textId="72F89663" w:rsidR="009F6C3B" w:rsidRDefault="009F6C3B" w:rsidP="009F6C3B">
      <w:pPr>
        <w:pStyle w:val="Heading4"/>
      </w:pPr>
      <w:r>
        <w:t>2] Violation – They only grant the Right to Strike to [</w:t>
      </w:r>
      <w:r>
        <w:t xml:space="preserve">mass workers against </w:t>
      </w:r>
      <w:proofErr w:type="spellStart"/>
      <w:r>
        <w:t>capitlism</w:t>
      </w:r>
      <w:proofErr w:type="spellEnd"/>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50622A7C" w14:textId="77777777" w:rsidR="009F6C3B" w:rsidRPr="00483479" w:rsidRDefault="009F6C3B" w:rsidP="009F6C3B">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483479">
          <w:rPr>
            <w:rStyle w:val="Hyperlink"/>
            <w:sz w:val="16"/>
          </w:rPr>
          <w:t>https://law.stanford.edu/wp-content/uploads/2018/04/Timor-Leste-Constitutional-Rights.pdf</w:t>
        </w:r>
      </w:hyperlink>
      <w:r w:rsidRPr="00483479">
        <w:rPr>
          <w:sz w:val="16"/>
        </w:rPr>
        <w:t>; Accessed: 10-30-2021; AU)</w:t>
      </w:r>
    </w:p>
    <w:p w14:paraId="6104A98B" w14:textId="77777777" w:rsidR="009F6C3B" w:rsidRPr="005127AC" w:rsidRDefault="009F6C3B" w:rsidP="009F6C3B">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0AE912D0" w14:textId="77777777" w:rsidR="009F6C3B" w:rsidRDefault="009F6C3B" w:rsidP="009F6C3B">
      <w:pPr>
        <w:pStyle w:val="Heading4"/>
      </w:pPr>
      <w:r>
        <w:lastRenderedPageBreak/>
        <w:t xml:space="preserve">3] Standards – </w:t>
      </w:r>
    </w:p>
    <w:p w14:paraId="2A837CD2" w14:textId="77777777" w:rsidR="009F6C3B" w:rsidRDefault="009F6C3B" w:rsidP="009F6C3B">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1158542A" w14:textId="77777777" w:rsidR="009F6C3B" w:rsidRPr="00097ABF" w:rsidRDefault="009F6C3B" w:rsidP="009F6C3B">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04A19ADD" w14:textId="77777777" w:rsidR="009F6C3B" w:rsidRDefault="009F6C3B" w:rsidP="009F6C3B">
      <w:pPr>
        <w:pStyle w:val="Heading4"/>
      </w:pPr>
      <w:r>
        <w:t xml:space="preserve">4] </w:t>
      </w:r>
      <w:r w:rsidRPr="00D557B8">
        <w:rPr>
          <w:u w:val="single"/>
        </w:rPr>
        <w:t>TVA</w:t>
      </w:r>
      <w:r>
        <w:t xml:space="preserve"> – establish a right to strike and read Teacher Unions as an Advantage.</w:t>
      </w:r>
    </w:p>
    <w:p w14:paraId="46BECE53" w14:textId="77777777" w:rsidR="009F6C3B" w:rsidRDefault="009F6C3B" w:rsidP="009F6C3B">
      <w:pPr>
        <w:pStyle w:val="Heading4"/>
      </w:pPr>
      <w:r>
        <w:t xml:space="preserve">5] </w:t>
      </w:r>
      <w:r w:rsidRPr="00D557B8">
        <w:rPr>
          <w:u w:val="single"/>
        </w:rPr>
        <w:t>Paradigm Issues</w:t>
      </w:r>
      <w:r>
        <w:t xml:space="preserve"> – </w:t>
      </w:r>
    </w:p>
    <w:p w14:paraId="20FE2F47" w14:textId="77777777" w:rsidR="009F6C3B" w:rsidRDefault="009F6C3B" w:rsidP="009F6C3B">
      <w:pPr>
        <w:pStyle w:val="Heading4"/>
      </w:pPr>
      <w:r>
        <w:t xml:space="preserve">a] Topicality is </w:t>
      </w:r>
      <w:r>
        <w:rPr>
          <w:u w:val="single"/>
        </w:rPr>
        <w:t>Drop the Debater</w:t>
      </w:r>
      <w:r>
        <w:t xml:space="preserve"> – it’s a fundamental baseline for debate-ability.</w:t>
      </w:r>
    </w:p>
    <w:p w14:paraId="52688A90" w14:textId="77777777" w:rsidR="009F6C3B" w:rsidRDefault="009F6C3B" w:rsidP="009F6C3B">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23ACC31" w14:textId="6B4C34EC" w:rsidR="009F6C3B" w:rsidRPr="009F6C3B" w:rsidRDefault="009F6C3B" w:rsidP="009F6C3B">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A5391A9" w14:textId="708795D9" w:rsidR="009F6C3B" w:rsidRDefault="009F6C3B" w:rsidP="009F6C3B">
      <w:pPr>
        <w:pStyle w:val="Heading2"/>
      </w:pPr>
      <w:r>
        <w:lastRenderedPageBreak/>
        <w:t>2.</w:t>
      </w:r>
    </w:p>
    <w:p w14:paraId="574C8129" w14:textId="77777777" w:rsidR="009F6C3B" w:rsidRDefault="009F6C3B" w:rsidP="009F6C3B">
      <w:pPr>
        <w:pStyle w:val="Heading4"/>
      </w:pPr>
      <w:r>
        <w:t xml:space="preserve">Strikes have </w:t>
      </w:r>
      <w:r>
        <w:rPr>
          <w:u w:val="single"/>
        </w:rPr>
        <w:t>no effect</w:t>
      </w:r>
      <w:r>
        <w:t xml:space="preserve"> – tech, replacement workers, public influence, employer costs, etc. Independently, only public workers solve strike ineffectiveness, not workers – all worker strikes do is anger the public</w:t>
      </w:r>
    </w:p>
    <w:p w14:paraId="2D03EAF2" w14:textId="77777777" w:rsidR="009F6C3B" w:rsidRPr="00A70FDB" w:rsidRDefault="009F6C3B" w:rsidP="009F6C3B">
      <w:r w:rsidRPr="00A70FDB">
        <w:rPr>
          <w:rStyle w:val="Style13ptBold"/>
        </w:rPr>
        <w:t>Waldersee 17</w:t>
      </w:r>
      <w:r w:rsidRPr="00A70FDB">
        <w:t xml:space="preserve"> [Victoria Waldersee; former Co-Director and Commissioning Editor for Economy; 9-7-2017; "We asked economists whether strikes really work"; </w:t>
      </w:r>
      <w:r>
        <w:t xml:space="preserve">Our </w:t>
      </w:r>
      <w:r w:rsidRPr="00A70FDB">
        <w:t>Economy; https://www.ecnmy.org/engage/we-asked-economists-whether-strikes-really-work/; 11-20-2021] //Miller</w:t>
      </w:r>
    </w:p>
    <w:p w14:paraId="0A5912B8" w14:textId="77777777" w:rsidR="009F6C3B" w:rsidRPr="005E1F2B" w:rsidRDefault="009F6C3B" w:rsidP="009F6C3B">
      <w:pPr>
        <w:rPr>
          <w:rStyle w:val="Emphasis"/>
        </w:rPr>
      </w:pPr>
      <w:r w:rsidRPr="005E1F2B">
        <w:rPr>
          <w:rStyle w:val="Emphasis"/>
          <w:highlight w:val="green"/>
        </w:rPr>
        <w:t>What makes</w:t>
      </w:r>
      <w:r w:rsidRPr="00A70FDB">
        <w:rPr>
          <w:sz w:val="14"/>
        </w:rPr>
        <w:t xml:space="preserve"> or breaks </w:t>
      </w:r>
      <w:r w:rsidRPr="005E1F2B">
        <w:rPr>
          <w:rStyle w:val="Emphasis"/>
          <w:highlight w:val="green"/>
        </w:rPr>
        <w:t>a strike</w:t>
      </w:r>
      <w:r w:rsidRPr="005E1F2B">
        <w:rPr>
          <w:rStyle w:val="Emphasis"/>
        </w:rPr>
        <w:t>?</w:t>
      </w:r>
    </w:p>
    <w:p w14:paraId="162FD74A" w14:textId="77777777" w:rsidR="009F6C3B" w:rsidRPr="00A70FDB" w:rsidRDefault="009F6C3B" w:rsidP="009F6C3B">
      <w:pPr>
        <w:rPr>
          <w:sz w:val="14"/>
        </w:rPr>
      </w:pPr>
      <w:r w:rsidRPr="00A70FDB">
        <w:rPr>
          <w:sz w:val="14"/>
        </w:rPr>
        <w:t xml:space="preserve">It </w:t>
      </w:r>
      <w:r w:rsidRPr="005E1F2B">
        <w:rPr>
          <w:rStyle w:val="StyleUnderline"/>
          <w:highlight w:val="green"/>
        </w:rPr>
        <w:t>depends on</w:t>
      </w:r>
      <w:r w:rsidRPr="00A70FDB">
        <w:rPr>
          <w:sz w:val="14"/>
        </w:rPr>
        <w:t xml:space="preserve"> a few things: One, how much it’s going to affect the </w:t>
      </w:r>
      <w:r w:rsidRPr="005E1F2B">
        <w:rPr>
          <w:rStyle w:val="StyleUnderline"/>
          <w:highlight w:val="green"/>
        </w:rPr>
        <w:t>employer’s business</w:t>
      </w:r>
      <w:r w:rsidRPr="00A70FDB">
        <w:rPr>
          <w:sz w:val="14"/>
        </w:rPr>
        <w:t xml:space="preserve"> in the short term; two, how </w:t>
      </w:r>
      <w:r w:rsidRPr="005E1F2B">
        <w:rPr>
          <w:rStyle w:val="StyleUnderline"/>
          <w:highlight w:val="green"/>
        </w:rPr>
        <w:t>replaceable</w:t>
      </w:r>
      <w:r w:rsidRPr="00A70FDB">
        <w:rPr>
          <w:sz w:val="14"/>
        </w:rPr>
        <w:t xml:space="preserve"> the </w:t>
      </w:r>
      <w:r w:rsidRPr="005E1F2B">
        <w:rPr>
          <w:rStyle w:val="StyleUnderline"/>
          <w:highlight w:val="green"/>
        </w:rPr>
        <w:t>workers</w:t>
      </w:r>
      <w:r w:rsidRPr="00A70FDB">
        <w:rPr>
          <w:sz w:val="14"/>
        </w:rPr>
        <w:t xml:space="preserve"> are; </w:t>
      </w:r>
      <w:r w:rsidRPr="005E1F2B">
        <w:rPr>
          <w:rStyle w:val="StyleUnderline"/>
          <w:highlight w:val="green"/>
        </w:rPr>
        <w:t>and</w:t>
      </w:r>
      <w:r w:rsidRPr="00A70FDB">
        <w:rPr>
          <w:sz w:val="14"/>
        </w:rPr>
        <w:t xml:space="preserve"> three, to what </w:t>
      </w:r>
      <w:r w:rsidRPr="005E1F2B">
        <w:rPr>
          <w:rStyle w:val="StyleUnderline"/>
        </w:rPr>
        <w:t xml:space="preserve">extent the </w:t>
      </w:r>
      <w:r w:rsidRPr="005E1F2B">
        <w:rPr>
          <w:rStyle w:val="StyleUnderline"/>
          <w:highlight w:val="green"/>
        </w:rPr>
        <w:t>strikers have the public and the government on their side</w:t>
      </w:r>
      <w:r w:rsidRPr="00A70FDB">
        <w:rPr>
          <w:sz w:val="14"/>
        </w:rPr>
        <w:t>.</w:t>
      </w:r>
    </w:p>
    <w:p w14:paraId="4462FF6F" w14:textId="77777777" w:rsidR="009F6C3B" w:rsidRPr="00A70FDB" w:rsidRDefault="009F6C3B" w:rsidP="009F6C3B">
      <w:pPr>
        <w:rPr>
          <w:u w:val="single"/>
        </w:rPr>
      </w:pPr>
      <w:r w:rsidRPr="002C4FF7">
        <w:rPr>
          <w:rStyle w:val="StyleUnderline"/>
        </w:rPr>
        <w:t>“I work at a university,” says Simms. “If I decide not to work today, not much happens to my employer’s business. But if I were a train driver, and I decided not to do my job, it would obviously have an immediate effect.”</w:t>
      </w:r>
    </w:p>
    <w:p w14:paraId="24EE1F17" w14:textId="77777777" w:rsidR="009F6C3B" w:rsidRPr="00A70FDB" w:rsidRDefault="009F6C3B" w:rsidP="009F6C3B">
      <w:pPr>
        <w:rPr>
          <w:u w:val="single"/>
        </w:rPr>
      </w:pPr>
      <w:r w:rsidRPr="002C4FF7">
        <w:rPr>
          <w:rStyle w:val="Emphasis"/>
          <w:highlight w:val="green"/>
        </w:rPr>
        <w:t>If workers can easily be replaced</w:t>
      </w:r>
      <w:r w:rsidRPr="00A70FDB">
        <w:rPr>
          <w:sz w:val="14"/>
        </w:rPr>
        <w:t xml:space="preserve"> by other workers, their ‘</w:t>
      </w:r>
      <w:r w:rsidRPr="002C4FF7">
        <w:rPr>
          <w:rStyle w:val="Emphasis"/>
          <w:highlight w:val="green"/>
        </w:rPr>
        <w:t xml:space="preserve">bargaining power’ is </w:t>
      </w:r>
      <w:proofErr w:type="gramStart"/>
      <w:r w:rsidRPr="002C4FF7">
        <w:rPr>
          <w:rStyle w:val="Emphasis"/>
        </w:rPr>
        <w:t xml:space="preserve">pretty </w:t>
      </w:r>
      <w:r w:rsidRPr="002C4FF7">
        <w:rPr>
          <w:rStyle w:val="Emphasis"/>
          <w:highlight w:val="green"/>
        </w:rPr>
        <w:t>low</w:t>
      </w:r>
      <w:proofErr w:type="gramEnd"/>
      <w:r w:rsidRPr="00A70FDB">
        <w:rPr>
          <w:sz w:val="14"/>
        </w:rPr>
        <w:t xml:space="preserve">. If there is what economists call ‘surplus </w:t>
      </w:r>
      <w:proofErr w:type="spellStart"/>
      <w:r w:rsidRPr="00A70FDB">
        <w:rPr>
          <w:sz w:val="14"/>
        </w:rPr>
        <w:t>labour</w:t>
      </w:r>
      <w:proofErr w:type="spellEnd"/>
      <w:r w:rsidRPr="00A70FDB">
        <w:rPr>
          <w:sz w:val="14"/>
        </w:rPr>
        <w:t xml:space="preserve">’ – i.e., people available and willing to do the job in the current conditions – then companies can just fire unhappy staff and call on a bank of new workers. </w:t>
      </w:r>
      <w:r w:rsidRPr="002C4FF7">
        <w:rPr>
          <w:rStyle w:val="StyleUnderline"/>
        </w:rPr>
        <w:t xml:space="preserve">When </w:t>
      </w:r>
      <w:r w:rsidRPr="002C4FF7">
        <w:rPr>
          <w:rStyle w:val="StyleUnderline"/>
          <w:highlight w:val="green"/>
        </w:rPr>
        <w:t>public sector</w:t>
      </w:r>
      <w:r w:rsidRPr="002C4FF7">
        <w:rPr>
          <w:rStyle w:val="StyleUnderline"/>
        </w:rPr>
        <w:t xml:space="preserve"> workers </w:t>
      </w:r>
      <w:r w:rsidRPr="002C4FF7">
        <w:rPr>
          <w:rStyle w:val="StyleUnderline"/>
          <w:highlight w:val="green"/>
        </w:rPr>
        <w:t>go on strike, there are</w:t>
      </w:r>
      <w:r w:rsidRPr="002C4FF7">
        <w:rPr>
          <w:rStyle w:val="StyleUnderline"/>
        </w:rPr>
        <w:t xml:space="preserve"> often </w:t>
      </w:r>
      <w:r w:rsidRPr="002C4FF7">
        <w:rPr>
          <w:rStyle w:val="StyleUnderline"/>
          <w:highlight w:val="green"/>
        </w:rPr>
        <w:t xml:space="preserve">private companies </w:t>
      </w:r>
      <w:r w:rsidRPr="002C4FF7">
        <w:rPr>
          <w:rStyle w:val="StyleUnderline"/>
        </w:rPr>
        <w:t xml:space="preserve">happy </w:t>
      </w:r>
      <w:r w:rsidRPr="002C4FF7">
        <w:rPr>
          <w:rStyle w:val="StyleUnderline"/>
          <w:highlight w:val="green"/>
        </w:rPr>
        <w:t>to do the work instead</w:t>
      </w:r>
      <w:r w:rsidRPr="002C4FF7">
        <w:rPr>
          <w:rStyle w:val="StyleUnderline"/>
        </w:rPr>
        <w:t>.</w:t>
      </w:r>
    </w:p>
    <w:p w14:paraId="5E2B800F" w14:textId="77777777" w:rsidR="009F6C3B" w:rsidRPr="00A70FDB" w:rsidRDefault="009F6C3B" w:rsidP="009F6C3B">
      <w:pPr>
        <w:rPr>
          <w:u w:val="single"/>
        </w:rPr>
      </w:pPr>
      <w:r w:rsidRPr="00A70FDB">
        <w:rPr>
          <w:sz w:val="14"/>
        </w:rPr>
        <w:t>And then there’s technology “</w:t>
      </w:r>
      <w:r w:rsidRPr="002C4FF7">
        <w:rPr>
          <w:rStyle w:val="Emphasis"/>
        </w:rPr>
        <w:t xml:space="preserve">Advances in </w:t>
      </w:r>
      <w:r w:rsidRPr="002C4FF7">
        <w:rPr>
          <w:rStyle w:val="Emphasis"/>
          <w:highlight w:val="green"/>
        </w:rPr>
        <w:t>technology</w:t>
      </w:r>
      <w:r w:rsidRPr="002C4FF7">
        <w:rPr>
          <w:rStyle w:val="Emphasis"/>
        </w:rPr>
        <w:t xml:space="preserve"> are really </w:t>
      </w:r>
      <w:r w:rsidRPr="002C4FF7">
        <w:rPr>
          <w:rStyle w:val="Emphasis"/>
          <w:highlight w:val="green"/>
        </w:rPr>
        <w:t>reducing the power of workers</w:t>
      </w:r>
      <w:r w:rsidRPr="002C4FF7">
        <w:rPr>
          <w:rStyle w:val="Emphasis"/>
        </w:rPr>
        <w:t xml:space="preserve"> to fight their corner</w:t>
      </w:r>
      <w:r w:rsidRPr="00A70FDB">
        <w:rPr>
          <w:sz w:val="14"/>
        </w:rPr>
        <w:t xml:space="preserve">,” says Crossman. In low-wage, manufacturing jobs, </w:t>
      </w:r>
      <w:r w:rsidRPr="00E100F0">
        <w:rPr>
          <w:rStyle w:val="StyleUnderline"/>
          <w:highlight w:val="green"/>
        </w:rPr>
        <w:t xml:space="preserve">people can </w:t>
      </w:r>
      <w:r w:rsidRPr="00E100F0">
        <w:rPr>
          <w:rStyle w:val="StyleUnderline"/>
        </w:rPr>
        <w:t xml:space="preserve">just </w:t>
      </w:r>
      <w:r w:rsidRPr="00E100F0">
        <w:rPr>
          <w:rStyle w:val="StyleUnderline"/>
          <w:highlight w:val="green"/>
        </w:rPr>
        <w:t>be replaced by obedient robots</w:t>
      </w:r>
      <w:r w:rsidRPr="00E100F0">
        <w:rPr>
          <w:rStyle w:val="StyleUnderline"/>
        </w:rPr>
        <w:t>, and that’s the end of that.</w:t>
      </w:r>
    </w:p>
    <w:p w14:paraId="45DC9CF6" w14:textId="77777777" w:rsidR="009F6C3B" w:rsidRPr="00A70FDB" w:rsidRDefault="009F6C3B" w:rsidP="009F6C3B">
      <w:pPr>
        <w:rPr>
          <w:u w:val="single"/>
        </w:rPr>
      </w:pPr>
      <w:r w:rsidRPr="00E100F0">
        <w:rPr>
          <w:rStyle w:val="Emphasis"/>
          <w:highlight w:val="green"/>
        </w:rPr>
        <w:t>If the</w:t>
      </w:r>
      <w:r w:rsidRPr="00A70FDB">
        <w:rPr>
          <w:sz w:val="14"/>
        </w:rPr>
        <w:t xml:space="preserve"> government and the </w:t>
      </w:r>
      <w:r w:rsidRPr="00E100F0">
        <w:rPr>
          <w:rStyle w:val="Emphasis"/>
          <w:highlight w:val="green"/>
        </w:rPr>
        <w:t xml:space="preserve">public take a stand </w:t>
      </w:r>
      <w:r w:rsidRPr="00E100F0">
        <w:rPr>
          <w:rStyle w:val="Emphasis"/>
        </w:rPr>
        <w:t>against the way workers are being treated</w:t>
      </w:r>
      <w:r w:rsidRPr="00A70FDB">
        <w:rPr>
          <w:sz w:val="14"/>
        </w:rPr>
        <w:t xml:space="preserve"> – </w:t>
      </w:r>
      <w:r w:rsidRPr="00E100F0">
        <w:rPr>
          <w:rStyle w:val="StyleUnderline"/>
          <w:highlight w:val="green"/>
        </w:rPr>
        <w:t>regardless of whether they could be replaced</w:t>
      </w:r>
      <w:r w:rsidRPr="00E100F0">
        <w:rPr>
          <w:rStyle w:val="StyleUnderline"/>
        </w:rPr>
        <w:t xml:space="preserve"> by other workers, or by robots</w:t>
      </w:r>
      <w:r w:rsidRPr="00A70FDB">
        <w:rPr>
          <w:sz w:val="14"/>
        </w:rPr>
        <w:t xml:space="preserve"> – all this changes. Customers could simply boycott a product or service, and </w:t>
      </w:r>
      <w:r w:rsidRPr="00E100F0">
        <w:rPr>
          <w:rStyle w:val="Emphasis"/>
        </w:rPr>
        <w:t>governments could launch official inquiries</w:t>
      </w:r>
      <w:r w:rsidRPr="00A70FDB">
        <w:rPr>
          <w:sz w:val="14"/>
        </w:rPr>
        <w:t xml:space="preserve"> as to whether people’s rights are being breached. </w:t>
      </w:r>
      <w:r w:rsidRPr="00E100F0">
        <w:rPr>
          <w:rStyle w:val="StyleUnderline"/>
          <w:highlight w:val="green"/>
        </w:rPr>
        <w:t>That puts companies in a vulnerable place, which workers can’t do.</w:t>
      </w:r>
    </w:p>
    <w:p w14:paraId="3B7E5738" w14:textId="77777777" w:rsidR="009F6C3B" w:rsidRPr="00A70FDB" w:rsidRDefault="009F6C3B" w:rsidP="009F6C3B">
      <w:pPr>
        <w:rPr>
          <w:sz w:val="14"/>
        </w:rPr>
      </w:pPr>
      <w:r w:rsidRPr="00A70FDB">
        <w:rPr>
          <w:sz w:val="14"/>
        </w:rPr>
        <w:t>Aren’t strikes a bit unfair to customers or service users?</w:t>
      </w:r>
    </w:p>
    <w:p w14:paraId="78E4CE9D" w14:textId="77777777" w:rsidR="009F6C3B" w:rsidRPr="00A70FDB" w:rsidRDefault="009F6C3B" w:rsidP="009F6C3B">
      <w:pPr>
        <w:rPr>
          <w:sz w:val="14"/>
        </w:rPr>
      </w:pPr>
      <w:r w:rsidRPr="00A70FDB">
        <w:rPr>
          <w:sz w:val="14"/>
        </w:rPr>
        <w:t>“</w:t>
      </w:r>
      <w:r w:rsidRPr="00E100F0">
        <w:rPr>
          <w:rStyle w:val="StyleUnderline"/>
          <w:highlight w:val="green"/>
        </w:rPr>
        <w:t>Trade unions would say customers are secondary</w:t>
      </w:r>
      <w:r w:rsidRPr="00A70FDB">
        <w:rPr>
          <w:sz w:val="14"/>
        </w:rPr>
        <w:t>,” says Simms. “The workers have decided it’s necessary, because someone isn’t listening to them.”</w:t>
      </w:r>
    </w:p>
    <w:p w14:paraId="7CD763FA" w14:textId="77777777" w:rsidR="009F6C3B" w:rsidRPr="00A70FDB" w:rsidRDefault="009F6C3B" w:rsidP="009F6C3B">
      <w:pPr>
        <w:rPr>
          <w:rStyle w:val="Emphasis"/>
          <w:b w:val="0"/>
          <w:iCs w:val="0"/>
          <w:sz w:val="14"/>
          <w:u w:val="none"/>
        </w:rPr>
      </w:pPr>
      <w:r w:rsidRPr="00A70FDB">
        <w:rPr>
          <w:sz w:val="14"/>
        </w:rPr>
        <w:t xml:space="preserve">According to Crossman, it’s a matter of opinion. “If you look at the train strike [in the UK], customers were angry about the fact they couldn’t get to work, but they knew the service was bad before. </w:t>
      </w:r>
      <w:proofErr w:type="gramStart"/>
      <w:r w:rsidRPr="00A70FDB">
        <w:rPr>
          <w:sz w:val="14"/>
        </w:rPr>
        <w:t>So</w:t>
      </w:r>
      <w:proofErr w:type="gramEnd"/>
      <w:r w:rsidRPr="00A70FDB">
        <w:rPr>
          <w:sz w:val="14"/>
        </w:rPr>
        <w:t xml:space="preserve"> they tend to blame government and management, not unions. But </w:t>
      </w:r>
      <w:r w:rsidRPr="00E100F0">
        <w:rPr>
          <w:rStyle w:val="Emphasis"/>
          <w:highlight w:val="green"/>
        </w:rPr>
        <w:t>there’s only so much they’ll take before they start turning on staff</w:t>
      </w:r>
      <w:r w:rsidRPr="00A70FDB">
        <w:rPr>
          <w:sz w:val="14"/>
        </w:rPr>
        <w:t>.”</w:t>
      </w:r>
    </w:p>
    <w:p w14:paraId="6E237344" w14:textId="77777777" w:rsidR="009F6C3B" w:rsidRPr="00A70FDB" w:rsidRDefault="009F6C3B" w:rsidP="009F6C3B">
      <w:pPr>
        <w:rPr>
          <w:sz w:val="14"/>
        </w:rPr>
      </w:pPr>
      <w:r w:rsidRPr="00A70FDB">
        <w:rPr>
          <w:sz w:val="14"/>
        </w:rPr>
        <w:t>What’s the role of governments in all this?</w:t>
      </w:r>
    </w:p>
    <w:p w14:paraId="6109E4DF" w14:textId="77777777" w:rsidR="009F6C3B" w:rsidRPr="00A70FDB" w:rsidRDefault="009F6C3B" w:rsidP="009F6C3B">
      <w:pPr>
        <w:rPr>
          <w:sz w:val="14"/>
        </w:rPr>
      </w:pPr>
      <w:r w:rsidRPr="00A70FDB">
        <w:rPr>
          <w:sz w:val="14"/>
        </w:rPr>
        <w:t>“</w:t>
      </w:r>
      <w:r w:rsidRPr="00A70FDB">
        <w:rPr>
          <w:rStyle w:val="Emphasis"/>
          <w:highlight w:val="green"/>
        </w:rPr>
        <w:t xml:space="preserve">Governments have </w:t>
      </w:r>
      <w:r w:rsidRPr="00A70FDB">
        <w:rPr>
          <w:rStyle w:val="Emphasis"/>
        </w:rPr>
        <w:t xml:space="preserve">got </w:t>
      </w:r>
      <w:r w:rsidRPr="00A70FDB">
        <w:rPr>
          <w:rStyle w:val="Emphasis"/>
          <w:highlight w:val="green"/>
        </w:rPr>
        <w:t xml:space="preserve">to </w:t>
      </w:r>
      <w:r w:rsidRPr="00A70FDB">
        <w:rPr>
          <w:rStyle w:val="Emphasis"/>
        </w:rPr>
        <w:t xml:space="preserve">try and </w:t>
      </w:r>
      <w:r w:rsidRPr="00A70FDB">
        <w:rPr>
          <w:rStyle w:val="Emphasis"/>
          <w:highlight w:val="green"/>
        </w:rPr>
        <w:t xml:space="preserve">help the parties reach an agreement </w:t>
      </w:r>
      <w:r w:rsidRPr="00A70FDB">
        <w:rPr>
          <w:rStyle w:val="Emphasis"/>
        </w:rPr>
        <w:t>– a bit like a marriage counselor</w:t>
      </w:r>
      <w:r w:rsidRPr="00A70FDB">
        <w:rPr>
          <w:sz w:val="14"/>
        </w:rPr>
        <w:t xml:space="preserve">,” says Simms. Whether they’ve got an obligation to get involved varies country to country – in the UK, it’s optional, </w:t>
      </w:r>
      <w:proofErr w:type="spellStart"/>
      <w:r w:rsidRPr="00A70FDB">
        <w:rPr>
          <w:sz w:val="14"/>
        </w:rPr>
        <w:t>bu</w:t>
      </w:r>
      <w:proofErr w:type="spellEnd"/>
      <w:r w:rsidRPr="00A70FDB">
        <w:rPr>
          <w:sz w:val="14"/>
        </w:rPr>
        <w:t xml:space="preserve"> in other places, it’s mandatory.</w:t>
      </w:r>
    </w:p>
    <w:p w14:paraId="539E31E0" w14:textId="77777777" w:rsidR="009F6C3B" w:rsidRPr="00A70FDB" w:rsidRDefault="009F6C3B" w:rsidP="009F6C3B">
      <w:pPr>
        <w:rPr>
          <w:sz w:val="14"/>
        </w:rPr>
      </w:pPr>
      <w:r w:rsidRPr="00A70FDB">
        <w:rPr>
          <w:sz w:val="14"/>
        </w:rPr>
        <w:t xml:space="preserve">The other option is </w:t>
      </w:r>
      <w:r w:rsidRPr="00A70FDB">
        <w:t>setting rules to avoid the things that cause strikes</w:t>
      </w:r>
      <w:r w:rsidRPr="00A70FDB">
        <w:rPr>
          <w:sz w:val="14"/>
        </w:rPr>
        <w:t xml:space="preserve"> to kick off in the first place from happening. But, as Crossman points out, companies tend to find a way around </w:t>
      </w:r>
      <w:proofErr w:type="spellStart"/>
      <w:r w:rsidRPr="00A70FDB">
        <w:rPr>
          <w:sz w:val="14"/>
        </w:rPr>
        <w:t>them</w:t>
      </w:r>
      <w:proofErr w:type="gramStart"/>
      <w:r w:rsidRPr="00A70FDB">
        <w:rPr>
          <w:sz w:val="14"/>
        </w:rPr>
        <w:t>.”When</w:t>
      </w:r>
      <w:proofErr w:type="spellEnd"/>
      <w:proofErr w:type="gramEnd"/>
      <w:r w:rsidRPr="00A70FDB">
        <w:rPr>
          <w:sz w:val="14"/>
        </w:rPr>
        <w:t xml:space="preserve"> companies were supposed to regulate how much they could increase executive pay in the 1970s, they just started handing out company cars. It’s like a computer virus: the virus comes after the computer has been created, so you’re always playing catch up.”</w:t>
      </w:r>
    </w:p>
    <w:p w14:paraId="76EC49AB" w14:textId="77777777" w:rsidR="009F6C3B" w:rsidRPr="00A70FDB" w:rsidRDefault="009F6C3B" w:rsidP="009F6C3B">
      <w:pPr>
        <w:rPr>
          <w:sz w:val="14"/>
        </w:rPr>
      </w:pPr>
      <w:r w:rsidRPr="00A70FDB">
        <w:rPr>
          <w:rStyle w:val="StyleUnderline"/>
        </w:rPr>
        <w:lastRenderedPageBreak/>
        <w:t>Governments can do the opposite, too: make it harder for unions to go on strike</w:t>
      </w:r>
      <w:r w:rsidRPr="00A70FDB">
        <w:rPr>
          <w:sz w:val="14"/>
        </w:rPr>
        <w:t>, by doing things like requiring a minimum vote among union members to allow industrial action. You can also make votes secret, to avoid any kind of peer pressure.</w:t>
      </w:r>
    </w:p>
    <w:p w14:paraId="61D32985" w14:textId="77777777" w:rsidR="009F6C3B" w:rsidRPr="00021958" w:rsidRDefault="009F6C3B" w:rsidP="009F6C3B">
      <w:pPr>
        <w:pStyle w:val="Heading4"/>
        <w:rPr>
          <w:rFonts w:eastAsia="Calibri" w:cs="Calibri"/>
          <w:b w:val="0"/>
          <w:szCs w:val="26"/>
        </w:rPr>
      </w:pPr>
      <w:r w:rsidRPr="000A1036">
        <w:rPr>
          <w:rFonts w:eastAsia="Calibri" w:cs="Calibri"/>
          <w:szCs w:val="26"/>
        </w:rPr>
        <w:t xml:space="preserve">Illegal strike activity in the status quo </w:t>
      </w:r>
      <w:r w:rsidRPr="000A1036">
        <w:rPr>
          <w:rFonts w:eastAsia="Calibri" w:cs="Calibri"/>
          <w:szCs w:val="26"/>
          <w:u w:val="single"/>
        </w:rPr>
        <w:t>solves the affirmative</w:t>
      </w:r>
      <w:r w:rsidRPr="000A1036">
        <w:rPr>
          <w:rFonts w:eastAsia="Calibri" w:cs="Calibri"/>
          <w:szCs w:val="26"/>
        </w:rPr>
        <w:t xml:space="preserve"> – </w:t>
      </w:r>
      <w:r>
        <w:rPr>
          <w:rFonts w:eastAsia="Calibri" w:cs="Calibri"/>
          <w:szCs w:val="26"/>
        </w:rPr>
        <w:t xml:space="preserve">the </w:t>
      </w:r>
      <w:proofErr w:type="spellStart"/>
      <w:r>
        <w:rPr>
          <w:rFonts w:eastAsia="Calibri" w:cs="Calibri"/>
          <w:szCs w:val="26"/>
        </w:rPr>
        <w:t>aff</w:t>
      </w:r>
      <w:proofErr w:type="spellEnd"/>
      <w:r>
        <w:rPr>
          <w:rFonts w:eastAsia="Calibri" w:cs="Calibri"/>
          <w:szCs w:val="26"/>
        </w:rPr>
        <w:t xml:space="preserve"> </w:t>
      </w:r>
      <w:r>
        <w:rPr>
          <w:rFonts w:eastAsia="Calibri" w:cs="Calibri"/>
          <w:szCs w:val="26"/>
          <w:u w:val="single"/>
        </w:rPr>
        <w:t>regulates</w:t>
      </w:r>
      <w:r>
        <w:rPr>
          <w:rFonts w:eastAsia="Calibri" w:cs="Calibri"/>
          <w:szCs w:val="26"/>
        </w:rPr>
        <w:t xml:space="preserve"> </w:t>
      </w:r>
      <w:proofErr w:type="spellStart"/>
      <w:r>
        <w:rPr>
          <w:rFonts w:eastAsia="Calibri" w:cs="Calibri"/>
          <w:szCs w:val="26"/>
        </w:rPr>
        <w:t>squo</w:t>
      </w:r>
      <w:proofErr w:type="spellEnd"/>
      <w:r>
        <w:rPr>
          <w:rFonts w:eastAsia="Calibri" w:cs="Calibri"/>
          <w:szCs w:val="26"/>
        </w:rPr>
        <w:t xml:space="preserve"> strikes and </w:t>
      </w:r>
      <w:r>
        <w:rPr>
          <w:rFonts w:eastAsia="Calibri" w:cs="Calibri"/>
          <w:szCs w:val="26"/>
          <w:u w:val="single"/>
        </w:rPr>
        <w:t>prevents</w:t>
      </w:r>
      <w:r>
        <w:rPr>
          <w:rFonts w:eastAsia="Calibri" w:cs="Calibri"/>
          <w:szCs w:val="26"/>
        </w:rPr>
        <w:t xml:space="preserve"> effective strikes</w:t>
      </w:r>
    </w:p>
    <w:p w14:paraId="7CECABA7" w14:textId="77777777" w:rsidR="009F6C3B" w:rsidRPr="00DE0407" w:rsidRDefault="009F6C3B" w:rsidP="009F6C3B">
      <w:pPr>
        <w:rPr>
          <w:rStyle w:val="Emphasis"/>
          <w:b w:val="0"/>
          <w:iCs w:val="0"/>
          <w:u w:val="none"/>
        </w:rPr>
      </w:pPr>
      <w:r w:rsidRPr="000A1036">
        <w:rPr>
          <w:rFonts w:eastAsia="Calibri"/>
          <w:b/>
          <w:sz w:val="26"/>
          <w:szCs w:val="26"/>
        </w:rPr>
        <w:t>Olivier 10/28</w:t>
      </w:r>
      <w:r>
        <w:rPr>
          <w:rFonts w:eastAsia="Calibri"/>
          <w:b/>
          <w:sz w:val="26"/>
          <w:szCs w:val="26"/>
        </w:rPr>
        <w:t xml:space="preserve"> </w:t>
      </w:r>
      <w:r w:rsidRPr="00021958">
        <w:t>[Indigo Olivier is a Brooklyn-based freelance journalist covering politics, labor, and higher education. “</w:t>
      </w:r>
      <w:proofErr w:type="spellStart"/>
      <w:r w:rsidRPr="00021958">
        <w:t>Striketober</w:t>
      </w:r>
      <w:proofErr w:type="spellEnd"/>
      <w:r w:rsidRPr="00021958">
        <w:t xml:space="preserve">: America’s workers are rising up”, </w:t>
      </w:r>
      <w:hyperlink r:id="rId10">
        <w:r w:rsidRPr="00021958">
          <w:rPr>
            <w:rStyle w:val="Hyperlink"/>
          </w:rPr>
          <w:t>https://conversationalist.org/2021/10/28/striketober-americas-workers-are-rising-up/</w:t>
        </w:r>
      </w:hyperlink>
      <w:r w:rsidRPr="00021958">
        <w:t>, published 10-28-21, accessed 11-4-21</w:t>
      </w:r>
      <w:r>
        <w:t>]</w:t>
      </w:r>
      <w:r w:rsidRPr="00021958">
        <w:t>//</w:t>
      </w:r>
      <w:r>
        <w:t xml:space="preserve"> </w:t>
      </w:r>
      <w:proofErr w:type="spellStart"/>
      <w:r w:rsidRPr="00021958">
        <w:t>mk</w:t>
      </w:r>
      <w:proofErr w:type="spellEnd"/>
      <w:r>
        <w:t xml:space="preserve"> //Re-Cut Miller</w:t>
      </w:r>
    </w:p>
    <w:p w14:paraId="1E822BCB" w14:textId="77777777" w:rsidR="009F6C3B" w:rsidRPr="00DE0407" w:rsidRDefault="009F6C3B" w:rsidP="009F6C3B">
      <w:pPr>
        <w:rPr>
          <w:sz w:val="16"/>
        </w:rPr>
      </w:pPr>
      <w:r w:rsidRPr="00DE0407">
        <w:rPr>
          <w:sz w:val="16"/>
        </w:rPr>
        <w:t xml:space="preserve">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w:t>
      </w:r>
      <w:r w:rsidRPr="00D84942">
        <w:rPr>
          <w:rStyle w:val="Emphasis"/>
          <w:highlight w:val="green"/>
        </w:rPr>
        <w:t>corporations</w:t>
      </w:r>
      <w:r w:rsidRPr="00DE0407">
        <w:rPr>
          <w:sz w:val="16"/>
        </w:rPr>
        <w:t xml:space="preserve"> such as Amazon regularly </w:t>
      </w:r>
      <w:r w:rsidRPr="00D84942">
        <w:rPr>
          <w:rStyle w:val="Emphasis"/>
          <w:highlight w:val="green"/>
        </w:rPr>
        <w:t>use threats</w:t>
      </w:r>
      <w:r w:rsidRPr="00DE0407">
        <w:rPr>
          <w:sz w:val="16"/>
        </w:rPr>
        <w:t xml:space="preserve">, intimidation tactics, </w:t>
      </w:r>
      <w:r w:rsidRPr="00D84942">
        <w:rPr>
          <w:rStyle w:val="Emphasis"/>
          <w:highlight w:val="green"/>
        </w:rPr>
        <w:t>and surveillance</w:t>
      </w:r>
      <w:r w:rsidRPr="00DE0407">
        <w:rPr>
          <w:sz w:val="16"/>
        </w:rPr>
        <w:t xml:space="preserve"> against employees </w:t>
      </w:r>
      <w:r w:rsidRPr="00D84942">
        <w:rPr>
          <w:rStyle w:val="Emphasis"/>
          <w:highlight w:val="green"/>
        </w:rPr>
        <w:t>to prevent</w:t>
      </w:r>
      <w:r w:rsidRPr="00DE0407">
        <w:rPr>
          <w:sz w:val="16"/>
        </w:rPr>
        <w:t xml:space="preserve"> them from </w:t>
      </w:r>
      <w:r w:rsidRPr="00D84942">
        <w:rPr>
          <w:rStyle w:val="Emphasis"/>
          <w:highlight w:val="green"/>
        </w:rPr>
        <w:t>unionizing</w:t>
      </w:r>
      <w:r w:rsidRPr="00DE0407">
        <w:rPr>
          <w:sz w:val="16"/>
        </w:rPr>
        <w:t>.</w:t>
      </w:r>
    </w:p>
    <w:p w14:paraId="02D6C39F" w14:textId="77777777" w:rsidR="009F6C3B" w:rsidRPr="00DE0407" w:rsidRDefault="009F6C3B" w:rsidP="009F6C3B">
      <w:pPr>
        <w:rPr>
          <w:sz w:val="16"/>
        </w:rPr>
      </w:pPr>
      <w:r w:rsidRPr="00DE0407">
        <w:rPr>
          <w:sz w:val="16"/>
        </w:rPr>
        <w:t>“</w:t>
      </w:r>
      <w:r w:rsidRPr="00D84942">
        <w:rPr>
          <w:rStyle w:val="Emphasis"/>
          <w:highlight w:val="green"/>
        </w:rPr>
        <w:t xml:space="preserve">When workers </w:t>
      </w:r>
      <w:r w:rsidRPr="00D84942">
        <w:rPr>
          <w:rStyle w:val="Emphasis"/>
        </w:rPr>
        <w:t xml:space="preserve">engage in a true </w:t>
      </w:r>
      <w:r w:rsidRPr="00D84942">
        <w:rPr>
          <w:rStyle w:val="Emphasis"/>
          <w:highlight w:val="green"/>
        </w:rPr>
        <w:t xml:space="preserve">strike </w:t>
      </w:r>
      <w:r w:rsidRPr="00D84942">
        <w:rPr>
          <w:rStyle w:val="Emphasis"/>
        </w:rPr>
        <w:t xml:space="preserve">wave, </w:t>
      </w:r>
      <w:r w:rsidRPr="00D84942">
        <w:rPr>
          <w:rStyle w:val="Emphasis"/>
          <w:highlight w:val="green"/>
        </w:rPr>
        <w:t xml:space="preserve">politicians want to </w:t>
      </w:r>
      <w:r w:rsidRPr="00D84942">
        <w:rPr>
          <w:rStyle w:val="Emphasis"/>
        </w:rPr>
        <w:t xml:space="preserve">step in and regulate it and </w:t>
      </w:r>
      <w:r w:rsidRPr="00D84942">
        <w:rPr>
          <w:rStyle w:val="Emphasis"/>
          <w:highlight w:val="green"/>
        </w:rPr>
        <w:t xml:space="preserve">establish </w:t>
      </w:r>
      <w:r w:rsidRPr="00D84942">
        <w:rPr>
          <w:rStyle w:val="Emphasis"/>
        </w:rPr>
        <w:t xml:space="preserve">some </w:t>
      </w:r>
      <w:r w:rsidRPr="00D84942">
        <w:rPr>
          <w:rStyle w:val="Emphasis"/>
          <w:highlight w:val="green"/>
        </w:rPr>
        <w:t>procedures</w:t>
      </w:r>
      <w:r w:rsidRPr="00DE0407">
        <w:rPr>
          <w:sz w:val="16"/>
        </w:rPr>
        <w:t xml:space="preserve">,” says Burns. </w:t>
      </w:r>
      <w:r w:rsidRPr="00D84942">
        <w:rPr>
          <w:rStyle w:val="StyleUnderline"/>
        </w:rPr>
        <w:t>The Taft-Hartley Act was passed one year after the general strikes of 1946, making wildcat strikes, secondary boycotts, and union donations to federal political campaigns illegal</w:t>
      </w:r>
      <w:r w:rsidRPr="00DE0407">
        <w:rPr>
          <w:sz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w:t>
      </w:r>
      <w:r w:rsidRPr="00D84942">
        <w:rPr>
          <w:rStyle w:val="StyleUnderline"/>
        </w:rPr>
        <w:t>By the end of the Second World War, with labor militancy intensifying and the power of the Soviet Union growing, the Red Scare had morphed into a reign of terror against an “internal enemy.”</w:t>
      </w:r>
      <w:r w:rsidRPr="00DE0407">
        <w:rPr>
          <w:sz w:val="16"/>
        </w:rPr>
        <w:t xml:space="preserve"> Reagan later used language from the Taft-Hartley Act that prohibited workers from striking against the government to declare the air traffic controllers’ strike illegal.</w:t>
      </w:r>
    </w:p>
    <w:p w14:paraId="041B5912" w14:textId="77777777" w:rsidR="009F6C3B" w:rsidRPr="00DE0407" w:rsidRDefault="009F6C3B" w:rsidP="009F6C3B">
      <w:pPr>
        <w:rPr>
          <w:sz w:val="16"/>
        </w:rPr>
      </w:pPr>
      <w:r w:rsidRPr="00DE0407">
        <w:rPr>
          <w:sz w:val="16"/>
        </w:rPr>
        <w:t>Today, workers face serious legal barriers to organizing under a system of labor law</w:t>
      </w:r>
      <w:r w:rsidRPr="00DE0407">
        <w:rPr>
          <w:rStyle w:val="StyleUnderline"/>
        </w:rPr>
        <w:t xml:space="preserve"> </w:t>
      </w:r>
      <w:r w:rsidRPr="00DE0407">
        <w:rPr>
          <w:sz w:val="16"/>
        </w:rPr>
        <w:t>that favors the employer. Over the years, these laws have restricted the scale with which strikes can be organized and the total number of workers who belong to unions. At the peak of organized labor in 1954, 34.8 percent of American wage and salary workers belonged to a union; by 2020, that number was down to 10.8 percent, a trend that has been closely linked to decreased wages over the last few decades.</w:t>
      </w:r>
    </w:p>
    <w:p w14:paraId="2834C4C2" w14:textId="77777777" w:rsidR="009F6C3B" w:rsidRPr="00DE0407" w:rsidRDefault="009F6C3B" w:rsidP="009F6C3B">
      <w:pPr>
        <w:rPr>
          <w:sz w:val="16"/>
        </w:rPr>
      </w:pPr>
      <w:r w:rsidRPr="00DE0407">
        <w:rPr>
          <w:sz w:val="16"/>
        </w:rPr>
        <w:t>Against these grim numbers, legislation like the Protecting the Right to Organize (PRO) Act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w:t>
      </w:r>
    </w:p>
    <w:p w14:paraId="0B6D204F" w14:textId="77777777" w:rsidR="009F6C3B" w:rsidRPr="00DE0407" w:rsidRDefault="009F6C3B" w:rsidP="009F6C3B">
      <w:pPr>
        <w:rPr>
          <w:sz w:val="16"/>
        </w:rPr>
      </w:pPr>
      <w:r w:rsidRPr="00DE0407">
        <w:rPr>
          <w:sz w:val="16"/>
        </w:rPr>
        <w:t xml:space="preserve">“I’m </w:t>
      </w:r>
      <w:r w:rsidRPr="00DE0407">
        <w:rPr>
          <w:rStyle w:val="StyleUnderline"/>
          <w:highlight w:val="green"/>
        </w:rPr>
        <w:t xml:space="preserve">skeptical based on </w:t>
      </w:r>
      <w:r w:rsidRPr="00DE0407">
        <w:rPr>
          <w:rStyle w:val="StyleUnderline"/>
        </w:rPr>
        <w:t xml:space="preserve">actual </w:t>
      </w:r>
      <w:r w:rsidRPr="00DE0407">
        <w:rPr>
          <w:rStyle w:val="StyleUnderline"/>
          <w:highlight w:val="green"/>
        </w:rPr>
        <w:t xml:space="preserve">history that we’re </w:t>
      </w:r>
      <w:proofErr w:type="spellStart"/>
      <w:r w:rsidRPr="00DE0407">
        <w:rPr>
          <w:rStyle w:val="StyleUnderline"/>
          <w:highlight w:val="green"/>
        </w:rPr>
        <w:t>gonna</w:t>
      </w:r>
      <w:proofErr w:type="spellEnd"/>
      <w:r w:rsidRPr="00DE0407">
        <w:rPr>
          <w:sz w:val="16"/>
        </w:rPr>
        <w:t xml:space="preserve"> see </w:t>
      </w:r>
      <w:r w:rsidRPr="00DE0407">
        <w:rPr>
          <w:rStyle w:val="StyleUnderline"/>
          <w:highlight w:val="green"/>
        </w:rPr>
        <w:t>a legislative fix</w:t>
      </w:r>
      <w:r w:rsidRPr="00DE0407">
        <w:rPr>
          <w:sz w:val="16"/>
        </w:rPr>
        <w:t xml:space="preserve"> to this problem,” says Burns. “</w:t>
      </w:r>
      <w:r w:rsidRPr="00DE0407">
        <w:rPr>
          <w:rStyle w:val="StyleUnderline"/>
          <w:highlight w:val="green"/>
        </w:rPr>
        <w:t>When workers are militant</w:t>
      </w:r>
      <w:r w:rsidRPr="00DE0407">
        <w:rPr>
          <w:rStyle w:val="StyleUnderline"/>
        </w:rPr>
        <w:t xml:space="preserve"> </w:t>
      </w:r>
      <w:r w:rsidRPr="00DE0407">
        <w:rPr>
          <w:sz w:val="16"/>
        </w:rPr>
        <w:t xml:space="preserve">and engaged in activity, </w:t>
      </w:r>
      <w:r w:rsidRPr="00DE0407">
        <w:rPr>
          <w:rStyle w:val="StyleUnderline"/>
          <w:highlight w:val="green"/>
        </w:rPr>
        <w:t>legislation will follow</w:t>
      </w:r>
      <w:r w:rsidRPr="00DE0407">
        <w:rPr>
          <w:sz w:val="16"/>
        </w:rPr>
        <w:t>. Not the other way around.”</w:t>
      </w:r>
    </w:p>
    <w:p w14:paraId="747D391F" w14:textId="77777777" w:rsidR="009F6C3B" w:rsidRDefault="009F6C3B" w:rsidP="009F6C3B">
      <w:pPr>
        <w:rPr>
          <w:rStyle w:val="StyleUnderline"/>
        </w:rPr>
      </w:pPr>
      <w:r w:rsidRPr="00DE0407">
        <w:rPr>
          <w:sz w:val="16"/>
        </w:rPr>
        <w:t xml:space="preserve">The </w:t>
      </w:r>
      <w:r w:rsidRPr="00DE0407">
        <w:rPr>
          <w:rStyle w:val="Emphasis"/>
          <w:highlight w:val="green"/>
        </w:rPr>
        <w:t>strike wave we’re witnessing today speaks to</w:t>
      </w:r>
      <w:r w:rsidRPr="00DE0407">
        <w:rPr>
          <w:rStyle w:val="Emphasis"/>
        </w:rPr>
        <w:t xml:space="preserve"> a growing </w:t>
      </w:r>
      <w:r w:rsidRPr="00DE0407">
        <w:rPr>
          <w:rStyle w:val="Emphasis"/>
          <w:highlight w:val="green"/>
        </w:rPr>
        <w:t>militancy against</w:t>
      </w:r>
      <w:r w:rsidRPr="00DE0407">
        <w:rPr>
          <w:rStyle w:val="Emphasis"/>
        </w:rPr>
        <w:t xml:space="preserve"> several decades of sustained </w:t>
      </w:r>
      <w:r w:rsidRPr="00DE0407">
        <w:rPr>
          <w:rStyle w:val="Emphasis"/>
          <w:highlight w:val="green"/>
        </w:rPr>
        <w:t>corporate combat</w:t>
      </w:r>
      <w:r w:rsidRPr="00DE0407">
        <w:rPr>
          <w:sz w:val="16"/>
        </w:rPr>
        <w:t>. It’s an uphill battle that no one union can win in isolation. With organized labor depleted and battle weary, the only path forward is to enlist other workers to fight by organizing new unions and activating those that already exist. Only by growing its numbers will labor enact the systemic change necessary to put working people on better footing. As labor activists have long proclaimed, “</w:t>
      </w:r>
      <w:r w:rsidRPr="00DE0407">
        <w:rPr>
          <w:rStyle w:val="StyleUnderline"/>
          <w:highlight w:val="green"/>
        </w:rPr>
        <w:t>there’s no</w:t>
      </w:r>
      <w:r w:rsidRPr="00DE0407">
        <w:rPr>
          <w:rStyle w:val="StyleUnderline"/>
        </w:rPr>
        <w:t xml:space="preserve"> such thing as an </w:t>
      </w:r>
      <w:r w:rsidRPr="00DE0407">
        <w:rPr>
          <w:rStyle w:val="StyleUnderline"/>
          <w:highlight w:val="green"/>
        </w:rPr>
        <w:t>illegal strike, only an unsuccessful one.”</w:t>
      </w:r>
    </w:p>
    <w:p w14:paraId="03054839" w14:textId="77777777" w:rsidR="009F6C3B" w:rsidRDefault="009F6C3B" w:rsidP="009F6C3B">
      <w:pPr>
        <w:pStyle w:val="Heading4"/>
      </w:pPr>
      <w:r>
        <w:t>Legally recognizing the right to strike renders it ineffective by de-radicalizing movements, decks solvency and turns case.</w:t>
      </w:r>
    </w:p>
    <w:p w14:paraId="7CB0686D" w14:textId="77777777" w:rsidR="009F6C3B" w:rsidRPr="00D03697" w:rsidRDefault="009F6C3B" w:rsidP="009F6C3B">
      <w:r w:rsidRPr="00D03697">
        <w:rPr>
          <w:rStyle w:val="Style13ptBold"/>
        </w:rPr>
        <w:t>White</w:t>
      </w:r>
      <w:r>
        <w:rPr>
          <w:rStyle w:val="Style13ptBold"/>
        </w:rPr>
        <w:t xml:space="preserve"> 18 </w:t>
      </w:r>
      <w:r w:rsidRPr="00D03697">
        <w:rPr>
          <w:rStyle w:val="Style13ptBold"/>
          <w:b w:val="0"/>
          <w:bCs w:val="0"/>
          <w:sz w:val="18"/>
          <w:szCs w:val="14"/>
        </w:rPr>
        <w:t>(</w:t>
      </w:r>
      <w:r w:rsidRPr="00D03697">
        <w:rPr>
          <w:sz w:val="18"/>
          <w:szCs w:val="18"/>
        </w:rPr>
        <w:t xml:space="preserve">,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w:t>
      </w:r>
      <w:r w:rsidRPr="00D03697">
        <w:rPr>
          <w:sz w:val="18"/>
          <w:szCs w:val="18"/>
        </w:rPr>
        <w:lastRenderedPageBreak/>
        <w:t>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16A326DF" w14:textId="77777777" w:rsidR="009F6C3B" w:rsidRPr="009C0A0A" w:rsidRDefault="009F6C3B" w:rsidP="009F6C3B">
      <w:pPr>
        <w:rPr>
          <w:sz w:val="16"/>
          <w:szCs w:val="24"/>
        </w:rPr>
      </w:pPr>
      <w:r w:rsidRPr="00F16D27">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szCs w:val="24"/>
        </w:rPr>
        <w:t>working class</w:t>
      </w:r>
      <w:proofErr w:type="gramEnd"/>
      <w:r w:rsidRPr="00F16D27">
        <w:rPr>
          <w:sz w:val="16"/>
          <w:szCs w:val="24"/>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szCs w:val="24"/>
          <w:u w:val="single"/>
        </w:rPr>
        <w:t>decline in strikes has been taken in stride</w:t>
      </w:r>
      <w:r w:rsidRPr="00F16D27">
        <w:rPr>
          <w:sz w:val="16"/>
          <w:szCs w:val="24"/>
        </w:rPr>
        <w:t xml:space="preserve">, </w:t>
      </w:r>
      <w:r w:rsidRPr="00F16D27">
        <w:rPr>
          <w:szCs w:val="24"/>
          <w:u w:val="single"/>
        </w:rPr>
        <w:t>if noticed at all</w:t>
      </w:r>
      <w:r w:rsidRPr="00F16D27">
        <w:rPr>
          <w:sz w:val="16"/>
          <w:szCs w:val="24"/>
        </w:rPr>
        <w:t xml:space="preserve">. For most people, </w:t>
      </w:r>
      <w:r w:rsidRPr="00F16D27">
        <w:rPr>
          <w:b/>
          <w:bCs/>
          <w:szCs w:val="24"/>
          <w:u w:val="single"/>
        </w:rPr>
        <w:t>strikes</w:t>
      </w:r>
      <w:r w:rsidRPr="00F16D27">
        <w:rPr>
          <w:szCs w:val="24"/>
          <w:u w:val="single"/>
        </w:rPr>
        <w:t xml:space="preserve"> are hardly more than</w:t>
      </w:r>
      <w:r w:rsidRPr="00F16D27">
        <w:rPr>
          <w:sz w:val="16"/>
          <w:szCs w:val="24"/>
        </w:rPr>
        <w:t xml:space="preserve"> </w:t>
      </w:r>
      <w:r w:rsidRPr="00F16D27">
        <w:rPr>
          <w:b/>
          <w:bCs/>
          <w:szCs w:val="24"/>
          <w:u w:val="single"/>
        </w:rPr>
        <w:t>historical</w:t>
      </w:r>
      <w:r w:rsidRPr="00F16D27">
        <w:rPr>
          <w:szCs w:val="24"/>
          <w:u w:val="single"/>
        </w:rPr>
        <w:t xml:space="preserve"> </w:t>
      </w:r>
      <w:r w:rsidRPr="00F16D27">
        <w:rPr>
          <w:b/>
          <w:bCs/>
          <w:szCs w:val="24"/>
          <w:u w:val="single"/>
        </w:rPr>
        <w:t>relics</w:t>
      </w:r>
      <w:r w:rsidRPr="00F16D27">
        <w:rPr>
          <w:sz w:val="16"/>
          <w:szCs w:val="24"/>
        </w:rPr>
        <w:t xml:space="preserve"> or quaint curiosities that seldom affect their daily lives or command much of their attention. Ironically, this is probably one reason the very </w:t>
      </w:r>
      <w:r w:rsidRPr="00F16D27">
        <w:rPr>
          <w:szCs w:val="24"/>
          <w:u w:val="single"/>
        </w:rPr>
        <w:t>modest labor conflict</w:t>
      </w:r>
      <w:r w:rsidRPr="00F16D27">
        <w:rPr>
          <w:sz w:val="16"/>
          <w:szCs w:val="24"/>
        </w:rPr>
        <w:t xml:space="preserve"> of the last year has been so </w:t>
      </w:r>
      <w:proofErr w:type="spellStart"/>
      <w:r w:rsidRPr="00F16D27">
        <w:rPr>
          <w:b/>
          <w:bCs/>
          <w:szCs w:val="24"/>
          <w:u w:val="single"/>
        </w:rPr>
        <w:t>overcharacterized</w:t>
      </w:r>
      <w:proofErr w:type="spellEnd"/>
      <w:r w:rsidRPr="00F16D27">
        <w:rPr>
          <w:sz w:val="16"/>
          <w:szCs w:val="24"/>
        </w:rPr>
        <w:t xml:space="preserve">. </w:t>
      </w:r>
      <w:r w:rsidRPr="00F16D27">
        <w:rPr>
          <w:szCs w:val="24"/>
          <w:u w:val="single"/>
        </w:rPr>
        <w:t>Once</w:t>
      </w:r>
      <w:r w:rsidRPr="00F16D27">
        <w:rPr>
          <w:sz w:val="16"/>
          <w:szCs w:val="24"/>
        </w:rPr>
        <w:t xml:space="preserve"> a </w:t>
      </w:r>
      <w:r w:rsidRPr="00F16D27">
        <w:rPr>
          <w:szCs w:val="24"/>
          <w:u w:val="single"/>
        </w:rPr>
        <w:t>preoccupation of newspaper</w:t>
      </w:r>
      <w:r w:rsidRPr="00F16D27">
        <w:rPr>
          <w:sz w:val="16"/>
          <w:szCs w:val="24"/>
        </w:rPr>
        <w:t xml:space="preserve"> </w:t>
      </w:r>
      <w:r w:rsidRPr="00F16D27">
        <w:rPr>
          <w:szCs w:val="24"/>
          <w:u w:val="single"/>
        </w:rPr>
        <w:t>editorialists</w:t>
      </w:r>
      <w:r w:rsidRPr="00F16D27">
        <w:rPr>
          <w:sz w:val="16"/>
          <w:szCs w:val="24"/>
        </w:rPr>
        <w:t xml:space="preserve">, </w:t>
      </w:r>
      <w:r w:rsidRPr="00F16D27">
        <w:rPr>
          <w:szCs w:val="24"/>
          <w:u w:val="single"/>
        </w:rPr>
        <w:t>lawyers</w:t>
      </w:r>
      <w:r w:rsidRPr="00F16D27">
        <w:rPr>
          <w:sz w:val="16"/>
          <w:szCs w:val="24"/>
        </w:rPr>
        <w:t xml:space="preserve">, and other </w:t>
      </w:r>
      <w:r w:rsidRPr="00F16D27">
        <w:rPr>
          <w:szCs w:val="24"/>
          <w:u w:val="single"/>
        </w:rPr>
        <w:t>commentators</w:t>
      </w:r>
      <w:r w:rsidRPr="00F16D27">
        <w:rPr>
          <w:sz w:val="16"/>
          <w:szCs w:val="24"/>
        </w:rPr>
        <w:t xml:space="preserve">, a </w:t>
      </w:r>
      <w:r w:rsidRPr="00F16D27">
        <w:rPr>
          <w:szCs w:val="24"/>
          <w:u w:val="single"/>
        </w:rPr>
        <w:t>concern of government</w:t>
      </w:r>
      <w:r w:rsidRPr="00F16D27">
        <w:rPr>
          <w:sz w:val="16"/>
          <w:szCs w:val="24"/>
        </w:rPr>
        <w:t xml:space="preserve">, and the </w:t>
      </w:r>
      <w:r w:rsidRPr="00F16D27">
        <w:rPr>
          <w:szCs w:val="24"/>
          <w:u w:val="single"/>
        </w:rPr>
        <w:t>subject of</w:t>
      </w:r>
      <w:r w:rsidRPr="00F16D27">
        <w:rPr>
          <w:sz w:val="16"/>
          <w:szCs w:val="24"/>
        </w:rPr>
        <w:t xml:space="preserve"> numerous </w:t>
      </w:r>
      <w:r w:rsidRPr="00F16D27">
        <w:rPr>
          <w:szCs w:val="24"/>
          <w:u w:val="single"/>
        </w:rPr>
        <w:t>hearings and reports</w:t>
      </w:r>
      <w:r w:rsidRPr="00F16D27">
        <w:rPr>
          <w:sz w:val="16"/>
          <w:szCs w:val="24"/>
        </w:rPr>
        <w:t xml:space="preserve">, abundant </w:t>
      </w:r>
      <w:r w:rsidRPr="00F16D27">
        <w:rPr>
          <w:szCs w:val="24"/>
          <w:u w:val="single"/>
        </w:rPr>
        <w:t>litigation</w:t>
      </w:r>
      <w:r w:rsidRPr="00F16D27">
        <w:rPr>
          <w:sz w:val="16"/>
          <w:szCs w:val="24"/>
        </w:rPr>
        <w:t xml:space="preserve">, and seemingly endless attempts at </w:t>
      </w:r>
      <w:r w:rsidRPr="00F16D27">
        <w:rPr>
          <w:szCs w:val="24"/>
          <w:u w:val="single"/>
        </w:rPr>
        <w:t>legislation</w:t>
      </w:r>
      <w:r w:rsidRPr="00F16D27">
        <w:rPr>
          <w:sz w:val="16"/>
          <w:szCs w:val="24"/>
        </w:rPr>
        <w:t xml:space="preserve">, </w:t>
      </w:r>
      <w:r w:rsidRPr="00F16D27">
        <w:rPr>
          <w:szCs w:val="24"/>
          <w:u w:val="single"/>
        </w:rPr>
        <w:t xml:space="preserve">strikes are now </w:t>
      </w:r>
      <w:r w:rsidRPr="00F16D27">
        <w:rPr>
          <w:b/>
          <w:bCs/>
          <w:szCs w:val="24"/>
          <w:u w:val="single"/>
        </w:rPr>
        <w:t>rarely</w:t>
      </w:r>
      <w:r w:rsidRPr="00F16D27">
        <w:rPr>
          <w:szCs w:val="24"/>
          <w:u w:val="single"/>
        </w:rPr>
        <w:t xml:space="preserve"> </w:t>
      </w:r>
      <w:r w:rsidRPr="00F16D27">
        <w:rPr>
          <w:b/>
          <w:bCs/>
          <w:szCs w:val="24"/>
          <w:u w:val="single"/>
        </w:rPr>
        <w:t>of</w:t>
      </w:r>
      <w:r w:rsidRPr="00F16D27">
        <w:rPr>
          <w:szCs w:val="24"/>
          <w:u w:val="single"/>
        </w:rPr>
        <w:t xml:space="preserve"> </w:t>
      </w:r>
      <w:r w:rsidRPr="00F16D27">
        <w:rPr>
          <w:b/>
          <w:bCs/>
          <w:szCs w:val="24"/>
          <w:u w:val="single"/>
        </w:rPr>
        <w:t>any</w:t>
      </w:r>
      <w:r w:rsidRPr="00F16D27">
        <w:rPr>
          <w:szCs w:val="24"/>
          <w:u w:val="single"/>
        </w:rPr>
        <w:t xml:space="preserve"> </w:t>
      </w:r>
      <w:r w:rsidRPr="00F16D27">
        <w:rPr>
          <w:b/>
          <w:bCs/>
          <w:szCs w:val="24"/>
          <w:u w:val="single"/>
        </w:rPr>
        <w:t>interest</w:t>
      </w:r>
      <w:r w:rsidRPr="00F16D27">
        <w:rPr>
          <w:szCs w:val="24"/>
          <w:u w:val="single"/>
        </w:rPr>
        <w:t xml:space="preserve"> </w:t>
      </w:r>
      <w:r w:rsidRPr="00F16D27">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szCs w:val="24"/>
          <w:u w:val="single"/>
        </w:rPr>
        <w:t>extinction</w:t>
      </w:r>
      <w:r w:rsidRPr="00F16D27">
        <w:rPr>
          <w:sz w:val="16"/>
          <w:szCs w:val="24"/>
        </w:rPr>
        <w:t xml:space="preserve"> </w:t>
      </w:r>
      <w:r w:rsidRPr="00F16D27">
        <w:rPr>
          <w:szCs w:val="24"/>
          <w:u w:val="single"/>
        </w:rPr>
        <w:t>of this form of protest</w:t>
      </w:r>
      <w:r w:rsidRPr="00F16D27">
        <w:rPr>
          <w:sz w:val="16"/>
          <w:szCs w:val="24"/>
        </w:rPr>
        <w:t xml:space="preserve">. It has been two decades since </w:t>
      </w:r>
      <w:r w:rsidRPr="00F16D27">
        <w:rPr>
          <w:szCs w:val="24"/>
          <w:u w:val="single"/>
        </w:rPr>
        <w:t>Congress</w:t>
      </w:r>
      <w:r w:rsidRPr="00F16D27">
        <w:rPr>
          <w:sz w:val="16"/>
          <w:szCs w:val="24"/>
        </w:rPr>
        <w:t xml:space="preserve">, which </w:t>
      </w:r>
      <w:r w:rsidRPr="00F16D27">
        <w:rPr>
          <w:szCs w:val="24"/>
          <w:u w:val="single"/>
        </w:rPr>
        <w:t>once grappled with</w:t>
      </w:r>
      <w:r w:rsidRPr="00F16D27">
        <w:rPr>
          <w:sz w:val="16"/>
          <w:szCs w:val="24"/>
        </w:rPr>
        <w:t xml:space="preserve"> these </w:t>
      </w:r>
      <w:r w:rsidRPr="00F16D27">
        <w:rPr>
          <w:szCs w:val="24"/>
          <w:u w:val="single"/>
        </w:rPr>
        <w:t>issues on a regular basis</w:t>
      </w:r>
      <w:r w:rsidRPr="00F16D27">
        <w:rPr>
          <w:sz w:val="16"/>
          <w:szCs w:val="24"/>
        </w:rPr>
        <w:t xml:space="preserve">, </w:t>
      </w:r>
      <w:r w:rsidRPr="00F16D27">
        <w:rPr>
          <w:szCs w:val="24"/>
          <w:u w:val="single"/>
        </w:rPr>
        <w:t>has seriously confronted the question of strikes</w:t>
      </w:r>
      <w:r w:rsidRPr="00F16D27">
        <w:rPr>
          <w:sz w:val="16"/>
          <w:szCs w:val="24"/>
        </w:rPr>
        <w:t xml:space="preserve">.12 Its </w:t>
      </w:r>
      <w:r w:rsidRPr="00F16D27">
        <w:rPr>
          <w:szCs w:val="24"/>
          <w:u w:val="single"/>
        </w:rPr>
        <w:t>last engagement with the right to strike attempts</w:t>
      </w:r>
      <w:r w:rsidRPr="00F16D27">
        <w:rPr>
          <w:sz w:val="16"/>
          <w:szCs w:val="24"/>
        </w:rPr>
        <w:t xml:space="preserve">, in the early 1990s, to </w:t>
      </w:r>
      <w:r w:rsidRPr="00F16D27">
        <w:rPr>
          <w:szCs w:val="24"/>
          <w:u w:val="single"/>
        </w:rPr>
        <w:t>enact modest changes</w:t>
      </w:r>
      <w:r w:rsidRPr="00F16D27">
        <w:rPr>
          <w:sz w:val="16"/>
          <w:szCs w:val="24"/>
        </w:rPr>
        <w:t xml:space="preserve"> in the law relative to employers’ use of replacement workers during strikes. And even this effort, which collapsed in the </w:t>
      </w:r>
      <w:proofErr w:type="spellStart"/>
      <w:r w:rsidRPr="00F16D27">
        <w:rPr>
          <w:sz w:val="16"/>
          <w:szCs w:val="24"/>
        </w:rPr>
        <w:t>mid 1990s</w:t>
      </w:r>
      <w:proofErr w:type="spellEnd"/>
      <w:r w:rsidRPr="00F16D27">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szCs w:val="24"/>
        </w:rPr>
        <w:t>Atleson</w:t>
      </w:r>
      <w:proofErr w:type="spellEnd"/>
      <w:r w:rsidRPr="00F16D27">
        <w:rPr>
          <w:sz w:val="16"/>
          <w:szCs w:val="24"/>
        </w:rPr>
        <w:t xml:space="preserve">, Julius </w:t>
      </w:r>
      <w:proofErr w:type="spellStart"/>
      <w:r w:rsidRPr="00F16D27">
        <w:rPr>
          <w:sz w:val="16"/>
          <w:szCs w:val="24"/>
        </w:rPr>
        <w:t>Getman</w:t>
      </w:r>
      <w:proofErr w:type="spellEnd"/>
      <w:r w:rsidRPr="00F16D27">
        <w:rPr>
          <w:sz w:val="16"/>
          <w:szCs w:val="24"/>
        </w:rPr>
        <w:t xml:space="preserve">, Karl Klare, and James Pope—to name the most notable of this group—have expended much effort over the past few decades identifying and </w:t>
      </w:r>
      <w:r w:rsidRPr="00F16D27">
        <w:rPr>
          <w:szCs w:val="24"/>
          <w:highlight w:val="green"/>
          <w:u w:val="single"/>
        </w:rPr>
        <w:t xml:space="preserve">critiquing </w:t>
      </w:r>
      <w:r w:rsidRPr="00F16D27">
        <w:rPr>
          <w:b/>
          <w:bCs/>
          <w:szCs w:val="24"/>
          <w:highlight w:val="green"/>
          <w:u w:val="single"/>
        </w:rPr>
        <w:t>legal</w:t>
      </w:r>
      <w:r w:rsidRPr="00F16D27">
        <w:rPr>
          <w:szCs w:val="24"/>
          <w:highlight w:val="green"/>
          <w:u w:val="single"/>
        </w:rPr>
        <w:t xml:space="preserve"> </w:t>
      </w:r>
      <w:r w:rsidRPr="00F16D27">
        <w:rPr>
          <w:b/>
          <w:bCs/>
          <w:szCs w:val="24"/>
          <w:highlight w:val="green"/>
          <w:u w:val="single"/>
        </w:rPr>
        <w:t>doctrines</w:t>
      </w:r>
      <w:r w:rsidRPr="00F16D27">
        <w:rPr>
          <w:szCs w:val="24"/>
          <w:highlight w:val="green"/>
          <w:u w:val="single"/>
        </w:rPr>
        <w:t xml:space="preserve"> which have </w:t>
      </w:r>
      <w:r w:rsidRPr="00F16D27">
        <w:rPr>
          <w:b/>
          <w:bCs/>
          <w:szCs w:val="24"/>
          <w:highlight w:val="green"/>
          <w:u w:val="single"/>
        </w:rPr>
        <w:t>undermined</w:t>
      </w:r>
      <w:r w:rsidRPr="00F16D27">
        <w:rPr>
          <w:szCs w:val="24"/>
          <w:highlight w:val="green"/>
          <w:u w:val="single"/>
        </w:rPr>
        <w:t xml:space="preserve"> the </w:t>
      </w:r>
      <w:r w:rsidRPr="00F16D27">
        <w:rPr>
          <w:b/>
          <w:bCs/>
          <w:szCs w:val="24"/>
          <w:highlight w:val="green"/>
          <w:u w:val="single"/>
        </w:rPr>
        <w:t>right</w:t>
      </w:r>
      <w:r w:rsidRPr="00F16D27">
        <w:rPr>
          <w:szCs w:val="24"/>
          <w:highlight w:val="green"/>
          <w:u w:val="single"/>
        </w:rPr>
        <w:t xml:space="preserve"> </w:t>
      </w:r>
      <w:r w:rsidRPr="00F16D27">
        <w:rPr>
          <w:b/>
          <w:bCs/>
          <w:szCs w:val="24"/>
          <w:highlight w:val="green"/>
          <w:u w:val="single"/>
        </w:rPr>
        <w:t>to</w:t>
      </w:r>
      <w:r w:rsidRPr="00F16D27">
        <w:rPr>
          <w:szCs w:val="24"/>
          <w:highlight w:val="green"/>
          <w:u w:val="single"/>
        </w:rPr>
        <w:t xml:space="preserve"> </w:t>
      </w:r>
      <w:r w:rsidRPr="00F16D27">
        <w:rPr>
          <w:b/>
          <w:bCs/>
          <w:szCs w:val="24"/>
          <w:highlight w:val="green"/>
          <w:u w:val="single"/>
        </w:rPr>
        <w:t>strike</w:t>
      </w:r>
      <w:r w:rsidRPr="00F16D27">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F16D27">
        <w:rPr>
          <w:szCs w:val="24"/>
          <w:highlight w:val="green"/>
          <w:u w:val="single"/>
        </w:rPr>
        <w:t>doctrines</w:t>
      </w:r>
      <w:r w:rsidRPr="00F16D27">
        <w:rPr>
          <w:szCs w:val="24"/>
          <w:u w:val="single"/>
        </w:rPr>
        <w:t xml:space="preserve"> have </w:t>
      </w:r>
      <w:r w:rsidRPr="00F16D27">
        <w:rPr>
          <w:szCs w:val="24"/>
          <w:highlight w:val="green"/>
          <w:u w:val="single"/>
        </w:rPr>
        <w:t>eviscerated</w:t>
      </w:r>
      <w:r w:rsidRPr="00F16D27">
        <w:rPr>
          <w:szCs w:val="24"/>
          <w:u w:val="single"/>
        </w:rPr>
        <w:t xml:space="preserve"> a once-vital </w:t>
      </w:r>
      <w:r w:rsidRPr="00F16D27">
        <w:rPr>
          <w:szCs w:val="24"/>
          <w:highlight w:val="green"/>
          <w:u w:val="single"/>
        </w:rPr>
        <w:t>right to strike</w:t>
      </w:r>
      <w:r w:rsidRPr="00F16D27">
        <w:rPr>
          <w:sz w:val="16"/>
          <w:szCs w:val="24"/>
        </w:rPr>
        <w:t xml:space="preserve">, these scholars tell us, </w:t>
      </w:r>
      <w:r w:rsidRPr="00F16D27">
        <w:rPr>
          <w:szCs w:val="24"/>
          <w:highlight w:val="green"/>
          <w:u w:val="single"/>
        </w:rPr>
        <w:t>subverting</w:t>
      </w:r>
      <w:r w:rsidRPr="00F16D27">
        <w:rPr>
          <w:szCs w:val="24"/>
          <w:u w:val="single"/>
        </w:rPr>
        <w:t xml:space="preserve"> a </w:t>
      </w:r>
      <w:r w:rsidRPr="00F16D27">
        <w:rPr>
          <w:szCs w:val="24"/>
          <w:highlight w:val="green"/>
          <w:u w:val="single"/>
        </w:rPr>
        <w:t>prerogative</w:t>
      </w:r>
      <w:r w:rsidRPr="00F16D27">
        <w:rPr>
          <w:szCs w:val="24"/>
          <w:u w:val="single"/>
        </w:rPr>
        <w:t xml:space="preserve"> </w:t>
      </w:r>
      <w:r w:rsidRPr="00F16D27">
        <w:rPr>
          <w:szCs w:val="24"/>
          <w:highlight w:val="green"/>
          <w:u w:val="single"/>
        </w:rPr>
        <w:t>that</w:t>
      </w:r>
      <w:r w:rsidRPr="00F16D27">
        <w:rPr>
          <w:sz w:val="16"/>
          <w:szCs w:val="24"/>
        </w:rPr>
        <w:t xml:space="preserve"> earlier in the century </w:t>
      </w:r>
      <w:r w:rsidRPr="00F16D27">
        <w:rPr>
          <w:szCs w:val="24"/>
          <w:highlight w:val="green"/>
          <w:u w:val="single"/>
        </w:rPr>
        <w:t>was</w:t>
      </w:r>
      <w:r w:rsidRPr="00F16D27">
        <w:rPr>
          <w:szCs w:val="24"/>
          <w:u w:val="single"/>
        </w:rPr>
        <w:t xml:space="preserve"> </w:t>
      </w:r>
      <w:r w:rsidRPr="00F16D27">
        <w:rPr>
          <w:szCs w:val="24"/>
          <w:highlight w:val="green"/>
          <w:u w:val="single"/>
        </w:rPr>
        <w:t>central</w:t>
      </w:r>
      <w:r w:rsidRPr="00F16D27">
        <w:rPr>
          <w:szCs w:val="24"/>
          <w:u w:val="single"/>
        </w:rPr>
        <w:t xml:space="preserve"> </w:t>
      </w:r>
      <w:r w:rsidRPr="00F16D27">
        <w:rPr>
          <w:szCs w:val="24"/>
          <w:highlight w:val="green"/>
          <w:u w:val="single"/>
        </w:rPr>
        <w:t>to improving conditions for workers</w:t>
      </w:r>
      <w:r w:rsidRPr="00F16D27">
        <w:rPr>
          <w:sz w:val="16"/>
          <w:szCs w:val="24"/>
          <w:highlight w:val="green"/>
        </w:rPr>
        <w:t xml:space="preserve"> </w:t>
      </w:r>
      <w:r w:rsidRPr="00F16D27">
        <w:rPr>
          <w:szCs w:val="24"/>
          <w:highlight w:val="green"/>
          <w:u w:val="single"/>
        </w:rPr>
        <w:t>and</w:t>
      </w:r>
      <w:r w:rsidRPr="00F16D27">
        <w:rPr>
          <w:sz w:val="16"/>
          <w:szCs w:val="24"/>
          <w:highlight w:val="green"/>
        </w:rPr>
        <w:t xml:space="preserve"> </w:t>
      </w:r>
      <w:r w:rsidRPr="00F16D27">
        <w:rPr>
          <w:szCs w:val="24"/>
          <w:highlight w:val="green"/>
          <w:u w:val="single"/>
        </w:rPr>
        <w:t>lending legitimacy</w:t>
      </w:r>
      <w:r w:rsidRPr="00F16D27">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w:t>
      </w:r>
      <w:r w:rsidRPr="00F16D27">
        <w:rPr>
          <w:sz w:val="16"/>
          <w:szCs w:val="24"/>
        </w:rPr>
        <w:lastRenderedPageBreak/>
        <w:t xml:space="preserve">to have “lost” the right to strike, in Pope’s words, with devastating consequences for workers today and ominous portents for generations ahead.15 Critically, these authors argue, an </w:t>
      </w:r>
      <w:r w:rsidRPr="00F16D27">
        <w:rPr>
          <w:szCs w:val="24"/>
          <w:u w:val="single"/>
        </w:rPr>
        <w:t xml:space="preserve">effective </w:t>
      </w:r>
      <w:r w:rsidRPr="00F16D27">
        <w:rPr>
          <w:b/>
          <w:bCs/>
          <w:szCs w:val="24"/>
          <w:u w:val="single"/>
        </w:rPr>
        <w:t>right</w:t>
      </w:r>
      <w:r w:rsidRPr="00F16D27">
        <w:rPr>
          <w:szCs w:val="24"/>
          <w:u w:val="single"/>
        </w:rPr>
        <w:t xml:space="preserve"> </w:t>
      </w:r>
      <w:r w:rsidRPr="00F16D27">
        <w:rPr>
          <w:b/>
          <w:bCs/>
          <w:szCs w:val="24"/>
          <w:u w:val="single"/>
        </w:rPr>
        <w:t>to</w:t>
      </w:r>
      <w:r w:rsidRPr="00F16D27">
        <w:rPr>
          <w:szCs w:val="24"/>
          <w:u w:val="single"/>
        </w:rPr>
        <w:t xml:space="preserve"> </w:t>
      </w:r>
      <w:r w:rsidRPr="00F16D27">
        <w:rPr>
          <w:b/>
          <w:bCs/>
          <w:szCs w:val="24"/>
          <w:u w:val="single"/>
        </w:rPr>
        <w:t>strike</w:t>
      </w:r>
      <w:r w:rsidRPr="00F16D27">
        <w:rPr>
          <w:szCs w:val="24"/>
          <w:u w:val="single"/>
        </w:rPr>
        <w:t xml:space="preserve"> must be </w:t>
      </w:r>
      <w:r w:rsidRPr="00F16D27">
        <w:rPr>
          <w:b/>
          <w:bCs/>
          <w:szCs w:val="24"/>
          <w:u w:val="single"/>
        </w:rPr>
        <w:t>restored</w:t>
      </w:r>
      <w:r w:rsidRPr="00F16D27">
        <w:rPr>
          <w:szCs w:val="24"/>
          <w:u w:val="single"/>
        </w:rPr>
        <w:t xml:space="preserve"> </w:t>
      </w:r>
      <w:r w:rsidRPr="00F16D27">
        <w:rPr>
          <w:b/>
          <w:bCs/>
          <w:szCs w:val="24"/>
          <w:u w:val="single"/>
        </w:rPr>
        <w:t>at</w:t>
      </w:r>
      <w:r w:rsidRPr="00F16D27">
        <w:rPr>
          <w:szCs w:val="24"/>
          <w:u w:val="single"/>
        </w:rPr>
        <w:t xml:space="preserve"> the </w:t>
      </w:r>
      <w:r w:rsidRPr="00F16D27">
        <w:rPr>
          <w:b/>
          <w:bCs/>
          <w:szCs w:val="24"/>
          <w:u w:val="single"/>
        </w:rPr>
        <w:t>expense</w:t>
      </w:r>
      <w:r w:rsidRPr="00F16D27">
        <w:rPr>
          <w:szCs w:val="24"/>
          <w:u w:val="single"/>
        </w:rPr>
        <w:t xml:space="preserve"> </w:t>
      </w:r>
      <w:r w:rsidRPr="00F16D27">
        <w:rPr>
          <w:b/>
          <w:bCs/>
          <w:szCs w:val="24"/>
          <w:u w:val="single"/>
        </w:rPr>
        <w:t>of</w:t>
      </w:r>
      <w:r w:rsidRPr="00F16D27">
        <w:rPr>
          <w:szCs w:val="24"/>
          <w:u w:val="single"/>
        </w:rPr>
        <w:t xml:space="preserve"> these </w:t>
      </w:r>
      <w:r w:rsidRPr="00F16D27">
        <w:rPr>
          <w:b/>
          <w:bCs/>
          <w:szCs w:val="24"/>
          <w:u w:val="single"/>
        </w:rPr>
        <w:t>unjustified</w:t>
      </w:r>
      <w:r w:rsidRPr="00F16D27">
        <w:rPr>
          <w:szCs w:val="24"/>
          <w:u w:val="single"/>
        </w:rPr>
        <w:t xml:space="preserve"> </w:t>
      </w:r>
      <w:r w:rsidRPr="00F16D27">
        <w:rPr>
          <w:b/>
          <w:bCs/>
          <w:szCs w:val="24"/>
          <w:u w:val="single"/>
        </w:rPr>
        <w:t>impositions</w:t>
      </w:r>
      <w:r w:rsidRPr="00F16D27">
        <w:rPr>
          <w:sz w:val="16"/>
          <w:szCs w:val="24"/>
        </w:rPr>
        <w:t xml:space="preserve">.16 Only then will the labor law regain its relevance and the labor movement its ability to improve the lives of workers. </w:t>
      </w:r>
      <w:r w:rsidRPr="00F16D27">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szCs w:val="24"/>
        </w:rPr>
        <w:t xml:space="preserve"> Despite these efforts, which focused on the work of Klare and Katherine Stone, whose critique of post-war “industrial pluralism” shared a similar reasoning—or maybe, to some extent, anyway, because of them—</w:t>
      </w:r>
      <w:r w:rsidRPr="00F16D27">
        <w:rPr>
          <w:b/>
          <w:szCs w:val="24"/>
          <w:highlight w:val="green"/>
          <w:u w:val="single"/>
        </w:rPr>
        <w:t>support for</w:t>
      </w:r>
      <w:r w:rsidRPr="00F16D27">
        <w:rPr>
          <w:sz w:val="16"/>
          <w:szCs w:val="24"/>
          <w:highlight w:val="green"/>
        </w:rPr>
        <w:t xml:space="preserve"> </w:t>
      </w:r>
      <w:r w:rsidRPr="00F16D27">
        <w:rPr>
          <w:sz w:val="16"/>
          <w:szCs w:val="24"/>
        </w:rPr>
        <w:t xml:space="preserve">this campaign to restore </w:t>
      </w:r>
      <w:r w:rsidRPr="00F16D27">
        <w:rPr>
          <w:b/>
          <w:szCs w:val="24"/>
          <w:highlight w:val="green"/>
          <w:u w:val="single"/>
        </w:rPr>
        <w:t>the right to strike seems like a mandate</w:t>
      </w:r>
      <w:r w:rsidRPr="00F16D27">
        <w:rPr>
          <w:sz w:val="16"/>
          <w:szCs w:val="24"/>
          <w:highlight w:val="green"/>
        </w:rPr>
        <w:t xml:space="preserve"> </w:t>
      </w:r>
      <w:r w:rsidRPr="00F16D27">
        <w:rPr>
          <w:sz w:val="16"/>
          <w:szCs w:val="24"/>
        </w:rPr>
        <w:t xml:space="preserve">among scholars and commentators who purport to take seriously the interests of workers.18 And yet </w:t>
      </w:r>
      <w:r w:rsidRPr="00F16D27">
        <w:rPr>
          <w:b/>
          <w:szCs w:val="24"/>
          <w:highlight w:val="green"/>
          <w:u w:val="single"/>
        </w:rPr>
        <w:t>for all its appeal</w:t>
      </w:r>
      <w:r w:rsidRPr="00F16D27">
        <w:rPr>
          <w:sz w:val="16"/>
          <w:szCs w:val="24"/>
        </w:rPr>
        <w:t xml:space="preserve">, </w:t>
      </w:r>
      <w:r w:rsidRPr="00F16D27">
        <w:rPr>
          <w:b/>
          <w:szCs w:val="24"/>
          <w:highlight w:val="green"/>
          <w:u w:val="single"/>
        </w:rPr>
        <w:t>this project</w:t>
      </w:r>
      <w:r w:rsidRPr="00F16D27">
        <w:rPr>
          <w:sz w:val="16"/>
          <w:szCs w:val="24"/>
          <w:highlight w:val="green"/>
        </w:rPr>
        <w:t xml:space="preserve"> </w:t>
      </w:r>
      <w:r w:rsidRPr="00F16D27">
        <w:rPr>
          <w:sz w:val="16"/>
          <w:szCs w:val="24"/>
        </w:rPr>
        <w:t xml:space="preserve">nevertheless </w:t>
      </w:r>
      <w:r w:rsidRPr="00F16D27">
        <w:rPr>
          <w:b/>
          <w:szCs w:val="24"/>
          <w:highlight w:val="green"/>
          <w:u w:val="single"/>
        </w:rPr>
        <w:t>suffers from</w:t>
      </w:r>
      <w:r w:rsidRPr="00F16D27">
        <w:rPr>
          <w:sz w:val="16"/>
          <w:szCs w:val="24"/>
          <w:highlight w:val="green"/>
        </w:rPr>
        <w:t xml:space="preserve"> </w:t>
      </w:r>
      <w:r w:rsidRPr="00F16D27">
        <w:rPr>
          <w:sz w:val="16"/>
          <w:szCs w:val="24"/>
        </w:rPr>
        <w:t xml:space="preserve">a remarkably negligent oversight, one that has nothing to do with morality of its pretense that the law is malleable and that workers can remake it—a proposition that is broadly true and eminently defensible. </w:t>
      </w:r>
      <w:r w:rsidRPr="00F16D27">
        <w:rPr>
          <w:szCs w:val="24"/>
          <w:u w:val="single"/>
        </w:rPr>
        <w:t xml:space="preserve">Instead, it has to do with its </w:t>
      </w:r>
      <w:r w:rsidRPr="00F16D27">
        <w:rPr>
          <w:b/>
          <w:szCs w:val="24"/>
          <w:highlight w:val="green"/>
          <w:u w:val="single"/>
        </w:rPr>
        <w:t>practical feasibility</w:t>
      </w:r>
      <w:r w:rsidRPr="00F16D27">
        <w:rPr>
          <w:szCs w:val="24"/>
          <w:u w:val="single"/>
        </w:rPr>
        <w:t xml:space="preserve">. In fact, as this Article argues, a critical reflection on this question suggests that the effort to realize </w:t>
      </w:r>
      <w:r w:rsidRPr="00F16D27">
        <w:rPr>
          <w:b/>
          <w:szCs w:val="24"/>
          <w:highlight w:val="green"/>
          <w:u w:val="single"/>
        </w:rPr>
        <w:t>an effective right to strike is</w:t>
      </w:r>
      <w:r w:rsidRPr="00F16D27">
        <w:rPr>
          <w:szCs w:val="24"/>
          <w:highlight w:val="green"/>
          <w:u w:val="single"/>
        </w:rPr>
        <w:t xml:space="preserve"> </w:t>
      </w:r>
      <w:proofErr w:type="gramStart"/>
      <w:r w:rsidRPr="00F16D27">
        <w:rPr>
          <w:szCs w:val="24"/>
          <w:u w:val="single"/>
        </w:rPr>
        <w:t>actually quite</w:t>
      </w:r>
      <w:proofErr w:type="gramEnd"/>
      <w:r w:rsidRPr="00F16D27">
        <w:rPr>
          <w:szCs w:val="24"/>
          <w:u w:val="single"/>
        </w:rPr>
        <w:t xml:space="preserve"> </w:t>
      </w:r>
      <w:r w:rsidRPr="00F16D27">
        <w:rPr>
          <w:b/>
          <w:szCs w:val="24"/>
          <w:highlight w:val="green"/>
          <w:u w:val="single"/>
        </w:rPr>
        <w:t>impossible</w:t>
      </w:r>
      <w:r w:rsidRPr="00F16D27">
        <w:rPr>
          <w:szCs w:val="24"/>
          <w:highlight w:val="green"/>
          <w:u w:val="single"/>
        </w:rPr>
        <w:t xml:space="preserve"> </w:t>
      </w:r>
      <w:r w:rsidRPr="00F16D27">
        <w:rPr>
          <w:b/>
          <w:szCs w:val="24"/>
          <w:highlight w:val="green"/>
          <w:u w:val="single"/>
        </w:rPr>
        <w:t>and</w:t>
      </w:r>
      <w:r w:rsidRPr="00F16D27">
        <w:rPr>
          <w:szCs w:val="24"/>
          <w:highlight w:val="green"/>
          <w:u w:val="single"/>
        </w:rPr>
        <w:t xml:space="preserve"> </w:t>
      </w:r>
      <w:r w:rsidRPr="00F16D27">
        <w:rPr>
          <w:szCs w:val="24"/>
          <w:u w:val="single"/>
        </w:rPr>
        <w:t xml:space="preserve">that </w:t>
      </w:r>
      <w:r w:rsidRPr="00F16D27">
        <w:rPr>
          <w:b/>
          <w:szCs w:val="24"/>
          <w:highlight w:val="green"/>
          <w:u w:val="single"/>
        </w:rPr>
        <w:t>attempts to do so</w:t>
      </w:r>
      <w:r w:rsidRPr="00F16D27">
        <w:rPr>
          <w:szCs w:val="24"/>
          <w:u w:val="single"/>
        </w:rPr>
        <w:t xml:space="preserve">, however earnest and thoughtful they may be, </w:t>
      </w:r>
      <w:r w:rsidRPr="00F16D27">
        <w:rPr>
          <w:b/>
          <w:szCs w:val="24"/>
          <w:highlight w:val="green"/>
          <w:u w:val="single"/>
        </w:rPr>
        <w:t>represent</w:t>
      </w:r>
      <w:r w:rsidRPr="00F16D27">
        <w:rPr>
          <w:szCs w:val="24"/>
          <w:highlight w:val="green"/>
          <w:u w:val="single"/>
        </w:rPr>
        <w:t xml:space="preserve"> </w:t>
      </w:r>
      <w:r w:rsidRPr="00F16D27">
        <w:rPr>
          <w:szCs w:val="24"/>
          <w:u w:val="single"/>
        </w:rPr>
        <w:t xml:space="preserve">as </w:t>
      </w:r>
      <w:r w:rsidRPr="00F16D27">
        <w:rPr>
          <w:b/>
          <w:szCs w:val="24"/>
          <w:highlight w:val="green"/>
          <w:u w:val="single"/>
        </w:rPr>
        <w:t>dubious a battle</w:t>
      </w:r>
      <w:r w:rsidRPr="00F16D27">
        <w:rPr>
          <w:szCs w:val="24"/>
          <w:highlight w:val="green"/>
          <w:u w:val="single"/>
        </w:rPr>
        <w:t xml:space="preserve"> </w:t>
      </w:r>
      <w:r w:rsidRPr="00F16D27">
        <w:rPr>
          <w:szCs w:val="24"/>
          <w:u w:val="single"/>
        </w:rPr>
        <w:t>as the hopeless walkout dramatized in Steinbeck’s book</w:t>
      </w:r>
      <w:r w:rsidRPr="00F16D27">
        <w:rPr>
          <w:sz w:val="16"/>
          <w:szCs w:val="24"/>
        </w:rPr>
        <w:t xml:space="preserve">. This doleful conclusion </w:t>
      </w:r>
      <w:r w:rsidRPr="00F16D27">
        <w:rPr>
          <w:szCs w:val="24"/>
          <w:u w:val="single"/>
        </w:rPr>
        <w:t>rests on a frank understanding of the legal and political realities in which strikes necessarily play out.</w:t>
      </w:r>
      <w:r w:rsidRPr="00F16D27">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szCs w:val="24"/>
          <w:u w:val="single"/>
        </w:rPr>
        <w:t xml:space="preserve">when these </w:t>
      </w:r>
      <w:r w:rsidRPr="00F16D27">
        <w:rPr>
          <w:szCs w:val="24"/>
          <w:highlight w:val="green"/>
          <w:u w:val="single"/>
        </w:rPr>
        <w:t>value</w:t>
      </w:r>
      <w:r w:rsidRPr="00F16D27">
        <w:rPr>
          <w:szCs w:val="24"/>
          <w:u w:val="single"/>
        </w:rPr>
        <w:t xml:space="preserve">s </w:t>
      </w:r>
      <w:r w:rsidRPr="00F16D27">
        <w:rPr>
          <w:b/>
          <w:bCs/>
          <w:szCs w:val="24"/>
          <w:highlight w:val="green"/>
          <w:u w:val="single"/>
        </w:rPr>
        <w:t>contradicted</w:t>
      </w:r>
      <w:r w:rsidRPr="00F16D27">
        <w:rPr>
          <w:sz w:val="16"/>
          <w:szCs w:val="24"/>
        </w:rPr>
        <w:t xml:space="preserve">, at once, </w:t>
      </w:r>
      <w:r w:rsidRPr="00F16D27">
        <w:rPr>
          <w:b/>
          <w:bCs/>
          <w:szCs w:val="24"/>
          <w:u w:val="single"/>
        </w:rPr>
        <w:t>strike</w:t>
      </w:r>
      <w:r w:rsidRPr="00F16D27">
        <w:rPr>
          <w:szCs w:val="24"/>
          <w:u w:val="single"/>
        </w:rPr>
        <w:t xml:space="preserve"> </w:t>
      </w:r>
      <w:r w:rsidRPr="00F16D27">
        <w:rPr>
          <w:b/>
          <w:bCs/>
          <w:szCs w:val="24"/>
          <w:u w:val="single"/>
        </w:rPr>
        <w:t>militancy</w:t>
      </w:r>
      <w:r w:rsidRPr="00F16D27">
        <w:rPr>
          <w:szCs w:val="24"/>
          <w:u w:val="single"/>
        </w:rPr>
        <w:t xml:space="preserve"> and whatever radical potential</w:t>
      </w:r>
      <w:r w:rsidRPr="00F16D27">
        <w:rPr>
          <w:sz w:val="16"/>
          <w:szCs w:val="24"/>
        </w:rPr>
        <w:t xml:space="preserve"> the </w:t>
      </w:r>
      <w:r w:rsidRPr="00F16D27">
        <w:rPr>
          <w:szCs w:val="24"/>
          <w:u w:val="single"/>
        </w:rPr>
        <w:t>Wagner Act may have had</w:t>
      </w:r>
      <w:r w:rsidRPr="00F16D27">
        <w:rPr>
          <w:sz w:val="16"/>
          <w:szCs w:val="24"/>
        </w:rPr>
        <w:t xml:space="preserve">. Ironically, it is perhaps even truer today, </w:t>
      </w:r>
      <w:r w:rsidRPr="00F16D27">
        <w:rPr>
          <w:szCs w:val="24"/>
          <w:u w:val="single"/>
        </w:rPr>
        <w:t xml:space="preserve">now that </w:t>
      </w:r>
      <w:r w:rsidRPr="00F16D27">
        <w:rPr>
          <w:szCs w:val="24"/>
          <w:highlight w:val="green"/>
          <w:u w:val="single"/>
        </w:rPr>
        <w:t>workers do in fact enjoy the right to strike</w:t>
      </w:r>
      <w:r w:rsidRPr="00F16D27">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F16D27">
        <w:rPr>
          <w:szCs w:val="24"/>
          <w:u w:val="single"/>
        </w:rPr>
        <w:t>truer iteration of the labor law</w:t>
      </w:r>
      <w:r w:rsidRPr="00F16D27">
        <w:rPr>
          <w:sz w:val="16"/>
          <w:szCs w:val="24"/>
        </w:rPr>
        <w:t xml:space="preserve">. Rather, they represent a </w:t>
      </w:r>
      <w:r w:rsidRPr="00F16D27">
        <w:rPr>
          <w:b/>
          <w:szCs w:val="24"/>
          <w:highlight w:val="green"/>
          <w:u w:val="single"/>
        </w:rPr>
        <w:t>settling of the labor law</w:t>
      </w:r>
      <w:r w:rsidRPr="00F16D27">
        <w:rPr>
          <w:sz w:val="16"/>
          <w:szCs w:val="24"/>
          <w:highlight w:val="green"/>
        </w:rPr>
        <w:t xml:space="preserve"> </w:t>
      </w:r>
      <w:r w:rsidRPr="00F16D27">
        <w:rPr>
          <w:sz w:val="16"/>
          <w:szCs w:val="24"/>
        </w:rPr>
        <w:t xml:space="preserve">on bedrock precepts of the American life. </w:t>
      </w:r>
      <w:proofErr w:type="gramStart"/>
      <w:r w:rsidRPr="00F16D27">
        <w:rPr>
          <w:sz w:val="16"/>
          <w:szCs w:val="24"/>
        </w:rPr>
        <w:t>However</w:t>
      </w:r>
      <w:proofErr w:type="gramEnd"/>
      <w:r w:rsidRPr="00F16D27">
        <w:rPr>
          <w:sz w:val="16"/>
          <w:szCs w:val="24"/>
        </w:rPr>
        <w:t xml:space="preserve"> </w:t>
      </w:r>
      <w:r w:rsidRPr="00F16D27">
        <w:rPr>
          <w:b/>
          <w:szCs w:val="24"/>
          <w:highlight w:val="green"/>
          <w:u w:val="single"/>
        </w:rPr>
        <w:t>illegitimate</w:t>
      </w:r>
      <w:r w:rsidRPr="00F16D27">
        <w:rPr>
          <w:sz w:val="16"/>
          <w:szCs w:val="24"/>
          <w:highlight w:val="green"/>
        </w:rPr>
        <w:t xml:space="preserve"> </w:t>
      </w:r>
      <w:r w:rsidRPr="00F16D27">
        <w:rPr>
          <w:sz w:val="16"/>
          <w:szCs w:val="24"/>
        </w:rPr>
        <w:t xml:space="preserve">those </w:t>
      </w:r>
      <w:r w:rsidRPr="00F16D27">
        <w:rPr>
          <w:b/>
          <w:szCs w:val="24"/>
          <w:highlight w:val="green"/>
          <w:u w:val="single"/>
        </w:rPr>
        <w:t>precepts</w:t>
      </w:r>
      <w:r w:rsidRPr="00F16D27">
        <w:rPr>
          <w:sz w:val="16"/>
          <w:szCs w:val="24"/>
          <w:highlight w:val="green"/>
        </w:rPr>
        <w:t xml:space="preserve"> </w:t>
      </w:r>
      <w:r w:rsidRPr="00F16D27">
        <w:rPr>
          <w:sz w:val="16"/>
          <w:szCs w:val="24"/>
        </w:rPr>
        <w:t xml:space="preserve">may be from a vantage that </w:t>
      </w:r>
      <w:r w:rsidRPr="00F16D27">
        <w:rPr>
          <w:b/>
          <w:szCs w:val="24"/>
          <w:highlight w:val="green"/>
          <w:u w:val="single"/>
        </w:rPr>
        <w:t>questions capitalism’s essential legitimacy</w:t>
      </w:r>
      <w:r w:rsidRPr="00F16D27">
        <w:rPr>
          <w:sz w:val="16"/>
          <w:szCs w:val="24"/>
          <w:highlight w:val="green"/>
        </w:rPr>
        <w:t xml:space="preserve"> </w:t>
      </w:r>
      <w:r w:rsidRPr="00F16D27">
        <w:rPr>
          <w:sz w:val="16"/>
          <w:szCs w:val="24"/>
        </w:rPr>
        <w:t xml:space="preserve">and </w:t>
      </w:r>
      <w:r w:rsidRPr="00F16D27">
        <w:rPr>
          <w:b/>
          <w:szCs w:val="24"/>
          <w:highlight w:val="green"/>
          <w:u w:val="single"/>
        </w:rPr>
        <w:t>takes the rights of workers seriously</w:t>
      </w:r>
      <w:r w:rsidRPr="00F16D27">
        <w:rPr>
          <w:sz w:val="16"/>
          <w:szCs w:val="24"/>
        </w:rPr>
        <w:t xml:space="preserve">, they reign supreme, </w:t>
      </w:r>
      <w:r w:rsidRPr="00F16D27">
        <w:rPr>
          <w:b/>
          <w:szCs w:val="24"/>
          <w:highlight w:val="green"/>
          <w:u w:val="single"/>
        </w:rPr>
        <w:t>foreclosing</w:t>
      </w:r>
      <w:r w:rsidRPr="00F16D27">
        <w:rPr>
          <w:sz w:val="16"/>
          <w:szCs w:val="24"/>
          <w:highlight w:val="green"/>
        </w:rPr>
        <w:t xml:space="preserve"> </w:t>
      </w:r>
      <w:r w:rsidRPr="00F16D27">
        <w:rPr>
          <w:sz w:val="16"/>
          <w:szCs w:val="24"/>
        </w:rPr>
        <w:t xml:space="preserve">an </w:t>
      </w:r>
      <w:r w:rsidRPr="00F16D27">
        <w:rPr>
          <w:b/>
          <w:szCs w:val="24"/>
          <w:highlight w:val="green"/>
          <w:u w:val="single"/>
        </w:rPr>
        <w:t>effective right to strike</w:t>
      </w:r>
      <w:r w:rsidRPr="00F16D27">
        <w:rPr>
          <w:sz w:val="16"/>
          <w:szCs w:val="24"/>
        </w:rPr>
        <w:t xml:space="preserve">. All of this, as I argue in this Article, is made plainly evident by a critical review of the history of strikes and striking. To anticipate a bit more of the argument that follows, </w:t>
      </w:r>
      <w:r w:rsidRPr="00F16D27">
        <w:rPr>
          <w:b/>
          <w:szCs w:val="24"/>
          <w:highlight w:val="green"/>
          <w:u w:val="single"/>
        </w:rPr>
        <w:t>the strikes most crucial</w:t>
      </w:r>
      <w:r w:rsidRPr="00F16D27">
        <w:rPr>
          <w:szCs w:val="24"/>
          <w:highlight w:val="green"/>
          <w:u w:val="single"/>
        </w:rPr>
        <w:t xml:space="preserve"> </w:t>
      </w:r>
      <w:r w:rsidRPr="00F16D27">
        <w:rPr>
          <w:szCs w:val="24"/>
          <w:u w:val="single"/>
        </w:rPr>
        <w:t xml:space="preserve">to the building of the labor movement in the 1930s and 1940s </w:t>
      </w:r>
      <w:r w:rsidRPr="00F16D27">
        <w:rPr>
          <w:b/>
          <w:szCs w:val="24"/>
          <w:highlight w:val="green"/>
          <w:u w:val="single"/>
        </w:rPr>
        <w:t>were not</w:t>
      </w:r>
      <w:r w:rsidRPr="00F16D27">
        <w:rPr>
          <w:szCs w:val="24"/>
          <w:u w:val="single"/>
        </w:rPr>
        <w:t xml:space="preserve"> </w:t>
      </w:r>
      <w:r w:rsidRPr="00F16D27">
        <w:rPr>
          <w:b/>
          <w:szCs w:val="24"/>
          <w:highlight w:val="green"/>
          <w:u w:val="single"/>
        </w:rPr>
        <w:t>built</w:t>
      </w:r>
      <w:r w:rsidRPr="00F16D27">
        <w:rPr>
          <w:szCs w:val="24"/>
          <w:highlight w:val="green"/>
          <w:u w:val="single"/>
        </w:rPr>
        <w:t xml:space="preserve"> </w:t>
      </w:r>
      <w:r w:rsidRPr="00F16D27">
        <w:rPr>
          <w:szCs w:val="24"/>
          <w:u w:val="single"/>
        </w:rPr>
        <w:t xml:space="preserve">only </w:t>
      </w:r>
      <w:r w:rsidRPr="00F16D27">
        <w:rPr>
          <w:b/>
          <w:szCs w:val="24"/>
          <w:highlight w:val="green"/>
          <w:u w:val="single"/>
        </w:rPr>
        <w:t>around</w:t>
      </w:r>
      <w:r w:rsidRPr="00F16D27">
        <w:rPr>
          <w:szCs w:val="24"/>
          <w:highlight w:val="green"/>
          <w:u w:val="single"/>
        </w:rPr>
        <w:t xml:space="preserve"> </w:t>
      </w:r>
      <w:r w:rsidRPr="00F16D27">
        <w:rPr>
          <w:b/>
          <w:szCs w:val="24"/>
          <w:highlight w:val="green"/>
          <w:u w:val="single"/>
        </w:rPr>
        <w:t>peaceful picketing</w:t>
      </w:r>
      <w:r w:rsidRPr="00F16D27">
        <w:rPr>
          <w:szCs w:val="24"/>
          <w:highlight w:val="green"/>
          <w:u w:val="single"/>
        </w:rPr>
        <w:t xml:space="preserve"> </w:t>
      </w:r>
      <w:r w:rsidRPr="00F16D27">
        <w:rPr>
          <w:b/>
          <w:szCs w:val="24"/>
          <w:highlight w:val="green"/>
          <w:u w:val="single"/>
        </w:rPr>
        <w:t>and a withholding of labor</w:t>
      </w:r>
      <w:r w:rsidRPr="00F16D27">
        <w:rPr>
          <w:szCs w:val="24"/>
          <w:u w:val="single"/>
        </w:rPr>
        <w:t xml:space="preserve">. Rather, they were sit-down strikes and strikes built on mass picketing, as well as, to some extent, secondary boycotts. And </w:t>
      </w:r>
      <w:r w:rsidRPr="00F16D27">
        <w:rPr>
          <w:b/>
          <w:szCs w:val="24"/>
          <w:highlight w:val="green"/>
          <w:u w:val="single"/>
        </w:rPr>
        <w:t>strikes</w:t>
      </w:r>
      <w:r w:rsidRPr="00F16D27">
        <w:rPr>
          <w:szCs w:val="24"/>
          <w:highlight w:val="green"/>
          <w:u w:val="single"/>
        </w:rPr>
        <w:t xml:space="preserve"> </w:t>
      </w:r>
      <w:r w:rsidRPr="00F16D27">
        <w:rPr>
          <w:szCs w:val="24"/>
          <w:u w:val="single"/>
        </w:rPr>
        <w:t xml:space="preserve">of this kind were </w:t>
      </w:r>
      <w:r w:rsidRPr="00F16D27">
        <w:rPr>
          <w:b/>
          <w:szCs w:val="24"/>
          <w:highlight w:val="green"/>
          <w:u w:val="single"/>
        </w:rPr>
        <w:t>never considered lawful or politically appropriate</w:t>
      </w:r>
      <w:r w:rsidRPr="00F16D27">
        <w:rPr>
          <w:sz w:val="16"/>
          <w:szCs w:val="24"/>
        </w:rPr>
        <w:t xml:space="preserve">. Ironically, it was these strikes that legitimated the Wagner Act itself and the New Deal. </w:t>
      </w:r>
      <w:r w:rsidRPr="00F16D27">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F16D27">
        <w:rPr>
          <w:szCs w:val="24"/>
          <w:highlight w:val="green"/>
          <w:u w:val="single"/>
        </w:rPr>
        <w:t>de-radicalized</w:t>
      </w:r>
      <w:r w:rsidRPr="00F16D27">
        <w:rPr>
          <w:szCs w:val="24"/>
          <w:u w:val="single"/>
        </w:rPr>
        <w:t>,” then at least its potential</w:t>
      </w:r>
      <w:r w:rsidRPr="00F16D27">
        <w:rPr>
          <w:sz w:val="16"/>
          <w:szCs w:val="24"/>
        </w:rPr>
        <w:t xml:space="preserve">. To be sure, </w:t>
      </w:r>
      <w:proofErr w:type="gramStart"/>
      <w:r w:rsidRPr="00F16D27">
        <w:rPr>
          <w:sz w:val="16"/>
          <w:szCs w:val="24"/>
        </w:rPr>
        <w:t>it is clear that the</w:t>
      </w:r>
      <w:proofErr w:type="gramEnd"/>
      <w:r w:rsidRPr="00F16D27">
        <w:rPr>
          <w:sz w:val="16"/>
          <w:szCs w:val="24"/>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F16D27">
        <w:rPr>
          <w:sz w:val="16"/>
          <w:szCs w:val="24"/>
        </w:rPr>
        <w:t>particular potential</w:t>
      </w:r>
      <w:proofErr w:type="gramEnd"/>
      <w:r w:rsidRPr="00F16D27">
        <w:rPr>
          <w:sz w:val="16"/>
          <w:szCs w:val="24"/>
        </w:rPr>
        <w:t xml:space="preserve">. </w:t>
      </w:r>
      <w:r w:rsidRPr="00F16D27">
        <w:rPr>
          <w:szCs w:val="24"/>
          <w:u w:val="single"/>
        </w:rPr>
        <w:t xml:space="preserve">Rather, it </w:t>
      </w:r>
      <w:proofErr w:type="gramStart"/>
      <w:r w:rsidRPr="00F16D27">
        <w:rPr>
          <w:szCs w:val="24"/>
          <w:u w:val="single"/>
        </w:rPr>
        <w:t>was a reflection of</w:t>
      </w:r>
      <w:proofErr w:type="gramEnd"/>
      <w:r w:rsidRPr="00F16D27">
        <w:rPr>
          <w:szCs w:val="24"/>
          <w:u w:val="single"/>
        </w:rPr>
        <w:t xml:space="preserve">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szCs w:val="24"/>
        </w:rPr>
        <w:t xml:space="preserve">These obstructive conditions were quite temporary, though, and the authorities’ efforts culminated soon enough in the near-categorical prohibition of the tactics that had made strikes so effective. </w:t>
      </w:r>
      <w:r w:rsidRPr="00F16D27">
        <w:rPr>
          <w:szCs w:val="24"/>
          <w:u w:val="single"/>
        </w:rPr>
        <w:t xml:space="preserve">It is in this way that the history of strikes shows less in the way of </w:t>
      </w:r>
      <w:r w:rsidRPr="00F16D27">
        <w:rPr>
          <w:b/>
          <w:szCs w:val="24"/>
          <w:highlight w:val="green"/>
          <w:u w:val="single"/>
        </w:rPr>
        <w:t>de-radicalization</w:t>
      </w:r>
      <w:r w:rsidRPr="00F16D27">
        <w:rPr>
          <w:szCs w:val="24"/>
          <w:highlight w:val="green"/>
          <w:u w:val="single"/>
        </w:rPr>
        <w:t xml:space="preserve"> </w:t>
      </w:r>
      <w:r w:rsidRPr="00F16D27">
        <w:rPr>
          <w:szCs w:val="24"/>
          <w:u w:val="single"/>
        </w:rPr>
        <w:t xml:space="preserve">than an encounter with the unyielding outer boundaries of what labor protest and labor rights can be in liberal society. As this all played out, it </w:t>
      </w:r>
      <w:r w:rsidRPr="00F16D27">
        <w:rPr>
          <w:b/>
          <w:szCs w:val="24"/>
          <w:highlight w:val="green"/>
          <w:u w:val="single"/>
        </w:rPr>
        <w:t>left</w:t>
      </w:r>
      <w:r w:rsidRPr="00F16D27">
        <w:rPr>
          <w:szCs w:val="24"/>
          <w:highlight w:val="green"/>
          <w:u w:val="single"/>
        </w:rPr>
        <w:t xml:space="preserve"> </w:t>
      </w:r>
      <w:r w:rsidRPr="00F16D27">
        <w:rPr>
          <w:szCs w:val="24"/>
          <w:u w:val="single"/>
        </w:rPr>
        <w:t xml:space="preserve">in its wake </w:t>
      </w:r>
      <w:r w:rsidRPr="00F16D27">
        <w:rPr>
          <w:b/>
          <w:szCs w:val="24"/>
          <w:highlight w:val="green"/>
          <w:u w:val="single"/>
        </w:rPr>
        <w:t>a right to strike</w:t>
      </w:r>
      <w:r w:rsidRPr="00F16D27">
        <w:rPr>
          <w:szCs w:val="24"/>
          <w:u w:val="single"/>
        </w:rPr>
        <w:t xml:space="preserve">, but one </w:t>
      </w:r>
      <w:r w:rsidRPr="00F16D27">
        <w:rPr>
          <w:b/>
          <w:szCs w:val="24"/>
          <w:highlight w:val="green"/>
          <w:u w:val="single"/>
        </w:rPr>
        <w:t>whose power</w:t>
      </w:r>
      <w:r w:rsidRPr="00F16D27">
        <w:rPr>
          <w:szCs w:val="24"/>
          <w:highlight w:val="green"/>
          <w:u w:val="single"/>
        </w:rPr>
        <w:t xml:space="preserve"> </w:t>
      </w:r>
      <w:r w:rsidRPr="00F16D27">
        <w:rPr>
          <w:b/>
          <w:szCs w:val="24"/>
          <w:highlight w:val="green"/>
          <w:u w:val="single"/>
        </w:rPr>
        <w:t>consists</w:t>
      </w:r>
      <w:r w:rsidRPr="00F16D27">
        <w:rPr>
          <w:szCs w:val="24"/>
          <w:highlight w:val="green"/>
          <w:u w:val="single"/>
        </w:rPr>
        <w:t xml:space="preserve"> </w:t>
      </w:r>
      <w:r w:rsidRPr="00F16D27">
        <w:rPr>
          <w:szCs w:val="24"/>
          <w:u w:val="single"/>
        </w:rPr>
        <w:t xml:space="preserve">almost </w:t>
      </w:r>
      <w:r w:rsidRPr="00F16D27">
        <w:rPr>
          <w:b/>
          <w:szCs w:val="24"/>
          <w:highlight w:val="green"/>
          <w:u w:val="single"/>
        </w:rPr>
        <w:t>entirely of the ability of workers to pressure employers</w:t>
      </w:r>
      <w:r w:rsidRPr="00F16D27">
        <w:rPr>
          <w:szCs w:val="24"/>
          <w:highlight w:val="green"/>
          <w:u w:val="single"/>
        </w:rPr>
        <w:t xml:space="preserve"> </w:t>
      </w:r>
      <w:r w:rsidRPr="00F16D27">
        <w:rPr>
          <w:szCs w:val="24"/>
          <w:u w:val="single"/>
        </w:rPr>
        <w:t xml:space="preserve">by withholding labor, while also maybe publicizing the workers’ issues and bolstering their morale. But while publicity and morale are not irrelevant, in the end they are </w:t>
      </w:r>
      <w:r w:rsidRPr="00F16D27">
        <w:rPr>
          <w:b/>
          <w:szCs w:val="24"/>
          <w:highlight w:val="green"/>
          <w:u w:val="single"/>
          <w:bdr w:val="single" w:sz="18" w:space="0" w:color="auto"/>
        </w:rPr>
        <w:t xml:space="preserve">not </w:t>
      </w:r>
      <w:r w:rsidRPr="00F16D27">
        <w:rPr>
          <w:b/>
          <w:szCs w:val="24"/>
          <w:highlight w:val="green"/>
          <w:u w:val="single"/>
          <w:bdr w:val="single" w:sz="18" w:space="0" w:color="auto"/>
        </w:rPr>
        <w:lastRenderedPageBreak/>
        <w:t xml:space="preserve">effective </w:t>
      </w:r>
      <w:proofErr w:type="gramStart"/>
      <w:r w:rsidRPr="00F16D27">
        <w:rPr>
          <w:b/>
          <w:szCs w:val="24"/>
          <w:highlight w:val="green"/>
          <w:u w:val="single"/>
          <w:bdr w:val="single" w:sz="18" w:space="0" w:color="auto"/>
        </w:rPr>
        <w:t>weapons</w:t>
      </w:r>
      <w:r w:rsidRPr="00F16D27">
        <w:rPr>
          <w:szCs w:val="24"/>
          <w:highlight w:val="green"/>
          <w:u w:val="single"/>
        </w:rPr>
        <w:t xml:space="preserve"> </w:t>
      </w:r>
      <w:r w:rsidRPr="00F16D27">
        <w:rPr>
          <w:szCs w:val="24"/>
          <w:u w:val="single"/>
        </w:rPr>
        <w:t>in their own right</w:t>
      </w:r>
      <w:proofErr w:type="gramEnd"/>
      <w:r w:rsidRPr="00F16D27">
        <w:rPr>
          <w:szCs w:val="24"/>
          <w:u w:val="single"/>
        </w:rPr>
        <w:t xml:space="preserve">. </w:t>
      </w:r>
      <w:r w:rsidRPr="00F16D27">
        <w:rPr>
          <w:b/>
          <w:szCs w:val="24"/>
          <w:highlight w:val="green"/>
          <w:u w:val="single"/>
        </w:rPr>
        <w:t>Nor are they</w:t>
      </w:r>
      <w:r w:rsidRPr="00F16D27">
        <w:rPr>
          <w:szCs w:val="24"/>
          <w:highlight w:val="green"/>
          <w:u w:val="single"/>
        </w:rPr>
        <w:t xml:space="preserve"> </w:t>
      </w:r>
      <w:r w:rsidRPr="00F16D27">
        <w:rPr>
          <w:szCs w:val="24"/>
          <w:u w:val="single"/>
        </w:rPr>
        <w:t xml:space="preserve">generally </w:t>
      </w:r>
      <w:r w:rsidRPr="00F16D27">
        <w:rPr>
          <w:b/>
          <w:szCs w:val="24"/>
          <w:highlight w:val="green"/>
          <w:u w:val="single"/>
        </w:rPr>
        <w:t>advanced when strikes are broken</w:t>
      </w:r>
      <w:r w:rsidRPr="00F16D27">
        <w:rPr>
          <w:szCs w:val="24"/>
          <w:u w:val="single"/>
        </w:rPr>
        <w:t xml:space="preserve">. Moreover, the withholding of labor, unless it could be managed on a very large scale—something the law also tends to prohibit by its restrictions on secondary boycotts, by barring sympathy strikes and general </w:t>
      </w:r>
      <w:r w:rsidRPr="00F16D27">
        <w:rPr>
          <w:szCs w:val="24"/>
          <w:highlight w:val="green"/>
          <w:u w:val="single"/>
        </w:rPr>
        <w:t>strikes</w:t>
      </w:r>
      <w:r w:rsidRPr="00F16D27">
        <w:rPr>
          <w:szCs w:val="24"/>
          <w:u w:val="single"/>
        </w:rPr>
        <w:t xml:space="preserve">—is </w:t>
      </w:r>
      <w:r w:rsidRPr="00F16D27">
        <w:rPr>
          <w:szCs w:val="24"/>
          <w:highlight w:val="green"/>
          <w:u w:val="single"/>
        </w:rPr>
        <w:t>inherently ineffective in all</w:t>
      </w:r>
      <w:r w:rsidRPr="00F16D27">
        <w:rPr>
          <w:szCs w:val="24"/>
          <w:u w:val="single"/>
        </w:rPr>
        <w:t xml:space="preserve"> </w:t>
      </w:r>
      <w:r w:rsidRPr="00F16D27">
        <w:rPr>
          <w:szCs w:val="24"/>
          <w:highlight w:val="green"/>
          <w:u w:val="single"/>
        </w:rPr>
        <w:t>but</w:t>
      </w:r>
      <w:r w:rsidRPr="00F16D27">
        <w:rPr>
          <w:szCs w:val="24"/>
          <w:u w:val="single"/>
        </w:rPr>
        <w:t xml:space="preserve"> a </w:t>
      </w:r>
      <w:r w:rsidRPr="00F16D27">
        <w:rPr>
          <w:szCs w:val="24"/>
          <w:highlight w:val="green"/>
          <w:u w:val="single"/>
        </w:rPr>
        <w:t>small</w:t>
      </w:r>
      <w:r w:rsidRPr="00F16D27">
        <w:rPr>
          <w:szCs w:val="24"/>
          <w:u w:val="single"/>
        </w:rPr>
        <w:t xml:space="preserve"> number of </w:t>
      </w:r>
      <w:r w:rsidRPr="00F16D27">
        <w:rPr>
          <w:szCs w:val="24"/>
          <w:highlight w:val="green"/>
          <w:u w:val="single"/>
        </w:rPr>
        <w:t>cases</w:t>
      </w:r>
      <w:r w:rsidRPr="00F16D27">
        <w:rPr>
          <w:szCs w:val="24"/>
          <w:u w:val="single"/>
        </w:rPr>
        <w:t xml:space="preserve"> where workers remain irreplaceable</w:t>
      </w:r>
      <w:r w:rsidRPr="00F16D27">
        <w:rPr>
          <w:sz w:val="16"/>
          <w:szCs w:val="24"/>
        </w:rPr>
        <w:t xml:space="preserve">. Of course, </w:t>
      </w:r>
      <w:r w:rsidRPr="00F16D27">
        <w:rPr>
          <w:b/>
          <w:szCs w:val="24"/>
          <w:highlight w:val="green"/>
          <w:u w:val="single"/>
        </w:rPr>
        <w:t>striking in such a conventional way</w:t>
      </w:r>
      <w:r w:rsidRPr="00F16D27">
        <w:rPr>
          <w:sz w:val="16"/>
          <w:szCs w:val="24"/>
          <w:highlight w:val="green"/>
        </w:rPr>
        <w:t xml:space="preserve"> </w:t>
      </w:r>
      <w:r w:rsidRPr="00F16D27">
        <w:rPr>
          <w:sz w:val="16"/>
          <w:szCs w:val="24"/>
        </w:rPr>
        <w:t xml:space="preserve">accords with liberal notions of property and social order; but precisely because of this it </w:t>
      </w:r>
      <w:r w:rsidRPr="00F16D27">
        <w:rPr>
          <w:b/>
          <w:szCs w:val="24"/>
          <w:highlight w:val="green"/>
          <w:u w:val="single"/>
        </w:rPr>
        <w:t>is</w:t>
      </w:r>
      <w:r w:rsidRPr="00F16D27">
        <w:rPr>
          <w:sz w:val="16"/>
          <w:szCs w:val="24"/>
          <w:highlight w:val="green"/>
        </w:rPr>
        <w:t xml:space="preserve"> </w:t>
      </w:r>
      <w:r w:rsidRPr="00F16D27">
        <w:rPr>
          <w:sz w:val="16"/>
          <w:szCs w:val="24"/>
        </w:rPr>
        <w:t xml:space="preserve">simply </w:t>
      </w:r>
      <w:r w:rsidRPr="00F16D27">
        <w:rPr>
          <w:b/>
          <w:szCs w:val="24"/>
          <w:highlight w:val="green"/>
          <w:u w:val="single"/>
        </w:rPr>
        <w:t>not coercive enough to be effective</w:t>
      </w:r>
      <w:r w:rsidRPr="00F16D27">
        <w:rPr>
          <w:sz w:val="16"/>
          <w:szCs w:val="24"/>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F16D27">
        <w:rPr>
          <w:szCs w:val="24"/>
          <w:u w:val="single"/>
        </w:rPr>
        <w:t xml:space="preserve">this perspective, </w:t>
      </w:r>
      <w:r w:rsidRPr="00F16D27">
        <w:rPr>
          <w:b/>
          <w:szCs w:val="24"/>
          <w:highlight w:val="green"/>
          <w:u w:val="single"/>
          <w:bdr w:val="single" w:sz="18" w:space="0" w:color="auto"/>
        </w:rPr>
        <w:t>the quest for an effective right to strike emerges as a fantasy</w:t>
      </w:r>
      <w:r w:rsidRPr="00F16D27">
        <w:rPr>
          <w:szCs w:val="24"/>
          <w:u w:val="single"/>
        </w:rPr>
        <w:t xml:space="preserve">—an appealing fantasy for many, but a fantasy no less, steeped in a </w:t>
      </w:r>
      <w:r w:rsidRPr="00F16D27">
        <w:rPr>
          <w:b/>
          <w:szCs w:val="24"/>
          <w:highlight w:val="green"/>
          <w:u w:val="single"/>
        </w:rPr>
        <w:t>misplaced</w:t>
      </w:r>
      <w:r w:rsidRPr="00F16D27">
        <w:rPr>
          <w:szCs w:val="24"/>
          <w:highlight w:val="green"/>
          <w:u w:val="single"/>
        </w:rPr>
        <w:t xml:space="preserve"> </w:t>
      </w:r>
      <w:r w:rsidRPr="00F16D27">
        <w:rPr>
          <w:szCs w:val="24"/>
          <w:u w:val="single"/>
        </w:rPr>
        <w:t xml:space="preserve">and exaggerated </w:t>
      </w:r>
      <w:r w:rsidRPr="00F16D27">
        <w:rPr>
          <w:b/>
          <w:szCs w:val="24"/>
          <w:highlight w:val="green"/>
          <w:u w:val="single"/>
        </w:rPr>
        <w:t>faith in the law</w:t>
      </w:r>
      <w:r w:rsidRPr="00F16D27">
        <w:rPr>
          <w:szCs w:val="24"/>
          <w:highlight w:val="green"/>
          <w:u w:val="single"/>
        </w:rPr>
        <w:t xml:space="preserve"> </w:t>
      </w:r>
      <w:r w:rsidRPr="00F16D27">
        <w:rPr>
          <w:szCs w:val="24"/>
          <w:u w:val="single"/>
        </w:rPr>
        <w:t>and a misreading of the class politics of modern liberalism</w:t>
      </w:r>
      <w:r w:rsidRPr="00F16D27">
        <w:rPr>
          <w:sz w:val="16"/>
          <w:szCs w:val="24"/>
        </w:rPr>
        <w:t xml:space="preserve">. The </w:t>
      </w:r>
      <w:r w:rsidRPr="00F16D27">
        <w:rPr>
          <w:b/>
          <w:szCs w:val="24"/>
          <w:highlight w:val="green"/>
          <w:u w:val="single"/>
        </w:rPr>
        <w:t>campaign to resurrect</w:t>
      </w:r>
      <w:r w:rsidRPr="00F16D27">
        <w:rPr>
          <w:sz w:val="16"/>
          <w:szCs w:val="24"/>
          <w:highlight w:val="green"/>
        </w:rPr>
        <w:t xml:space="preserve"> </w:t>
      </w:r>
      <w:r w:rsidRPr="00F16D27">
        <w:rPr>
          <w:sz w:val="16"/>
          <w:szCs w:val="24"/>
        </w:rPr>
        <w:t xml:space="preserve">such </w:t>
      </w:r>
      <w:r w:rsidRPr="00F16D27">
        <w:rPr>
          <w:b/>
          <w:szCs w:val="24"/>
          <w:highlight w:val="green"/>
          <w:u w:val="single"/>
        </w:rPr>
        <w:t>a right appears</w:t>
      </w:r>
      <w:r w:rsidRPr="00F16D27">
        <w:rPr>
          <w:sz w:val="16"/>
          <w:szCs w:val="24"/>
        </w:rPr>
        <w:t xml:space="preserve">, too, </w:t>
      </w:r>
      <w:r w:rsidRPr="00F16D27">
        <w:rPr>
          <w:szCs w:val="24"/>
          <w:u w:val="single"/>
        </w:rPr>
        <w:t xml:space="preserve">not only as a dead-end and </w:t>
      </w:r>
      <w:r w:rsidRPr="00F16D27">
        <w:rPr>
          <w:b/>
          <w:szCs w:val="24"/>
          <w:highlight w:val="green"/>
          <w:u w:val="single"/>
          <w:bdr w:val="single" w:sz="18" w:space="0" w:color="auto"/>
        </w:rPr>
        <w:t>a distraction</w:t>
      </w:r>
      <w:r w:rsidRPr="00F16D27">
        <w:rPr>
          <w:szCs w:val="24"/>
          <w:u w:val="single"/>
        </w:rPr>
        <w:t xml:space="preserve">, but an undertaking that </w:t>
      </w:r>
      <w:r w:rsidRPr="00F16D27">
        <w:rPr>
          <w:b/>
          <w:szCs w:val="24"/>
          <w:highlight w:val="green"/>
          <w:u w:val="single"/>
        </w:rPr>
        <w:t>risks blinding</w:t>
      </w:r>
      <w:r w:rsidRPr="00F16D27">
        <w:rPr>
          <w:szCs w:val="24"/>
          <w:highlight w:val="green"/>
          <w:u w:val="single"/>
        </w:rPr>
        <w:t xml:space="preserve"> </w:t>
      </w:r>
      <w:r w:rsidRPr="00F16D27">
        <w:rPr>
          <w:szCs w:val="24"/>
          <w:u w:val="single"/>
        </w:rPr>
        <w:t xml:space="preserve">those who support viable </w:t>
      </w:r>
      <w:r w:rsidRPr="00F16D27">
        <w:rPr>
          <w:b/>
          <w:szCs w:val="24"/>
          <w:highlight w:val="green"/>
          <w:u w:val="single"/>
        </w:rPr>
        <w:t>unionism</w:t>
      </w:r>
      <w:r w:rsidRPr="00F16D27">
        <w:rPr>
          <w:szCs w:val="24"/>
          <w:highlight w:val="green"/>
          <w:u w:val="single"/>
        </w:rPr>
        <w:t xml:space="preserve"> </w:t>
      </w:r>
      <w:r w:rsidRPr="00F16D27">
        <w:rPr>
          <w:szCs w:val="24"/>
          <w:u w:val="single"/>
        </w:rPr>
        <w:t xml:space="preserve">and the interests of the working class </w:t>
      </w:r>
      <w:r w:rsidRPr="00F16D27">
        <w:rPr>
          <w:b/>
          <w:szCs w:val="24"/>
          <w:highlight w:val="green"/>
          <w:u w:val="single"/>
        </w:rPr>
        <w:t>to</w:t>
      </w:r>
      <w:r w:rsidRPr="00F16D27">
        <w:rPr>
          <w:szCs w:val="24"/>
          <w:highlight w:val="green"/>
          <w:u w:val="single"/>
        </w:rPr>
        <w:t xml:space="preserve"> </w:t>
      </w:r>
      <w:r w:rsidRPr="00F16D27">
        <w:rPr>
          <w:szCs w:val="24"/>
          <w:u w:val="single"/>
        </w:rPr>
        <w:t xml:space="preserve">the more important and fundamental fact that </w:t>
      </w:r>
      <w:r w:rsidRPr="00F16D27">
        <w:rPr>
          <w:b/>
          <w:szCs w:val="24"/>
          <w:highlight w:val="green"/>
          <w:u w:val="single"/>
        </w:rPr>
        <w:t>liberalism and the legal system</w:t>
      </w:r>
      <w:r w:rsidRPr="00F16D27">
        <w:rPr>
          <w:szCs w:val="24"/>
          <w:highlight w:val="green"/>
          <w:u w:val="single"/>
        </w:rPr>
        <w:t xml:space="preserve"> </w:t>
      </w:r>
      <w:r w:rsidRPr="00F16D27">
        <w:rPr>
          <w:szCs w:val="24"/>
          <w:u w:val="single"/>
        </w:rPr>
        <w:t xml:space="preserve">are, in the end, </w:t>
      </w:r>
      <w:r w:rsidRPr="00F16D27">
        <w:rPr>
          <w:b/>
          <w:szCs w:val="24"/>
          <w:highlight w:val="green"/>
          <w:u w:val="single"/>
          <w:bdr w:val="single" w:sz="18" w:space="0" w:color="auto"/>
        </w:rPr>
        <w:t>antithetical to a meaningful system of labor rights</w:t>
      </w:r>
      <w:r w:rsidRPr="00F16D27">
        <w:rPr>
          <w:sz w:val="16"/>
          <w:szCs w:val="24"/>
        </w:rPr>
        <w:t xml:space="preserve">. It is for this reason </w:t>
      </w:r>
      <w:r w:rsidRPr="00F16D27">
        <w:rPr>
          <w:szCs w:val="24"/>
          <w:u w:val="single"/>
        </w:rPr>
        <w:t xml:space="preserve">that </w:t>
      </w:r>
      <w:r w:rsidRPr="00F16D27">
        <w:rPr>
          <w:b/>
          <w:szCs w:val="24"/>
          <w:highlight w:val="green"/>
          <w:u w:val="single"/>
        </w:rPr>
        <w:t>the call for</w:t>
      </w:r>
      <w:r w:rsidRPr="00F16D27">
        <w:rPr>
          <w:szCs w:val="24"/>
          <w:u w:val="single"/>
        </w:rPr>
        <w:t xml:space="preserve"> an effective </w:t>
      </w:r>
      <w:r w:rsidRPr="00F16D27">
        <w:rPr>
          <w:b/>
          <w:szCs w:val="24"/>
          <w:highlight w:val="green"/>
          <w:u w:val="single"/>
        </w:rPr>
        <w:t>right to strike should be set aside</w:t>
      </w:r>
      <w:r w:rsidRPr="00F16D27">
        <w:rPr>
          <w:szCs w:val="24"/>
          <w:highlight w:val="green"/>
          <w:u w:val="single"/>
        </w:rPr>
        <w:t xml:space="preserve"> </w:t>
      </w:r>
      <w:r w:rsidRPr="00F16D27">
        <w:rPr>
          <w:b/>
          <w:szCs w:val="24"/>
          <w:highlight w:val="green"/>
          <w:u w:val="single"/>
        </w:rPr>
        <w:t>in favor of more direct endorsement of militancy and</w:t>
      </w:r>
      <w:r w:rsidRPr="00F16D27">
        <w:rPr>
          <w:szCs w:val="24"/>
          <w:highlight w:val="green"/>
          <w:u w:val="single"/>
        </w:rPr>
        <w:t xml:space="preserve"> </w:t>
      </w:r>
      <w:r w:rsidRPr="00F16D27">
        <w:rPr>
          <w:szCs w:val="24"/>
          <w:u w:val="single"/>
        </w:rPr>
        <w:t xml:space="preserve">a </w:t>
      </w:r>
      <w:r w:rsidRPr="00F16D27">
        <w:rPr>
          <w:b/>
          <w:szCs w:val="24"/>
          <w:highlight w:val="green"/>
          <w:u w:val="single"/>
        </w:rPr>
        <w:t>turn away from the law</w:t>
      </w:r>
      <w:r w:rsidRPr="00F16D27">
        <w:rPr>
          <w:szCs w:val="24"/>
          <w:highlight w:val="green"/>
          <w:u w:val="single"/>
        </w:rPr>
        <w:t xml:space="preserve"> </w:t>
      </w:r>
      <w:r w:rsidRPr="00F16D27">
        <w:rPr>
          <w:szCs w:val="24"/>
          <w:u w:val="single"/>
        </w:rPr>
        <w:t>and instead towards a political program that might advance the interests of the working class regardless of what the law might</w:t>
      </w:r>
      <w:r w:rsidRPr="00F16D27">
        <w:rPr>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486BBE99" w14:textId="77777777" w:rsidR="009F6C3B" w:rsidRPr="00034497" w:rsidRDefault="009F6C3B" w:rsidP="009F6C3B">
      <w:pPr>
        <w:pStyle w:val="Heading4"/>
        <w:rPr>
          <w:rFonts w:asciiTheme="minorHAnsi" w:hAnsiTheme="minorHAnsi" w:cstheme="minorHAnsi"/>
        </w:rPr>
      </w:pPr>
      <w:r>
        <w:rPr>
          <w:rFonts w:asciiTheme="minorHAnsi" w:hAnsiTheme="minorHAnsi" w:cstheme="minorHAnsi"/>
        </w:rPr>
        <w:t xml:space="preserve">The alternative and ROB are to </w:t>
      </w:r>
      <w:r w:rsidRPr="00725731">
        <w:rPr>
          <w:rFonts w:asciiTheme="minorHAnsi" w:hAnsiTheme="minorHAnsi" w:cstheme="minorHAnsi"/>
          <w:i/>
          <w:iCs w:val="0"/>
          <w:u w:val="single"/>
        </w:rPr>
        <w:t>organize against Racial Capitalism</w:t>
      </w:r>
      <w:r>
        <w:t xml:space="preserve">. </w:t>
      </w:r>
      <w:proofErr w:type="spellStart"/>
      <w:r>
        <w:t>Interp</w:t>
      </w:r>
      <w:proofErr w:type="spellEnd"/>
      <w:r>
        <w:t xml:space="preserve"> – evaluate the </w:t>
      </w:r>
      <w:proofErr w:type="spellStart"/>
      <w:r>
        <w:t>aff</w:t>
      </w:r>
      <w:proofErr w:type="spellEnd"/>
      <w:r>
        <w:t xml:space="preserve"> as a scholarly artefact</w:t>
      </w:r>
      <w:r>
        <w:rPr>
          <w:rFonts w:asciiTheme="minorHAnsi" w:hAnsiTheme="minorHAnsi" w:cstheme="minorHAnsi"/>
        </w:rPr>
        <w:t xml:space="preserve">. Fiat is illusory – voting </w:t>
      </w:r>
      <w:proofErr w:type="spellStart"/>
      <w:r>
        <w:rPr>
          <w:rFonts w:asciiTheme="minorHAnsi" w:hAnsiTheme="minorHAnsi" w:cstheme="minorHAnsi"/>
        </w:rPr>
        <w:t>aff</w:t>
      </w:r>
      <w:proofErr w:type="spellEnd"/>
      <w:r>
        <w:rPr>
          <w:rFonts w:asciiTheme="minorHAnsi" w:hAnsiTheme="minorHAnsi" w:cstheme="minorHAnsi"/>
        </w:rPr>
        <w:t xml:space="preserve"> doesn’t pass the plan but we posture d</w:t>
      </w:r>
      <w:r w:rsidRPr="00034497">
        <w:rPr>
          <w:rFonts w:asciiTheme="minorHAnsi" w:hAnsiTheme="minorHAnsi" w:cstheme="minorHAnsi"/>
        </w:rPr>
        <w:t xml:space="preserve">ebate for </w:t>
      </w:r>
      <w:r w:rsidRPr="00034497">
        <w:rPr>
          <w:rFonts w:asciiTheme="minorHAnsi" w:hAnsiTheme="minorHAnsi" w:cstheme="minorHAnsi"/>
          <w:u w:val="single"/>
        </w:rPr>
        <w:t>material analysis</w:t>
      </w:r>
      <w:r w:rsidRPr="00034497">
        <w:rPr>
          <w:rFonts w:asciiTheme="minorHAnsi" w:hAnsiTheme="minorHAnsi" w:cstheme="minorHAnsi"/>
        </w:rPr>
        <w:t xml:space="preserve"> and </w:t>
      </w:r>
      <w:r>
        <w:rPr>
          <w:rFonts w:asciiTheme="minorHAnsi" w:hAnsiTheme="minorHAnsi" w:cstheme="minorHAnsi"/>
          <w:u w:val="single"/>
        </w:rPr>
        <w:t>base building</w:t>
      </w:r>
      <w:r w:rsidRPr="00034497">
        <w:rPr>
          <w:rFonts w:asciiTheme="minorHAnsi" w:hAnsiTheme="minorHAnsi" w:cstheme="minorHAnsi"/>
        </w:rPr>
        <w:t xml:space="preserve">. </w:t>
      </w:r>
    </w:p>
    <w:p w14:paraId="687BDB35" w14:textId="77777777" w:rsidR="009F6C3B" w:rsidRDefault="009F6C3B" w:rsidP="009F6C3B">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11"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w:t>
      </w:r>
      <w:proofErr w:type="spellStart"/>
      <w:r w:rsidRPr="00034497">
        <w:rPr>
          <w:rFonts w:asciiTheme="minorHAnsi" w:hAnsiTheme="minorHAnsi" w:cstheme="minorHAnsi"/>
        </w:rPr>
        <w:t>KZaidi</w:t>
      </w:r>
      <w:proofErr w:type="spellEnd"/>
      <w:r w:rsidRPr="00034497">
        <w:rPr>
          <w:rFonts w:asciiTheme="minorHAnsi" w:hAnsiTheme="minorHAnsi" w:cstheme="minorHAnsi"/>
        </w:rPr>
        <w:t>]</w:t>
      </w:r>
    </w:p>
    <w:p w14:paraId="1C8C8EBC" w14:textId="0C1D0A60" w:rsidR="009F6C3B" w:rsidRPr="003831B5" w:rsidRDefault="009F6C3B" w:rsidP="009F6C3B">
      <w:pPr>
        <w:rPr>
          <w:rFonts w:asciiTheme="minorHAnsi" w:hAnsiTheme="minorHAnsi" w:cstheme="minorHAnsi"/>
          <w:color w:val="FF0000"/>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w:t>
      </w:r>
      <w:r w:rsidRPr="003831B5">
        <w:rPr>
          <w:color w:val="FF0000"/>
          <w:sz w:val="14"/>
        </w:rPr>
        <w:t xml:space="preserve">external factors (the FBI and other LE </w:t>
      </w:r>
      <w:r w:rsidRPr="003831B5">
        <w:rPr>
          <w:color w:val="FF0000"/>
          <w:sz w:val="14"/>
        </w:rPr>
        <w:lastRenderedPageBreak/>
        <w:t xml:space="preserve">agencies) to play havoc and get cadre railroaded into prison and killed. </w:t>
      </w:r>
      <w:r w:rsidRPr="003831B5">
        <w:rPr>
          <w:rStyle w:val="Emphasis"/>
          <w:color w:val="FF0000"/>
        </w:rPr>
        <w:t xml:space="preserve">We must study and learn </w:t>
      </w:r>
      <w:proofErr w:type="gramStart"/>
      <w:r w:rsidRPr="003831B5">
        <w:rPr>
          <w:rStyle w:val="Emphasis"/>
          <w:color w:val="FF0000"/>
        </w:rPr>
        <w:t>all of</w:t>
      </w:r>
      <w:proofErr w:type="gramEnd"/>
      <w:r w:rsidRPr="003831B5">
        <w:rPr>
          <w:rStyle w:val="Emphasis"/>
          <w:color w:val="FF0000"/>
        </w:rPr>
        <w:t xml:space="preserve"> these lessons, because when </w:t>
      </w:r>
      <w:r w:rsidRPr="003831B5">
        <w:rPr>
          <w:rStyle w:val="Emphasis"/>
          <w:color w:val="FF0000"/>
          <w:highlight w:val="green"/>
        </w:rPr>
        <w:t>we develop</w:t>
      </w:r>
      <w:r w:rsidRPr="003831B5">
        <w:rPr>
          <w:rStyle w:val="Emphasis"/>
          <w:color w:val="FF0000"/>
        </w:rPr>
        <w:t xml:space="preserve"> another organization with </w:t>
      </w:r>
      <w:r w:rsidRPr="003831B5">
        <w:rPr>
          <w:rStyle w:val="Emphasis"/>
          <w:color w:val="FF0000"/>
          <w:highlight w:val="green"/>
        </w:rPr>
        <w:t>the</w:t>
      </w:r>
      <w:r w:rsidRPr="003831B5">
        <w:rPr>
          <w:rStyle w:val="Emphasis"/>
          <w:color w:val="FF0000"/>
        </w:rPr>
        <w:t xml:space="preserve"> prestige, mass </w:t>
      </w:r>
      <w:r w:rsidRPr="003831B5">
        <w:rPr>
          <w:rStyle w:val="Emphasis"/>
          <w:color w:val="FF0000"/>
          <w:highlight w:val="green"/>
        </w:rPr>
        <w:t>base, and power that the Panthers had</w:t>
      </w:r>
      <w:r w:rsidRPr="003831B5">
        <w:rPr>
          <w:rStyle w:val="Emphasis"/>
          <w:color w:val="FF0000"/>
        </w:rPr>
        <w:t>, and we will, they will come for us all again.</w:t>
      </w:r>
      <w:r w:rsidRPr="003831B5">
        <w:rPr>
          <w:color w:val="FF0000"/>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3831B5">
        <w:rPr>
          <w:color w:val="FF0000"/>
          <w:sz w:val="14"/>
        </w:rPr>
        <w:t>is in disagreement</w:t>
      </w:r>
      <w:proofErr w:type="gramEnd"/>
      <w:r w:rsidRPr="003831B5">
        <w:rPr>
          <w:color w:val="FF0000"/>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3831B5">
        <w:rPr>
          <w:rFonts w:asciiTheme="minorHAnsi" w:hAnsiTheme="minorHAnsi" w:cstheme="minorHAnsi"/>
          <w:color w:val="FF0000"/>
          <w:sz w:val="14"/>
        </w:rPr>
        <w:t>You haven't seized state power yet!" others cry. Indeed, and there has never been a truly Maoist party that has initiated armed struggle in the imperialist metro poles. This doesn't mean that Maoist principles cannot be applied to these countries,</w:t>
      </w:r>
      <w:r w:rsidRPr="003831B5">
        <w:rPr>
          <w:rStyle w:val="Emphasis"/>
          <w:rFonts w:asciiTheme="minorHAnsi" w:hAnsiTheme="minorHAnsi" w:cstheme="minorHAnsi"/>
          <w:color w:val="FF0000"/>
        </w:rPr>
        <w:t xml:space="preserve"> this means that we must be ever more creative in our application and ever more disciplined in our party-building efforts. </w:t>
      </w:r>
      <w:r w:rsidRPr="003831B5">
        <w:rPr>
          <w:rStyle w:val="Emphasis"/>
          <w:rFonts w:asciiTheme="minorHAnsi" w:hAnsiTheme="minorHAnsi" w:cstheme="minorHAnsi"/>
          <w:color w:val="FF0000"/>
          <w:highlight w:val="green"/>
        </w:rPr>
        <w:t>Party building</w:t>
      </w:r>
      <w:r w:rsidRPr="003831B5">
        <w:rPr>
          <w:rStyle w:val="Emphasis"/>
          <w:rFonts w:asciiTheme="minorHAnsi" w:hAnsiTheme="minorHAnsi" w:cstheme="minorHAnsi"/>
          <w:color w:val="FF0000"/>
        </w:rPr>
        <w:t xml:space="preserve"> in the USA </w:t>
      </w:r>
      <w:r w:rsidRPr="003831B5">
        <w:rPr>
          <w:rStyle w:val="Emphasis"/>
          <w:rFonts w:asciiTheme="minorHAnsi" w:hAnsiTheme="minorHAnsi" w:cstheme="minorHAnsi"/>
          <w:color w:val="FF0000"/>
          <w:highlight w:val="green"/>
        </w:rPr>
        <w:t>requires the careful</w:t>
      </w:r>
      <w:r w:rsidRPr="003831B5">
        <w:rPr>
          <w:rStyle w:val="Emphasis"/>
          <w:rFonts w:asciiTheme="minorHAnsi" w:hAnsiTheme="minorHAnsi" w:cstheme="minorHAnsi"/>
          <w:color w:val="FF0000"/>
        </w:rPr>
        <w:t xml:space="preserve"> and thorough </w:t>
      </w:r>
      <w:r w:rsidRPr="003831B5">
        <w:rPr>
          <w:rStyle w:val="Emphasis"/>
          <w:rFonts w:asciiTheme="minorHAnsi" w:hAnsiTheme="minorHAnsi" w:cstheme="minorHAnsi"/>
          <w:color w:val="FF0000"/>
          <w:highlight w:val="green"/>
        </w:rPr>
        <w:t>cultivation of a</w:t>
      </w:r>
      <w:r w:rsidRPr="003831B5">
        <w:rPr>
          <w:rStyle w:val="Emphasis"/>
          <w:rFonts w:asciiTheme="minorHAnsi" w:hAnsiTheme="minorHAnsi" w:cstheme="minorHAnsi"/>
          <w:color w:val="FF0000"/>
        </w:rPr>
        <w:t xml:space="preserve"> mass </w:t>
      </w:r>
      <w:r w:rsidRPr="003831B5">
        <w:rPr>
          <w:rStyle w:val="Emphasis"/>
          <w:rFonts w:asciiTheme="minorHAnsi" w:hAnsiTheme="minorHAnsi" w:cstheme="minorHAnsi"/>
          <w:color w:val="FF0000"/>
          <w:highlight w:val="green"/>
        </w:rPr>
        <w:t>base.</w:t>
      </w:r>
      <w:r w:rsidRPr="003831B5">
        <w:rPr>
          <w:rStyle w:val="Emphasis"/>
          <w:rFonts w:asciiTheme="minorHAnsi" w:hAnsiTheme="minorHAnsi" w:cstheme="minorHAnsi"/>
          <w:color w:val="FF0000"/>
        </w:rPr>
        <w:t xml:space="preserve"> Tens of thousands, even hundreds of thousands, of </w:t>
      </w:r>
      <w:r w:rsidRPr="003831B5">
        <w:rPr>
          <w:rStyle w:val="Emphasis"/>
          <w:rFonts w:asciiTheme="minorHAnsi" w:hAnsiTheme="minorHAnsi" w:cstheme="minorHAnsi"/>
          <w:color w:val="FF0000"/>
          <w:highlight w:val="green"/>
        </w:rPr>
        <w:t>people must</w:t>
      </w:r>
      <w:r w:rsidRPr="003831B5">
        <w:rPr>
          <w:rStyle w:val="Emphasis"/>
          <w:rFonts w:asciiTheme="minorHAnsi" w:hAnsiTheme="minorHAnsi" w:cstheme="minorHAnsi"/>
          <w:color w:val="FF0000"/>
        </w:rPr>
        <w:t xml:space="preserve"> depend on and follow this party and </w:t>
      </w:r>
      <w:r w:rsidRPr="003831B5">
        <w:rPr>
          <w:rStyle w:val="Emphasis"/>
          <w:rFonts w:asciiTheme="minorHAnsi" w:hAnsiTheme="minorHAnsi" w:cstheme="minorHAnsi"/>
          <w:color w:val="FF0000"/>
          <w:highlight w:val="green"/>
        </w:rPr>
        <w:t>participate in</w:t>
      </w:r>
      <w:r w:rsidRPr="003831B5">
        <w:rPr>
          <w:rStyle w:val="Emphasis"/>
          <w:rFonts w:asciiTheme="minorHAnsi" w:hAnsiTheme="minorHAnsi" w:cstheme="minorHAnsi"/>
          <w:color w:val="FF0000"/>
        </w:rPr>
        <w:t xml:space="preserve"> mass </w:t>
      </w:r>
      <w:r w:rsidRPr="003831B5">
        <w:rPr>
          <w:rStyle w:val="Emphasis"/>
          <w:rFonts w:asciiTheme="minorHAnsi" w:hAnsiTheme="minorHAnsi" w:cstheme="minorHAnsi"/>
          <w:color w:val="FF0000"/>
          <w:highlight w:val="green"/>
        </w:rPr>
        <w:t>organizations before it can</w:t>
      </w:r>
      <w:r w:rsidRPr="003831B5">
        <w:rPr>
          <w:rStyle w:val="Emphasis"/>
          <w:rFonts w:asciiTheme="minorHAnsi" w:hAnsiTheme="minorHAnsi" w:cstheme="minorHAnsi"/>
          <w:color w:val="FF0000"/>
        </w:rPr>
        <w:t xml:space="preserve"> even </w:t>
      </w:r>
      <w:r w:rsidRPr="003831B5">
        <w:rPr>
          <w:rStyle w:val="Emphasis"/>
          <w:rFonts w:asciiTheme="minorHAnsi" w:hAnsiTheme="minorHAnsi" w:cstheme="minorHAnsi"/>
          <w:color w:val="FF0000"/>
          <w:highlight w:val="green"/>
        </w:rPr>
        <w:t>be</w:t>
      </w:r>
      <w:r w:rsidRPr="003831B5">
        <w:rPr>
          <w:rStyle w:val="Emphasis"/>
          <w:rFonts w:asciiTheme="minorHAnsi" w:hAnsiTheme="minorHAnsi" w:cstheme="minorHAnsi"/>
          <w:color w:val="FF0000"/>
        </w:rPr>
        <w:t xml:space="preserve">gin to call itself </w:t>
      </w:r>
      <w:r w:rsidRPr="003831B5">
        <w:rPr>
          <w:rStyle w:val="Emphasis"/>
          <w:rFonts w:asciiTheme="minorHAnsi" w:hAnsiTheme="minorHAnsi" w:cstheme="minorHAnsi"/>
          <w:color w:val="FF0000"/>
          <w:highlight w:val="green"/>
        </w:rPr>
        <w:t>a vanguard.</w:t>
      </w:r>
      <w:r w:rsidRPr="003831B5">
        <w:rPr>
          <w:rStyle w:val="Emphasis"/>
          <w:rFonts w:asciiTheme="minorHAnsi" w:hAnsiTheme="minorHAnsi" w:cstheme="minorHAnsi"/>
          <w:color w:val="FF0000"/>
        </w:rPr>
        <w:t xml:space="preserve"> </w:t>
      </w:r>
      <w:r w:rsidRPr="003831B5">
        <w:rPr>
          <w:rFonts w:asciiTheme="minorHAnsi" w:hAnsiTheme="minorHAnsi" w:cstheme="minorHAnsi"/>
          <w:color w:val="FF0000"/>
          <w:sz w:val="14"/>
        </w:rPr>
        <w:t>This is what many who came out of the New Communist Movement of the mid-late 1970s failed to realize. The days of endless squabbling sects that fight over "mass bases" of a handful of other activists must be put to an end,</w:t>
      </w:r>
      <w:r w:rsidRPr="003831B5">
        <w:rPr>
          <w:rStyle w:val="Emphasis"/>
          <w:rFonts w:asciiTheme="minorHAnsi" w:hAnsiTheme="minorHAnsi" w:cstheme="minorHAnsi"/>
          <w:color w:val="FF0000"/>
        </w:rPr>
        <w:t xml:space="preserve"> and </w:t>
      </w:r>
      <w:r w:rsidRPr="003831B5">
        <w:rPr>
          <w:rStyle w:val="Emphasis"/>
          <w:rFonts w:asciiTheme="minorHAnsi" w:hAnsiTheme="minorHAnsi" w:cstheme="minorHAnsi"/>
          <w:color w:val="FF0000"/>
          <w:highlight w:val="green"/>
        </w:rPr>
        <w:t>we must</w:t>
      </w:r>
      <w:r w:rsidRPr="003831B5">
        <w:rPr>
          <w:rStyle w:val="Emphasis"/>
          <w:rFonts w:asciiTheme="minorHAnsi" w:hAnsiTheme="minorHAnsi" w:cstheme="minorHAnsi"/>
          <w:color w:val="FF0000"/>
        </w:rPr>
        <w:t xml:space="preserve"> have a truly mass perspective. </w:t>
      </w:r>
      <w:r w:rsidRPr="003831B5">
        <w:rPr>
          <w:rFonts w:asciiTheme="minorHAnsi" w:hAnsiTheme="minorHAnsi" w:cstheme="minorHAnsi"/>
          <w:color w:val="FF0000"/>
          <w:sz w:val="14"/>
        </w:rPr>
        <w:t>There is optimism in the spread of For the People (FTP) organizations and the development of the Organizing Committee for a Maoist Communist Party (MCP-OC)</w:t>
      </w:r>
      <w:r w:rsidRPr="003831B5">
        <w:rPr>
          <w:rStyle w:val="Emphasis"/>
          <w:rFonts w:asciiTheme="minorHAnsi" w:hAnsiTheme="minorHAnsi" w:cstheme="minorHAnsi"/>
          <w:color w:val="FF0000"/>
        </w:rPr>
        <w:t xml:space="preserve"> which has a more mass orientation and places primacy on the </w:t>
      </w:r>
      <w:r w:rsidRPr="003831B5">
        <w:rPr>
          <w:rStyle w:val="Emphasis"/>
          <w:rFonts w:asciiTheme="minorHAnsi" w:hAnsiTheme="minorHAnsi" w:cstheme="minorHAnsi"/>
          <w:color w:val="FF0000"/>
          <w:highlight w:val="green"/>
        </w:rPr>
        <w:t>develop</w:t>
      </w:r>
      <w:r w:rsidRPr="003831B5">
        <w:rPr>
          <w:rStyle w:val="Emphasis"/>
          <w:rFonts w:asciiTheme="minorHAnsi" w:hAnsiTheme="minorHAnsi" w:cstheme="minorHAnsi"/>
          <w:color w:val="FF0000"/>
        </w:rPr>
        <w:t xml:space="preserve">ment of </w:t>
      </w:r>
      <w:r w:rsidRPr="003831B5">
        <w:rPr>
          <w:rStyle w:val="Emphasis"/>
          <w:rFonts w:asciiTheme="minorHAnsi" w:hAnsiTheme="minorHAnsi" w:cstheme="minorHAnsi"/>
          <w:color w:val="FF0000"/>
          <w:highlight w:val="green"/>
        </w:rPr>
        <w:t xml:space="preserve">a class analysis </w:t>
      </w:r>
      <w:r w:rsidRPr="003831B5">
        <w:rPr>
          <w:rStyle w:val="Emphasis"/>
          <w:rFonts w:asciiTheme="minorHAnsi" w:hAnsiTheme="minorHAnsi" w:cstheme="minorHAnsi"/>
          <w:color w:val="FF0000"/>
        </w:rPr>
        <w:t xml:space="preserve">and political line in the USA that is </w:t>
      </w:r>
      <w:r w:rsidRPr="003831B5">
        <w:rPr>
          <w:rStyle w:val="Emphasis"/>
          <w:rFonts w:asciiTheme="minorHAnsi" w:hAnsiTheme="minorHAnsi" w:cstheme="minorHAnsi"/>
          <w:color w:val="FF0000"/>
          <w:highlight w:val="green"/>
        </w:rPr>
        <w:t>based in</w:t>
      </w:r>
      <w:r w:rsidRPr="003831B5">
        <w:rPr>
          <w:rStyle w:val="Emphasis"/>
          <w:rFonts w:asciiTheme="minorHAnsi" w:hAnsiTheme="minorHAnsi" w:cstheme="minorHAnsi"/>
          <w:color w:val="FF0000"/>
        </w:rPr>
        <w:t xml:space="preserve"> painstaking </w:t>
      </w:r>
      <w:r w:rsidRPr="003831B5">
        <w:rPr>
          <w:rStyle w:val="Emphasis"/>
          <w:rFonts w:asciiTheme="minorHAnsi" w:hAnsiTheme="minorHAnsi" w:cstheme="minorHAnsi"/>
          <w:color w:val="FF0000"/>
          <w:highlight w:val="green"/>
        </w:rPr>
        <w:t xml:space="preserve">investigation </w:t>
      </w:r>
      <w:r w:rsidRPr="003831B5">
        <w:rPr>
          <w:rStyle w:val="Emphasis"/>
          <w:rFonts w:asciiTheme="minorHAnsi" w:hAnsiTheme="minorHAnsi" w:cstheme="minorHAnsi"/>
          <w:color w:val="FF0000"/>
        </w:rPr>
        <w:t xml:space="preserve">and rooted in the aspirations and struggles of the most oppressed, </w:t>
      </w:r>
      <w:r w:rsidRPr="003831B5">
        <w:rPr>
          <w:rFonts w:asciiTheme="minorHAnsi" w:hAnsiTheme="minorHAnsi" w:cstheme="minorHAnsi"/>
          <w:color w:val="FF0000"/>
          <w:sz w:val="14"/>
        </w:rPr>
        <w:t xml:space="preserve">along with a record of seeking to develop international solidarity and prison work. This, I believe, is the best hope for New </w:t>
      </w:r>
      <w:proofErr w:type="spellStart"/>
      <w:r w:rsidRPr="003831B5">
        <w:rPr>
          <w:rFonts w:asciiTheme="minorHAnsi" w:hAnsiTheme="minorHAnsi" w:cstheme="minorHAnsi"/>
          <w:color w:val="FF0000"/>
          <w:sz w:val="14"/>
        </w:rPr>
        <w:t>Afrikan</w:t>
      </w:r>
      <w:proofErr w:type="spellEnd"/>
      <w:r w:rsidRPr="003831B5">
        <w:rPr>
          <w:rFonts w:asciiTheme="minorHAnsi" w:hAnsiTheme="minorHAnsi" w:cstheme="minorHAnsi"/>
          <w:color w:val="FF0000"/>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3831B5">
        <w:rPr>
          <w:rStyle w:val="Emphasis"/>
          <w:rFonts w:asciiTheme="minorHAnsi" w:hAnsiTheme="minorHAnsi" w:cstheme="minorHAnsi"/>
          <w:color w:val="FF0000"/>
        </w:rPr>
        <w:t xml:space="preserve"> Time is up for spinning our wheels; </w:t>
      </w:r>
      <w:r w:rsidRPr="003831B5">
        <w:rPr>
          <w:rStyle w:val="Emphasis"/>
          <w:rFonts w:asciiTheme="minorHAnsi" w:hAnsiTheme="minorHAnsi" w:cstheme="minorHAnsi"/>
          <w:color w:val="FF0000"/>
          <w:highlight w:val="green"/>
        </w:rPr>
        <w:t xml:space="preserve">we must </w:t>
      </w:r>
      <w:r w:rsidRPr="003831B5">
        <w:rPr>
          <w:rStyle w:val="Emphasis"/>
          <w:rFonts w:asciiTheme="minorHAnsi" w:hAnsiTheme="minorHAnsi" w:cstheme="minorHAnsi"/>
          <w:color w:val="FF0000"/>
        </w:rPr>
        <w:t xml:space="preserve">get together, </w:t>
      </w:r>
      <w:r w:rsidRPr="003831B5">
        <w:rPr>
          <w:rStyle w:val="Emphasis"/>
          <w:rFonts w:asciiTheme="minorHAnsi" w:hAnsiTheme="minorHAnsi" w:cstheme="minorHAnsi"/>
          <w:color w:val="FF0000"/>
          <w:highlight w:val="green"/>
        </w:rPr>
        <w:t xml:space="preserve">unite </w:t>
      </w:r>
      <w:r w:rsidRPr="003831B5">
        <w:rPr>
          <w:rStyle w:val="Emphasis"/>
          <w:rFonts w:asciiTheme="minorHAnsi" w:hAnsiTheme="minorHAnsi" w:cstheme="minorHAnsi"/>
          <w:color w:val="FF0000"/>
        </w:rPr>
        <w:t xml:space="preserve">on a principled and unshakeable basis, </w:t>
      </w:r>
      <w:r w:rsidRPr="003831B5">
        <w:rPr>
          <w:rStyle w:val="Emphasis"/>
          <w:rFonts w:asciiTheme="minorHAnsi" w:hAnsiTheme="minorHAnsi" w:cstheme="minorHAnsi"/>
          <w:color w:val="FF0000"/>
          <w:highlight w:val="green"/>
        </w:rPr>
        <w:t xml:space="preserve">and </w:t>
      </w:r>
      <w:r w:rsidRPr="003831B5">
        <w:rPr>
          <w:rStyle w:val="Emphasis"/>
          <w:rFonts w:asciiTheme="minorHAnsi" w:hAnsiTheme="minorHAnsi" w:cstheme="minorHAnsi"/>
          <w:color w:val="FF0000"/>
        </w:rPr>
        <w:t xml:space="preserve">mount a formidable </w:t>
      </w:r>
      <w:r w:rsidRPr="003831B5">
        <w:rPr>
          <w:rStyle w:val="Emphasis"/>
          <w:rFonts w:asciiTheme="minorHAnsi" w:hAnsiTheme="minorHAnsi" w:cstheme="minorHAnsi"/>
          <w:color w:val="FF0000"/>
          <w:highlight w:val="green"/>
        </w:rPr>
        <w:t>resist</w:t>
      </w:r>
      <w:r w:rsidRPr="003831B5">
        <w:rPr>
          <w:rStyle w:val="Emphasis"/>
          <w:rFonts w:asciiTheme="minorHAnsi" w:hAnsiTheme="minorHAnsi" w:cstheme="minorHAnsi"/>
          <w:color w:val="FF0000"/>
        </w:rPr>
        <w:t xml:space="preserve">ance against decades and centuries-old oppression based in </w:t>
      </w:r>
      <w:r w:rsidRPr="003831B5">
        <w:rPr>
          <w:rStyle w:val="Emphasis"/>
          <w:rFonts w:asciiTheme="minorHAnsi" w:hAnsiTheme="minorHAnsi" w:cstheme="minorHAnsi"/>
          <w:color w:val="FF0000"/>
          <w:highlight w:val="green"/>
        </w:rPr>
        <w:t>capital</w:t>
      </w:r>
      <w:r w:rsidRPr="003831B5">
        <w:rPr>
          <w:rStyle w:val="Emphasis"/>
          <w:rFonts w:asciiTheme="minorHAnsi" w:hAnsiTheme="minorHAnsi" w:cstheme="minorHAnsi"/>
          <w:color w:val="FF0000"/>
        </w:rPr>
        <w:t xml:space="preserve">ism </w:t>
      </w:r>
      <w:r w:rsidRPr="003831B5">
        <w:rPr>
          <w:rStyle w:val="Emphasis"/>
          <w:rFonts w:asciiTheme="minorHAnsi" w:hAnsiTheme="minorHAnsi" w:cstheme="minorHAnsi"/>
          <w:color w:val="FF0000"/>
          <w:highlight w:val="green"/>
        </w:rPr>
        <w:t>and white supremacy</w:t>
      </w:r>
      <w:r w:rsidRPr="003831B5">
        <w:rPr>
          <w:rStyle w:val="Emphasis"/>
          <w:rFonts w:asciiTheme="minorHAnsi" w:hAnsiTheme="minorHAnsi" w:cstheme="minorHAnsi"/>
          <w:color w:val="FF0000"/>
        </w:rPr>
        <w:t xml:space="preserve">. </w:t>
      </w:r>
      <w:r w:rsidRPr="003831B5">
        <w:rPr>
          <w:rFonts w:asciiTheme="minorHAnsi" w:hAnsiTheme="minorHAnsi" w:cstheme="minorHAnsi"/>
          <w:color w:val="FF0000"/>
          <w:sz w:val="14"/>
        </w:rPr>
        <w:t>I also encourage support and donation to the Hampton Institute as an invaluable resource in promoting revolutionary ideology and practice in the finest Marxist tradition.</w:t>
      </w:r>
    </w:p>
    <w:p w14:paraId="644430C5" w14:textId="77777777" w:rsidR="009F6C3B" w:rsidRPr="00B6286B" w:rsidRDefault="009F6C3B" w:rsidP="009F6C3B">
      <w:pPr>
        <w:pStyle w:val="Heading4"/>
        <w:rPr>
          <w:rFonts w:cs="Arial"/>
        </w:rPr>
      </w:pPr>
      <w:r w:rsidRPr="00B6286B">
        <w:rPr>
          <w:rFonts w:cs="Arial"/>
        </w:rPr>
        <w:t>Ecological Leninism</w:t>
      </w:r>
      <w:r>
        <w:rPr>
          <w:rFonts w:cs="Arial"/>
        </w:rPr>
        <w:t xml:space="preserve"> – </w:t>
      </w:r>
    </w:p>
    <w:p w14:paraId="270FD148" w14:textId="77777777" w:rsidR="009F6C3B" w:rsidRPr="00B6286B" w:rsidRDefault="009F6C3B" w:rsidP="009F6C3B">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24DC7739" w14:textId="6A3665D9" w:rsidR="009F6C3B" w:rsidRPr="00034721" w:rsidRDefault="009F6C3B" w:rsidP="009F6C3B">
      <w:pPr>
        <w:rPr>
          <w:color w:val="FF0000"/>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w:t>
      </w:r>
      <w:r w:rsidRPr="00B6286B">
        <w:rPr>
          <w:rStyle w:val="Emphasis"/>
        </w:rPr>
        <w:lastRenderedPageBreak/>
        <w:t xml:space="preserve">Second was to get the grain supplies under control, </w:t>
      </w:r>
      <w:r w:rsidRPr="00A94A00">
        <w:rPr>
          <w:rStyle w:val="Emphasis"/>
          <w:highlight w:val="green"/>
        </w:rPr>
        <w:t>seize stocks from</w:t>
      </w:r>
      <w:r w:rsidRPr="00B6286B">
        <w:rPr>
          <w:rStyle w:val="Emphasis"/>
        </w:rPr>
        <w:t xml:space="preserve"> rich </w:t>
      </w:r>
      <w:r w:rsidRPr="00A94A00">
        <w:rPr>
          <w:rStyle w:val="Emphasis"/>
          <w:highlight w:val="green"/>
        </w:rPr>
        <w:t>landowners</w:t>
      </w:r>
      <w:r w:rsidRPr="00B6286B">
        <w:rPr>
          <w:rStyle w:val="Emphasis"/>
        </w:rPr>
        <w:t xml:space="preserve">, </w:t>
      </w:r>
      <w:proofErr w:type="spellStart"/>
      <w:r w:rsidRPr="00A94A00">
        <w:rPr>
          <w:rStyle w:val="Emphasis"/>
          <w:highlight w:val="green"/>
        </w:rPr>
        <w:t>nationalise</w:t>
      </w:r>
      <w:proofErr w:type="spellEnd"/>
      <w:r w:rsidRPr="00A94A00">
        <w:rPr>
          <w:rStyle w:val="Emphasis"/>
          <w:highlight w:val="green"/>
        </w:rPr>
        <w:t xml:space="preserve"> banks</w:t>
      </w:r>
      <w:r w:rsidRPr="00B6286B">
        <w:rPr>
          <w:rStyle w:val="Emphasis"/>
        </w:rPr>
        <w:t xml:space="preserve"> and cartels, </w:t>
      </w:r>
      <w:r w:rsidRPr="00A94A00">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A94A00">
        <w:rPr>
          <w:rStyle w:val="Emphasis"/>
          <w:highlight w:val="green"/>
        </w:rPr>
        <w:t xml:space="preserve">audit </w:t>
      </w:r>
      <w:r w:rsidRPr="00B6286B">
        <w:rPr>
          <w:rStyle w:val="Emphasis"/>
        </w:rPr>
        <w:t xml:space="preserve">of all </w:t>
      </w:r>
      <w:r w:rsidRPr="00A94A00">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A94A00">
        <w:rPr>
          <w:rStyle w:val="Emphasis"/>
          <w:highlight w:val="green"/>
        </w:rPr>
        <w:t xml:space="preserve">investment in </w:t>
      </w:r>
      <w:r w:rsidRPr="00B6286B">
        <w:rPr>
          <w:rStyle w:val="Emphasis"/>
        </w:rPr>
        <w:t xml:space="preserve">the </w:t>
      </w:r>
      <w:r w:rsidRPr="00A94A00">
        <w:rPr>
          <w:rStyle w:val="Emphasis"/>
          <w:highlight w:val="green"/>
        </w:rPr>
        <w:t xml:space="preserve">habitability </w:t>
      </w:r>
      <w:r w:rsidRPr="00B6286B">
        <w:rPr>
          <w:rStyle w:val="Emphasis"/>
        </w:rPr>
        <w:t xml:space="preserve">of this planet, an establishment </w:t>
      </w:r>
      <w:r w:rsidRPr="00A94A00">
        <w:rPr>
          <w:rStyle w:val="Emphasis"/>
          <w:highlight w:val="green"/>
        </w:rPr>
        <w:t>and</w:t>
      </w:r>
      <w:r w:rsidRPr="00B6286B">
        <w:rPr>
          <w:rStyle w:val="Emphasis"/>
        </w:rPr>
        <w:t xml:space="preserve"> maintenance of </w:t>
      </w:r>
      <w:r w:rsidRPr="00A94A00">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A94A00">
        <w:rPr>
          <w:rStyle w:val="Emphasis"/>
          <w:highlight w:val="green"/>
        </w:rPr>
        <w:t>draconian restraints on</w:t>
      </w:r>
      <w:r w:rsidRPr="00B6286B">
        <w:rPr>
          <w:rStyle w:val="Emphasis"/>
        </w:rPr>
        <w:t xml:space="preserve"> existing plantation and animal </w:t>
      </w:r>
      <w:r w:rsidRPr="00A94A00">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A94A00">
        <w:rPr>
          <w:rStyle w:val="Emphasis"/>
          <w:highlight w:val="green"/>
        </w:rPr>
        <w:t>registering land</w:t>
      </w:r>
      <w:r w:rsidRPr="00B6286B">
        <w:rPr>
          <w:rStyle w:val="Emphasis"/>
        </w:rPr>
        <w:t xml:space="preserve"> properties, </w:t>
      </w:r>
      <w:r w:rsidRPr="00A94A00">
        <w:rPr>
          <w:rStyle w:val="Emphasis"/>
          <w:highlight w:val="green"/>
        </w:rPr>
        <w:t>monitoring</w:t>
      </w:r>
      <w:r w:rsidRPr="00B6286B">
        <w:rPr>
          <w:rStyle w:val="Emphasis"/>
        </w:rPr>
        <w:t xml:space="preserve"> rainforests </w:t>
      </w:r>
      <w:r w:rsidRPr="00A94A00">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A94A00">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w:t>
      </w:r>
      <w:r w:rsidRPr="00B6286B">
        <w:rPr>
          <w:sz w:val="8"/>
          <w:szCs w:val="8"/>
        </w:rPr>
        <w:lastRenderedPageBreak/>
        <w:t xml:space="preserve">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A94A00">
        <w:rPr>
          <w:rStyle w:val="Emphasis"/>
          <w:highlight w:val="green"/>
        </w:rPr>
        <w:t>criminalisation</w:t>
      </w:r>
      <w:proofErr w:type="spellEnd"/>
      <w:r w:rsidRPr="00A94A00">
        <w:rPr>
          <w:rStyle w:val="Emphasis"/>
          <w:highlight w:val="green"/>
        </w:rPr>
        <w:t xml:space="preserve"> and actual </w:t>
      </w:r>
      <w:r w:rsidRPr="00B6286B">
        <w:rPr>
          <w:rStyle w:val="Emphasis"/>
        </w:rPr>
        <w:t xml:space="preserve">law </w:t>
      </w:r>
      <w:r w:rsidRPr="00A94A00">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B6286B">
        <w:rPr>
          <w:sz w:val="8"/>
          <w:szCs w:val="8"/>
        </w:rPr>
        <w:t>Frontières</w:t>
      </w:r>
      <w:proofErr w:type="spellEnd"/>
      <w:r w:rsidRPr="00B6286B">
        <w:rPr>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A94A00">
        <w:rPr>
          <w:rStyle w:val="Emphasis"/>
          <w:highlight w:val="green"/>
        </w:rPr>
        <w:t>nationalisation</w:t>
      </w:r>
      <w:proofErr w:type="spellEnd"/>
      <w:r w:rsidRPr="00A94A00">
        <w:rPr>
          <w:rStyle w:val="Emphasis"/>
          <w:highlight w:val="green"/>
        </w:rPr>
        <w:t xml:space="preserve"> of all </w:t>
      </w:r>
      <w:r w:rsidRPr="00B6286B">
        <w:rPr>
          <w:rStyle w:val="Emphasis"/>
        </w:rPr>
        <w:t xml:space="preserve">private </w:t>
      </w:r>
      <w:r w:rsidRPr="00A94A00">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A94A00">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A94A00">
        <w:rPr>
          <w:rStyle w:val="Emphasis"/>
          <w:highlight w:val="green"/>
        </w:rPr>
        <w:t xml:space="preserve">CCS </w:t>
      </w:r>
      <w:r w:rsidRPr="00B6286B">
        <w:rPr>
          <w:rStyle w:val="Emphasis"/>
        </w:rPr>
        <w:t xml:space="preserve">would </w:t>
      </w:r>
      <w:r w:rsidRPr="00A94A00">
        <w:rPr>
          <w:rStyle w:val="Emphasis"/>
          <w:highlight w:val="green"/>
        </w:rPr>
        <w:t>devour</w:t>
      </w:r>
      <w:r w:rsidRPr="00B6286B">
        <w:rPr>
          <w:rStyle w:val="Emphasis"/>
        </w:rPr>
        <w:t xml:space="preserve"> such </w:t>
      </w:r>
      <w:r w:rsidRPr="00A94A00">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A94A00">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A94A00">
        <w:rPr>
          <w:rStyle w:val="Emphasis"/>
          <w:highlight w:val="green"/>
        </w:rPr>
        <w:t>has</w:t>
      </w:r>
      <w:r w:rsidRPr="00B6286B">
        <w:rPr>
          <w:rStyle w:val="Emphasis"/>
        </w:rPr>
        <w:t xml:space="preserve"> to</w:t>
      </w:r>
      <w:proofErr w:type="gramEnd"/>
      <w:r w:rsidRPr="00B6286B">
        <w:rPr>
          <w:rStyle w:val="Emphasis"/>
        </w:rPr>
        <w:t xml:space="preserve"> have a </w:t>
      </w:r>
      <w:r w:rsidRPr="00A94A00">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A94A00">
        <w:rPr>
          <w:rStyle w:val="Emphasis"/>
          <w:highlight w:val="green"/>
        </w:rPr>
        <w:t>to greenhous</w:t>
      </w:r>
      <w:r w:rsidRPr="00B6286B">
        <w:rPr>
          <w:rStyle w:val="Emphasis"/>
        </w:rPr>
        <w:t xml:space="preserve">es </w:t>
      </w:r>
      <w:r w:rsidRPr="00A94A00">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A94A00">
        <w:rPr>
          <w:rStyle w:val="Emphasis"/>
          <w:highlight w:val="green"/>
        </w:rPr>
        <w:t>go into</w:t>
      </w:r>
      <w:r w:rsidRPr="00B6286B">
        <w:rPr>
          <w:rStyle w:val="Emphasis"/>
        </w:rPr>
        <w:t xml:space="preserve"> microalgae or </w:t>
      </w:r>
      <w:r w:rsidRPr="00A94A00">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A94A00">
        <w:rPr>
          <w:rStyle w:val="Emphasis"/>
          <w:highlight w:val="green"/>
        </w:rPr>
        <w:t xml:space="preserve">They capture </w:t>
      </w:r>
      <w:r w:rsidRPr="00B6286B">
        <w:rPr>
          <w:rStyle w:val="Emphasis"/>
        </w:rPr>
        <w:t xml:space="preserve">it </w:t>
      </w:r>
      <w:r w:rsidRPr="00A94A00">
        <w:rPr>
          <w:rStyle w:val="Emphasis"/>
          <w:highlight w:val="green"/>
        </w:rPr>
        <w:t>and</w:t>
      </w:r>
      <w:r w:rsidRPr="00B6286B">
        <w:rPr>
          <w:rStyle w:val="Emphasis"/>
        </w:rPr>
        <w:t xml:space="preserve"> pass it on for </w:t>
      </w:r>
      <w:r w:rsidRPr="00A94A00">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A94A00">
        <w:rPr>
          <w:rStyle w:val="Emphasis"/>
          <w:highlight w:val="green"/>
        </w:rPr>
        <w:t>not just</w:t>
      </w:r>
      <w:r w:rsidRPr="00B6286B">
        <w:rPr>
          <w:rStyle w:val="Emphasis"/>
        </w:rPr>
        <w:t xml:space="preserve"> for ‘</w:t>
      </w:r>
      <w:r w:rsidRPr="00A94A00">
        <w:rPr>
          <w:rStyle w:val="Emphasis"/>
          <w:highlight w:val="green"/>
        </w:rPr>
        <w:t>getting rid of</w:t>
      </w:r>
      <w:r w:rsidRPr="00B6286B">
        <w:rPr>
          <w:rStyle w:val="Emphasis"/>
        </w:rPr>
        <w:t xml:space="preserve"> these </w:t>
      </w:r>
      <w:r w:rsidRPr="00A94A00">
        <w:rPr>
          <w:rStyle w:val="Emphasis"/>
          <w:highlight w:val="green"/>
        </w:rPr>
        <w:t>corporations</w:t>
      </w:r>
      <w:r w:rsidRPr="00B6286B">
        <w:rPr>
          <w:rStyle w:val="Emphasis"/>
        </w:rPr>
        <w:t xml:space="preserve">, as we might like to, </w:t>
      </w:r>
      <w:r w:rsidRPr="00A94A00">
        <w:rPr>
          <w:rStyle w:val="Emphasis"/>
          <w:highlight w:val="green"/>
        </w:rPr>
        <w:t>but transforming them into</w:t>
      </w:r>
      <w:r w:rsidRPr="00B6286B">
        <w:rPr>
          <w:rStyle w:val="Emphasis"/>
        </w:rPr>
        <w:t xml:space="preserve"> companies that deliver a carbon removal service’. Make them </w:t>
      </w:r>
      <w:r w:rsidRPr="00A94A00">
        <w:rPr>
          <w:rStyle w:val="Emphasis"/>
          <w:highlight w:val="green"/>
        </w:rPr>
        <w:t xml:space="preserve">public utilities for </w:t>
      </w:r>
      <w:proofErr w:type="spellStart"/>
      <w:r w:rsidRPr="00A94A00">
        <w:rPr>
          <w:rStyle w:val="Emphasis"/>
          <w:highlight w:val="green"/>
        </w:rPr>
        <w:t>restabilising</w:t>
      </w:r>
      <w:proofErr w:type="spellEnd"/>
      <w:r w:rsidRPr="00A94A00">
        <w:rPr>
          <w:rStyle w:val="Emphasis"/>
          <w:highlight w:val="green"/>
        </w:rPr>
        <w:t xml:space="preserve"> climate</w:t>
      </w:r>
      <w:r w:rsidRPr="00B6286B">
        <w:rPr>
          <w:rStyle w:val="Emphasis"/>
        </w:rPr>
        <w:t xml:space="preserve">. </w:t>
      </w:r>
      <w:r w:rsidRPr="00B6286B">
        <w:rPr>
          <w:sz w:val="14"/>
        </w:rPr>
        <w:t xml:space="preserve">In something of an understatement, Buck adds: </w:t>
      </w:r>
      <w:r w:rsidRPr="00B6286B">
        <w:rPr>
          <w:sz w:val="14"/>
        </w:rPr>
        <w:lastRenderedPageBreak/>
        <w:t xml:space="preserve">‘There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A94A00">
        <w:rPr>
          <w:rStyle w:val="Emphasis"/>
          <w:highlight w:val="green"/>
        </w:rPr>
        <w:t>through control measures</w:t>
      </w:r>
      <w:r w:rsidRPr="00B6286B">
        <w:rPr>
          <w:rStyle w:val="Emphasis"/>
        </w:rPr>
        <w:t xml:space="preserve"> – rationing, </w:t>
      </w:r>
      <w:r w:rsidRPr="00A94A00">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w:t>
      </w:r>
      <w:r w:rsidRPr="00034721">
        <w:rPr>
          <w:color w:val="FF0000"/>
          <w:sz w:val="14"/>
        </w:rPr>
        <w:t>for the coming years. But</w:t>
      </w:r>
      <w:proofErr w:type="gramStart"/>
      <w:r w:rsidRPr="00034721">
        <w:rPr>
          <w:color w:val="FF0000"/>
          <w:sz w:val="14"/>
        </w:rPr>
        <w:t>, needless to say, it</w:t>
      </w:r>
      <w:proofErr w:type="gramEnd"/>
      <w:r w:rsidRPr="00034721">
        <w:rPr>
          <w:color w:val="FF0000"/>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034721">
        <w:rPr>
          <w:rStyle w:val="Emphasis"/>
          <w:color w:val="FF0000"/>
        </w:rPr>
        <w:t xml:space="preserve"> It would have to be forced into doing it, through application of the whole spectrum of popular leverage, from electoral campaigns to mass sabotage. Left to its own devices, the </w:t>
      </w:r>
      <w:r w:rsidRPr="00034721">
        <w:rPr>
          <w:rStyle w:val="Emphasis"/>
          <w:color w:val="FF0000"/>
          <w:highlight w:val="green"/>
        </w:rPr>
        <w:t xml:space="preserve">capitalist state </w:t>
      </w:r>
      <w:r w:rsidRPr="00034721">
        <w:rPr>
          <w:rStyle w:val="Emphasis"/>
          <w:color w:val="FF0000"/>
        </w:rPr>
        <w:t>will continue to</w:t>
      </w:r>
      <w:r w:rsidRPr="00034721">
        <w:rPr>
          <w:rStyle w:val="Emphasis"/>
          <w:color w:val="FF0000"/>
          <w:highlight w:val="green"/>
        </w:rPr>
        <w:t xml:space="preserve"> attend to symptoms, which</w:t>
      </w:r>
      <w:r w:rsidRPr="00034721">
        <w:rPr>
          <w:rStyle w:val="Emphasis"/>
          <w:color w:val="FF0000"/>
        </w:rPr>
        <w:t xml:space="preserve">, however, must eventually </w:t>
      </w:r>
      <w:r w:rsidRPr="00034721">
        <w:rPr>
          <w:rStyle w:val="Emphasis"/>
          <w:color w:val="FF0000"/>
          <w:highlight w:val="green"/>
        </w:rPr>
        <w:t>reach a boiling point.</w:t>
      </w:r>
      <w:r w:rsidRPr="00034721">
        <w:rPr>
          <w:rStyle w:val="Emphasis"/>
          <w:color w:val="FF0000"/>
        </w:rPr>
        <w:t xml:space="preserve"> </w:t>
      </w:r>
      <w:r w:rsidRPr="00034721">
        <w:rPr>
          <w:color w:val="FF0000"/>
          <w:sz w:val="8"/>
          <w:szCs w:val="8"/>
        </w:rPr>
        <w:t xml:space="preserve">One can imagine that in the next years and decades, storms will bite into property, droughts tear apart supply chains, crop yields halve, heat waves enervate </w:t>
      </w:r>
      <w:proofErr w:type="spellStart"/>
      <w:r w:rsidRPr="00034721">
        <w:rPr>
          <w:color w:val="FF0000"/>
          <w:sz w:val="8"/>
          <w:szCs w:val="8"/>
        </w:rPr>
        <w:t>labour</w:t>
      </w:r>
      <w:proofErr w:type="spellEnd"/>
      <w:r w:rsidRPr="00034721">
        <w:rPr>
          <w:color w:val="FF0000"/>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034721">
        <w:rPr>
          <w:color w:val="FF0000"/>
          <w:sz w:val="8"/>
          <w:szCs w:val="8"/>
        </w:rPr>
        <w:t>impacts, but</w:t>
      </w:r>
      <w:proofErr w:type="gramEnd"/>
      <w:r w:rsidRPr="00034721">
        <w:rPr>
          <w:color w:val="FF0000"/>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034721">
        <w:rPr>
          <w:color w:val="FF0000"/>
          <w:sz w:val="8"/>
          <w:szCs w:val="8"/>
        </w:rPr>
        <w:t>night.Indeed</w:t>
      </w:r>
      <w:proofErr w:type="spellEnd"/>
      <w:proofErr w:type="gramEnd"/>
      <w:r w:rsidRPr="00034721">
        <w:rPr>
          <w:color w:val="FF0000"/>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034721">
        <w:rPr>
          <w:color w:val="FF0000"/>
          <w:sz w:val="8"/>
          <w:szCs w:val="8"/>
        </w:rPr>
        <w:t>authorised</w:t>
      </w:r>
      <w:proofErr w:type="spellEnd"/>
      <w:r w:rsidRPr="00034721">
        <w:rPr>
          <w:color w:val="FF0000"/>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034721">
        <w:rPr>
          <w:color w:val="FF0000"/>
          <w:sz w:val="8"/>
          <w:szCs w:val="8"/>
        </w:rPr>
        <w:t>fairly widely</w:t>
      </w:r>
      <w:proofErr w:type="gramEnd"/>
      <w:r w:rsidRPr="00034721">
        <w:rPr>
          <w:color w:val="FF0000"/>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034721">
        <w:rPr>
          <w:color w:val="FF0000"/>
          <w:sz w:val="8"/>
          <w:szCs w:val="8"/>
        </w:rPr>
        <w:t>favourite</w:t>
      </w:r>
      <w:proofErr w:type="spellEnd"/>
      <w:r w:rsidRPr="00034721">
        <w:rPr>
          <w:color w:val="FF0000"/>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034721">
        <w:rPr>
          <w:color w:val="FF0000"/>
          <w:sz w:val="8"/>
          <w:szCs w:val="8"/>
        </w:rPr>
        <w:t>re-emphasising</w:t>
      </w:r>
      <w:proofErr w:type="spellEnd"/>
      <w:r w:rsidRPr="00034721">
        <w:rPr>
          <w:color w:val="FF0000"/>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034721">
        <w:rPr>
          <w:color w:val="FF0000"/>
          <w:sz w:val="8"/>
          <w:szCs w:val="8"/>
        </w:rPr>
        <w:t>civilisation</w:t>
      </w:r>
      <w:proofErr w:type="spellEnd"/>
      <w:r w:rsidRPr="00034721">
        <w:rPr>
          <w:color w:val="FF0000"/>
          <w:sz w:val="8"/>
          <w:szCs w:val="8"/>
        </w:rPr>
        <w:t xml:space="preserve"> of mankind in question’. Luxemburg expected world war to become a ‘permanent’ </w:t>
      </w:r>
      <w:proofErr w:type="gramStart"/>
      <w:r w:rsidRPr="00034721">
        <w:rPr>
          <w:color w:val="FF0000"/>
          <w:sz w:val="8"/>
          <w:szCs w:val="8"/>
        </w:rPr>
        <w:t>state of affairs</w:t>
      </w:r>
      <w:proofErr w:type="gramEnd"/>
      <w:r w:rsidRPr="00034721">
        <w:rPr>
          <w:color w:val="FF0000"/>
          <w:sz w:val="8"/>
          <w:szCs w:val="8"/>
        </w:rPr>
        <w:t xml:space="preserve">. It didn’t, and here the differentia </w:t>
      </w:r>
      <w:proofErr w:type="spellStart"/>
      <w:r w:rsidRPr="00034721">
        <w:rPr>
          <w:color w:val="FF0000"/>
          <w:sz w:val="8"/>
          <w:szCs w:val="8"/>
        </w:rPr>
        <w:t>specifica</w:t>
      </w:r>
      <w:proofErr w:type="spellEnd"/>
      <w:r w:rsidRPr="00034721">
        <w:rPr>
          <w:color w:val="FF0000"/>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034721">
        <w:rPr>
          <w:color w:val="FF0000"/>
          <w:sz w:val="8"/>
          <w:szCs w:val="8"/>
        </w:rPr>
        <w:t>2 .</w:t>
      </w:r>
      <w:proofErr w:type="gramEnd"/>
      <w:r w:rsidRPr="00034721">
        <w:rPr>
          <w:color w:val="FF0000"/>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034721">
        <w:rPr>
          <w:color w:val="FF0000"/>
          <w:sz w:val="8"/>
          <w:szCs w:val="8"/>
        </w:rPr>
        <w:t>classes’</w:t>
      </w:r>
      <w:proofErr w:type="gramEnd"/>
      <w:r w:rsidRPr="00034721">
        <w:rPr>
          <w:color w:val="FF0000"/>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034721">
        <w:rPr>
          <w:color w:val="FF0000"/>
          <w:sz w:val="8"/>
          <w:szCs w:val="8"/>
        </w:rPr>
        <w:t>halfmeasures</w:t>
      </w:r>
      <w:proofErr w:type="spellEnd"/>
      <w:r w:rsidRPr="00034721">
        <w:rPr>
          <w:color w:val="FF0000"/>
          <w:sz w:val="8"/>
          <w:szCs w:val="8"/>
        </w:rPr>
        <w:t>.’ Third, ecological Leninism leaps at any opportunity to wrest the state in this direction, break with business-</w:t>
      </w:r>
      <w:proofErr w:type="spellStart"/>
      <w:r w:rsidRPr="00034721">
        <w:rPr>
          <w:color w:val="FF0000"/>
          <w:sz w:val="8"/>
          <w:szCs w:val="8"/>
        </w:rPr>
        <w:t>asusual</w:t>
      </w:r>
      <w:proofErr w:type="spellEnd"/>
      <w:r w:rsidRPr="00034721">
        <w:rPr>
          <w:color w:val="FF0000"/>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034721">
        <w:rPr>
          <w:color w:val="FF0000"/>
          <w:sz w:val="8"/>
          <w:szCs w:val="8"/>
        </w:rPr>
        <w:t>have to</w:t>
      </w:r>
      <w:proofErr w:type="gramEnd"/>
      <w:r w:rsidRPr="00034721">
        <w:rPr>
          <w:color w:val="FF0000"/>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034721">
        <w:rPr>
          <w:color w:val="FF0000"/>
          <w:sz w:val="8"/>
          <w:szCs w:val="8"/>
        </w:rPr>
        <w:t>materialise</w:t>
      </w:r>
      <w:proofErr w:type="spellEnd"/>
      <w:r w:rsidRPr="00034721">
        <w:rPr>
          <w:color w:val="FF0000"/>
          <w:sz w:val="8"/>
          <w:szCs w:val="8"/>
        </w:rPr>
        <w:t xml:space="preserve"> anytime soon, if ever. Waiting for it would be both delusional and criminal, and so all we </w:t>
      </w:r>
      <w:proofErr w:type="gramStart"/>
      <w:r w:rsidRPr="00034721">
        <w:rPr>
          <w:color w:val="FF0000"/>
          <w:sz w:val="8"/>
          <w:szCs w:val="8"/>
        </w:rPr>
        <w:t>have to</w:t>
      </w:r>
      <w:proofErr w:type="gramEnd"/>
      <w:r w:rsidRPr="00034721">
        <w:rPr>
          <w:color w:val="FF0000"/>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034721">
        <w:rPr>
          <w:color w:val="FF0000"/>
          <w:sz w:val="8"/>
          <w:szCs w:val="8"/>
        </w:rPr>
        <w:t>programme</w:t>
      </w:r>
      <w:proofErr w:type="spellEnd"/>
      <w:r w:rsidRPr="00034721">
        <w:rPr>
          <w:color w:val="FF0000"/>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034721">
        <w:rPr>
          <w:color w:val="FF0000"/>
          <w:sz w:val="8"/>
          <w:szCs w:val="8"/>
        </w:rPr>
        <w:t>bring.</w:t>
      </w:r>
      <w:proofErr w:type="gramEnd"/>
      <w:r w:rsidRPr="00034721">
        <w:rPr>
          <w:color w:val="FF0000"/>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034721">
        <w:rPr>
          <w:color w:val="FF0000"/>
          <w:sz w:val="8"/>
          <w:szCs w:val="8"/>
        </w:rPr>
        <w:t>mustiest</w:t>
      </w:r>
      <w:proofErr w:type="gramEnd"/>
      <w:r w:rsidRPr="00034721">
        <w:rPr>
          <w:color w:val="FF0000"/>
          <w:sz w:val="8"/>
          <w:szCs w:val="8"/>
        </w:rPr>
        <w:t xml:space="preserve"> and seemingly hopeless spheres, for otherwise we shall not be able to cope with our tasks’. If the matter is exigent, the material at hand must be used.</w:t>
      </w:r>
      <w:r w:rsidRPr="00034721">
        <w:rPr>
          <w:rStyle w:val="Emphasis"/>
          <w:color w:val="FF0000"/>
          <w:sz w:val="8"/>
          <w:szCs w:val="8"/>
        </w:rPr>
        <w:t xml:space="preserve"> </w:t>
      </w:r>
      <w:r w:rsidRPr="00034721">
        <w:rPr>
          <w:rStyle w:val="Emphasis"/>
          <w:color w:val="FF0000"/>
        </w:rPr>
        <w:t xml:space="preserve">On this view, </w:t>
      </w:r>
      <w:r w:rsidRPr="00034721">
        <w:rPr>
          <w:rStyle w:val="Emphasis"/>
          <w:color w:val="FF0000"/>
          <w:highlight w:val="green"/>
        </w:rPr>
        <w:t xml:space="preserve">ecological Leninism is a </w:t>
      </w:r>
      <w:r w:rsidRPr="00034721">
        <w:rPr>
          <w:rStyle w:val="Emphasis"/>
          <w:color w:val="FF0000"/>
        </w:rPr>
        <w:t xml:space="preserve">lodestar of principles, not a party affiliation. </w:t>
      </w:r>
      <w:r w:rsidRPr="00034721">
        <w:rPr>
          <w:color w:val="FF0000"/>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034721">
        <w:rPr>
          <w:rStyle w:val="Emphasis"/>
          <w:color w:val="FF0000"/>
        </w:rPr>
        <w:t xml:space="preserve"> The basic make-up must </w:t>
      </w:r>
      <w:proofErr w:type="spellStart"/>
      <w:r w:rsidRPr="00034721">
        <w:rPr>
          <w:rStyle w:val="Emphasis"/>
          <w:color w:val="FF0000"/>
        </w:rPr>
        <w:t>harbour</w:t>
      </w:r>
      <w:proofErr w:type="spellEnd"/>
      <w:r w:rsidRPr="00034721">
        <w:rPr>
          <w:rStyle w:val="Emphasis"/>
          <w:color w:val="FF0000"/>
        </w:rPr>
        <w:t xml:space="preserve"> a </w:t>
      </w:r>
      <w:r w:rsidRPr="00034721">
        <w:rPr>
          <w:rStyle w:val="Emphasis"/>
          <w:color w:val="FF0000"/>
          <w:highlight w:val="green"/>
        </w:rPr>
        <w:t xml:space="preserve">predisposition for emergency action and </w:t>
      </w:r>
      <w:r w:rsidRPr="00034721">
        <w:rPr>
          <w:rStyle w:val="Emphasis"/>
          <w:color w:val="FF0000"/>
        </w:rPr>
        <w:t xml:space="preserve">an openness to some degree of </w:t>
      </w:r>
      <w:r w:rsidRPr="00034721">
        <w:rPr>
          <w:rStyle w:val="Emphasis"/>
          <w:color w:val="FF0000"/>
          <w:highlight w:val="green"/>
        </w:rPr>
        <w:t>hard power from the state</w:t>
      </w:r>
      <w:r w:rsidRPr="00034721">
        <w:rPr>
          <w:rStyle w:val="Emphasis"/>
          <w:color w:val="FF0000"/>
        </w:rPr>
        <w:t xml:space="preserve">. </w:t>
      </w:r>
      <w:r w:rsidRPr="00034721">
        <w:rPr>
          <w:color w:val="FF0000"/>
          <w:sz w:val="14"/>
        </w:rPr>
        <w:t xml:space="preserve">Anarchism detests the state; social democracy shrivels in catastrophe. But there is no reason not to experiment with ecological </w:t>
      </w:r>
      <w:proofErr w:type="spellStart"/>
      <w:r w:rsidRPr="00034721">
        <w:rPr>
          <w:color w:val="FF0000"/>
          <w:sz w:val="14"/>
        </w:rPr>
        <w:t>Luxemburgism</w:t>
      </w:r>
      <w:proofErr w:type="spellEnd"/>
      <w:r w:rsidRPr="00034721">
        <w:rPr>
          <w:color w:val="FF0000"/>
          <w:sz w:val="14"/>
        </w:rPr>
        <w:t xml:space="preserve">, or ecological Blanquism, or </w:t>
      </w:r>
      <w:proofErr w:type="spellStart"/>
      <w:r w:rsidRPr="00034721">
        <w:rPr>
          <w:color w:val="FF0000"/>
          <w:sz w:val="14"/>
        </w:rPr>
        <w:t>Guevarism</w:t>
      </w:r>
      <w:proofErr w:type="spellEnd"/>
      <w:r w:rsidRPr="00034721">
        <w:rPr>
          <w:color w:val="FF0000"/>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034721">
        <w:rPr>
          <w:color w:val="FF0000"/>
          <w:sz w:val="14"/>
        </w:rPr>
        <w:lastRenderedPageBreak/>
        <w:t>organised</w:t>
      </w:r>
      <w:proofErr w:type="spellEnd"/>
      <w:r w:rsidRPr="00034721">
        <w:rPr>
          <w:color w:val="FF0000"/>
          <w:sz w:val="14"/>
        </w:rPr>
        <w:t xml:space="preserve"> by the entire working force of society – in order that all of society and human </w:t>
      </w:r>
      <w:proofErr w:type="spellStart"/>
      <w:r w:rsidRPr="00034721">
        <w:rPr>
          <w:color w:val="FF0000"/>
          <w:sz w:val="14"/>
        </w:rPr>
        <w:t>civilisation</w:t>
      </w:r>
      <w:proofErr w:type="spellEnd"/>
      <w:r w:rsidRPr="00034721">
        <w:rPr>
          <w:color w:val="FF0000"/>
          <w:sz w:val="14"/>
        </w:rPr>
        <w:t xml:space="preserve"> might not perish’, again with Luxemburg. But ‘necessitate’ does not mean ‘preordain’. Something can be necessary and yet never come about.</w:t>
      </w:r>
    </w:p>
    <w:p w14:paraId="24092F8A" w14:textId="792C0238" w:rsidR="009F6C3B" w:rsidRPr="00BD19C6" w:rsidRDefault="009F6C3B" w:rsidP="009F6C3B">
      <w:pPr>
        <w:pStyle w:val="Heading4"/>
        <w:rPr>
          <w:rFonts w:asciiTheme="minorHAnsi" w:hAnsiTheme="minorHAnsi" w:cstheme="minorHAnsi"/>
        </w:rPr>
      </w:pPr>
      <w:r w:rsidRPr="00BD19C6">
        <w:rPr>
          <w:rFonts w:asciiTheme="minorHAnsi" w:hAnsiTheme="minorHAnsi" w:cstheme="minorHAnsi"/>
        </w:rPr>
        <w:t xml:space="preserve">Governance is good and inevitable </w:t>
      </w:r>
      <w:r>
        <w:rPr>
          <w:rFonts w:asciiTheme="minorHAnsi" w:hAnsiTheme="minorHAnsi" w:cstheme="minorHAnsi"/>
        </w:rPr>
        <w:t>–</w:t>
      </w:r>
      <w:r w:rsidRPr="00BD19C6">
        <w:rPr>
          <w:rFonts w:asciiTheme="minorHAnsi" w:hAnsiTheme="minorHAnsi" w:cstheme="minorHAnsi"/>
        </w:rPr>
        <w:t xml:space="preserve"> </w:t>
      </w:r>
      <w:proofErr w:type="spellStart"/>
      <w:r>
        <w:rPr>
          <w:rFonts w:asciiTheme="minorHAnsi" w:hAnsiTheme="minorHAnsi" w:cstheme="minorHAnsi"/>
        </w:rPr>
        <w:t>anarcho</w:t>
      </w:r>
      <w:proofErr w:type="spellEnd"/>
      <w:r>
        <w:rPr>
          <w:rFonts w:asciiTheme="minorHAnsi" w:hAnsiTheme="minorHAnsi" w:cstheme="minorHAnsi"/>
        </w:rPr>
        <w:t xml:space="preserve"> syndicate fails</w:t>
      </w:r>
    </w:p>
    <w:p w14:paraId="0F718685" w14:textId="77777777" w:rsidR="009F6C3B" w:rsidRPr="00BD19C6" w:rsidRDefault="009F6C3B" w:rsidP="009F6C3B">
      <w:pPr>
        <w:rPr>
          <w:rFonts w:asciiTheme="minorHAnsi" w:hAnsiTheme="minorHAnsi" w:cstheme="minorHAnsi"/>
          <w:b/>
          <w:bCs/>
          <w:sz w:val="26"/>
        </w:rPr>
      </w:pPr>
      <w:r w:rsidRPr="00BD19C6">
        <w:rPr>
          <w:rStyle w:val="Style13ptBold"/>
          <w:rFonts w:asciiTheme="minorHAnsi" w:hAnsiTheme="minorHAnsi" w:cstheme="minorHAnsi"/>
        </w:rPr>
        <w:t>Renaux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12"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11425770" w14:textId="77777777" w:rsidR="009F6C3B" w:rsidRPr="006F522E" w:rsidRDefault="009F6C3B" w:rsidP="009F6C3B">
      <w:pPr>
        <w:rPr>
          <w:rStyle w:val="Emphasis"/>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A94A00">
        <w:rPr>
          <w:rStyle w:val="Emphasis"/>
          <w:highlight w:val="green"/>
        </w:rPr>
        <w:t>The state is</w:t>
      </w:r>
      <w:r w:rsidRPr="006F522E">
        <w:rPr>
          <w:rStyle w:val="Emphasis"/>
        </w:rPr>
        <w:t xml:space="preserve"> not separate from society; it is society, it is the </w:t>
      </w:r>
      <w:r w:rsidRPr="00A94A00">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A94A00">
        <w:rPr>
          <w:rStyle w:val="Emphasis"/>
          <w:highlight w:val="green"/>
        </w:rPr>
        <w:t>without it,</w:t>
      </w:r>
      <w:r w:rsidRPr="006F522E">
        <w:rPr>
          <w:rStyle w:val="Emphasis"/>
        </w:rPr>
        <w:t xml:space="preserve"> the </w:t>
      </w:r>
      <w:r w:rsidRPr="00A94A00">
        <w:rPr>
          <w:rStyle w:val="Emphasis"/>
          <w:highlight w:val="green"/>
        </w:rPr>
        <w:t xml:space="preserve">society would be </w:t>
      </w:r>
      <w:r w:rsidRPr="006F522E">
        <w:rPr>
          <w:rStyle w:val="Emphasis"/>
        </w:rPr>
        <w:t xml:space="preserve">reduced to utter barbarism, open, </w:t>
      </w:r>
      <w:r w:rsidRPr="00A94A00">
        <w:rPr>
          <w:rStyle w:val="Emphasis"/>
          <w:highlight w:val="green"/>
        </w:rPr>
        <w:t>ubiquitous kinetic violence, a</w:t>
      </w:r>
      <w:r w:rsidRPr="006F522E">
        <w:rPr>
          <w:rStyle w:val="Emphasis"/>
        </w:rPr>
        <w:t xml:space="preserve"> marked </w:t>
      </w:r>
      <w:r w:rsidRPr="00A94A00">
        <w:rPr>
          <w:rStyle w:val="Emphasis"/>
          <w:highlight w:val="green"/>
        </w:rPr>
        <w:t>decline in living standards for all</w:t>
      </w:r>
      <w:r w:rsidRPr="006F522E">
        <w:rPr>
          <w:rStyle w:val="Emphasis"/>
        </w:rPr>
        <w:t xml:space="preserve">, both relative </w:t>
      </w:r>
      <w:r w:rsidRPr="00A94A00">
        <w:rPr>
          <w:rStyle w:val="Emphasis"/>
          <w:highlight w:val="green"/>
        </w:rPr>
        <w:t>and</w:t>
      </w:r>
      <w:r w:rsidRPr="006F522E">
        <w:rPr>
          <w:rStyle w:val="Emphasis"/>
        </w:rPr>
        <w:t xml:space="preserve"> actual, </w:t>
      </w:r>
      <w:r w:rsidRPr="00A94A00">
        <w:rPr>
          <w:rStyle w:val="Emphasis"/>
          <w:highlight w:val="green"/>
        </w:rPr>
        <w:t>a</w:t>
      </w:r>
      <w:r w:rsidRPr="006F522E">
        <w:rPr>
          <w:rStyle w:val="Emphasis"/>
        </w:rPr>
        <w:t xml:space="preserve"> severe </w:t>
      </w:r>
      <w:r w:rsidRPr="00A94A00">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A94A00">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A94A00">
        <w:rPr>
          <w:rStyle w:val="Emphasis"/>
          <w:highlight w:val="green"/>
        </w:rPr>
        <w:t xml:space="preserve">contradictions </w:t>
      </w:r>
      <w:r w:rsidRPr="006F522E">
        <w:rPr>
          <w:rStyle w:val="Emphasis"/>
        </w:rPr>
        <w:t xml:space="preserve">— </w:t>
      </w:r>
      <w:r w:rsidRPr="00A94A00">
        <w:rPr>
          <w:rStyle w:val="Emphasis"/>
          <w:highlight w:val="green"/>
        </w:rPr>
        <w:t>would be acted out through</w:t>
      </w:r>
      <w:r w:rsidRPr="006F522E">
        <w:rPr>
          <w:rStyle w:val="Emphasis"/>
        </w:rPr>
        <w:t xml:space="preserve"> direct, </w:t>
      </w:r>
      <w:r w:rsidRPr="00A94A00">
        <w:rPr>
          <w:rStyle w:val="Emphasis"/>
          <w:highlight w:val="green"/>
        </w:rPr>
        <w:t>physical struggle</w:t>
      </w:r>
      <w:r w:rsidRPr="006F522E">
        <w:rPr>
          <w:rStyle w:val="Emphasis"/>
        </w:rPr>
        <w:t xml:space="preserve">. There are but </w:t>
      </w:r>
      <w:r w:rsidRPr="00A94A00">
        <w:rPr>
          <w:rStyle w:val="Emphasis"/>
          <w:highlight w:val="green"/>
        </w:rPr>
        <w:t>two outcomes</w:t>
      </w:r>
      <w:r w:rsidRPr="006F522E">
        <w:rPr>
          <w:rStyle w:val="Emphasis"/>
        </w:rPr>
        <w:t xml:space="preserve"> to such a thing: </w:t>
      </w:r>
      <w:r w:rsidRPr="00A94A00">
        <w:rPr>
          <w:rStyle w:val="Emphasis"/>
          <w:highlight w:val="green"/>
        </w:rPr>
        <w:t xml:space="preserve">either a state will be formed </w:t>
      </w:r>
      <w:proofErr w:type="spellStart"/>
      <w:r w:rsidRPr="00A94A00">
        <w:rPr>
          <w:rStyle w:val="Emphasis"/>
          <w:highlight w:val="green"/>
        </w:rPr>
        <w:t>anew</w:t>
      </w:r>
      <w:proofErr w:type="spellEnd"/>
      <w:r w:rsidRPr="006F522E">
        <w:rPr>
          <w:rStyle w:val="Emphasis"/>
        </w:rPr>
        <w:t xml:space="preserve">, but only </w:t>
      </w:r>
      <w:r w:rsidRPr="00A94A00">
        <w:rPr>
          <w:rStyle w:val="Emphasis"/>
          <w:highlight w:val="green"/>
        </w:rPr>
        <w:t>after a</w:t>
      </w:r>
      <w:r w:rsidRPr="006F522E">
        <w:rPr>
          <w:rStyle w:val="Emphasis"/>
        </w:rPr>
        <w:t xml:space="preserve">n extended </w:t>
      </w:r>
      <w:r w:rsidRPr="00A94A00">
        <w:rPr>
          <w:rStyle w:val="Emphasis"/>
          <w:highlight w:val="green"/>
        </w:rPr>
        <w:t>period of</w:t>
      </w:r>
      <w:r w:rsidRPr="006F522E">
        <w:rPr>
          <w:rStyle w:val="Emphasis"/>
        </w:rPr>
        <w:t xml:space="preserve"> acute</w:t>
      </w:r>
      <w:r w:rsidRPr="00A94A00">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A94A00">
        <w:rPr>
          <w:rStyle w:val="Emphasis"/>
          <w:highlight w:val="green"/>
        </w:rPr>
        <w:t>or</w:t>
      </w:r>
      <w:r w:rsidRPr="006F522E">
        <w:rPr>
          <w:rStyle w:val="Emphasis"/>
        </w:rPr>
        <w:t xml:space="preserve">, worse still, the construction of a new state, for whatever reason, fails, and the </w:t>
      </w:r>
      <w:r w:rsidRPr="00A94A00">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A94A00">
        <w:rPr>
          <w:rStyle w:val="Emphasis"/>
          <w:highlight w:val="green"/>
        </w:rPr>
        <w:t>politics</w:t>
      </w:r>
      <w:r w:rsidRPr="006F522E">
        <w:rPr>
          <w:rStyle w:val="Emphasis"/>
        </w:rPr>
        <w:t xml:space="preserve"> — which </w:t>
      </w:r>
      <w:r w:rsidRPr="00A94A00">
        <w:rPr>
          <w:rStyle w:val="Emphasis"/>
          <w:highlight w:val="green"/>
        </w:rPr>
        <w:t>is</w:t>
      </w:r>
      <w:r w:rsidRPr="006F522E">
        <w:rPr>
          <w:rStyle w:val="Emphasis"/>
        </w:rPr>
        <w:t xml:space="preserve">, at its core, </w:t>
      </w:r>
      <w:r w:rsidRPr="00A94A00">
        <w:rPr>
          <w:rStyle w:val="Emphasis"/>
          <w:highlight w:val="green"/>
        </w:rPr>
        <w:t xml:space="preserve">the </w:t>
      </w:r>
      <w:proofErr w:type="spellStart"/>
      <w:r w:rsidRPr="00A94A00">
        <w:rPr>
          <w:rStyle w:val="Emphasis"/>
          <w:highlight w:val="green"/>
        </w:rPr>
        <w:t>systematised</w:t>
      </w:r>
      <w:proofErr w:type="spellEnd"/>
      <w:r w:rsidRPr="006F522E">
        <w:rPr>
          <w:rStyle w:val="Emphasis"/>
        </w:rPr>
        <w:t xml:space="preserve"> control and </w:t>
      </w:r>
      <w:r w:rsidRPr="00A94A00">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A94A00">
        <w:rPr>
          <w:rStyle w:val="Emphasis"/>
          <w:highlight w:val="green"/>
        </w:rPr>
        <w:t xml:space="preserve">the only </w:t>
      </w:r>
      <w:r w:rsidRPr="006F522E">
        <w:rPr>
          <w:rStyle w:val="Emphasis"/>
        </w:rPr>
        <w:t xml:space="preserve">rational </w:t>
      </w:r>
      <w:r w:rsidRPr="00A94A00">
        <w:rPr>
          <w:rStyle w:val="Emphasis"/>
          <w:highlight w:val="green"/>
        </w:rPr>
        <w:t xml:space="preserve">expression of </w:t>
      </w:r>
      <w:r w:rsidRPr="006F522E">
        <w:rPr>
          <w:rStyle w:val="Emphasis"/>
        </w:rPr>
        <w:t xml:space="preserve">our </w:t>
      </w:r>
      <w:r w:rsidRPr="00A94A00">
        <w:rPr>
          <w:rStyle w:val="Emphasis"/>
          <w:highlight w:val="green"/>
        </w:rPr>
        <w:t>political interests is</w:t>
      </w:r>
      <w:r w:rsidRPr="006F522E">
        <w:rPr>
          <w:rStyle w:val="Emphasis"/>
        </w:rPr>
        <w:t xml:space="preserve"> a </w:t>
      </w:r>
      <w:r w:rsidRPr="00A94A00">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w:t>
      </w:r>
      <w:r w:rsidRPr="006F522E">
        <w:rPr>
          <w:sz w:val="16"/>
        </w:rPr>
        <w:lastRenderedPageBreak/>
        <w:t xml:space="preserve">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A94A00">
        <w:rPr>
          <w:rStyle w:val="Emphasis"/>
          <w:highlight w:val="green"/>
        </w:rPr>
        <w:t>lessons of</w:t>
      </w:r>
      <w:r w:rsidRPr="006F522E">
        <w:rPr>
          <w:rStyle w:val="Emphasis"/>
        </w:rPr>
        <w:t xml:space="preserve"> the </w:t>
      </w:r>
      <w:r w:rsidRPr="00A94A00">
        <w:rPr>
          <w:rStyle w:val="Emphasis"/>
          <w:highlight w:val="green"/>
        </w:rPr>
        <w:t xml:space="preserve">Paris Commune </w:t>
      </w:r>
      <w:r w:rsidRPr="006F522E">
        <w:rPr>
          <w:rStyle w:val="Emphasis"/>
        </w:rPr>
        <w:t xml:space="preserve">and of all revolutionary ventures throughout history </w:t>
      </w:r>
      <w:r w:rsidRPr="00A94A00">
        <w:rPr>
          <w:rStyle w:val="Emphasis"/>
          <w:highlight w:val="green"/>
        </w:rPr>
        <w:t>is that</w:t>
      </w:r>
      <w:r w:rsidRPr="006F522E">
        <w:rPr>
          <w:rStyle w:val="Emphasis"/>
        </w:rPr>
        <w:t xml:space="preserve"> the </w:t>
      </w:r>
      <w:r w:rsidRPr="00A94A00">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6F522E">
        <w:rPr>
          <w:sz w:val="16"/>
        </w:rPr>
        <w:t>working class</w:t>
      </w:r>
      <w:proofErr w:type="gramEnd"/>
      <w:r w:rsidRPr="006F522E">
        <w:rPr>
          <w:sz w:val="16"/>
        </w:rPr>
        <w:t xml:space="preserve">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A94A00">
        <w:rPr>
          <w:rStyle w:val="Emphasis"/>
          <w:highlight w:val="green"/>
        </w:rPr>
        <w:t>the</w:t>
      </w:r>
      <w:r w:rsidRPr="006F522E">
        <w:rPr>
          <w:rStyle w:val="Emphasis"/>
        </w:rPr>
        <w:t xml:space="preserve"> working </w:t>
      </w:r>
      <w:r w:rsidRPr="00A94A00">
        <w:rPr>
          <w:rStyle w:val="Emphasis"/>
          <w:highlight w:val="green"/>
        </w:rPr>
        <w:t xml:space="preserve">class must create its </w:t>
      </w:r>
      <w:r w:rsidRPr="006F522E">
        <w:rPr>
          <w:rStyle w:val="Emphasis"/>
        </w:rPr>
        <w:t xml:space="preserve">own </w:t>
      </w:r>
      <w:r w:rsidRPr="00A94A00">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p w14:paraId="43EE3237" w14:textId="77777777" w:rsidR="009F6C3B" w:rsidRPr="00B6286B" w:rsidRDefault="009F6C3B" w:rsidP="009F6C3B">
      <w:pPr>
        <w:rPr>
          <w:sz w:val="14"/>
        </w:rPr>
      </w:pPr>
    </w:p>
    <w:p w14:paraId="5123C4DD" w14:textId="77777777" w:rsidR="009F6C3B" w:rsidRPr="009F6C3B" w:rsidRDefault="009F6C3B" w:rsidP="009F6C3B">
      <w:pPr>
        <w:rPr>
          <w:rFonts w:asciiTheme="minorHAnsi" w:hAnsiTheme="minorHAnsi" w:cstheme="minorHAnsi"/>
          <w:sz w:val="14"/>
        </w:rPr>
      </w:pPr>
    </w:p>
    <w:p w14:paraId="470AA2C1" w14:textId="57F24418" w:rsidR="009F6C3B" w:rsidRDefault="009F6C3B" w:rsidP="009F6C3B">
      <w:pPr>
        <w:pStyle w:val="Heading2"/>
      </w:pPr>
      <w:r>
        <w:lastRenderedPageBreak/>
        <w:t>Case</w:t>
      </w:r>
    </w:p>
    <w:p w14:paraId="042B23A4" w14:textId="37F916F2" w:rsidR="009F6C3B" w:rsidRDefault="009F6C3B" w:rsidP="009F6C3B">
      <w:pPr>
        <w:pStyle w:val="Heading4"/>
      </w:pPr>
      <w:r>
        <w:t xml:space="preserve">Presumption – voting </w:t>
      </w:r>
      <w:proofErr w:type="spellStart"/>
      <w:r>
        <w:t>aff</w:t>
      </w:r>
      <w:proofErr w:type="spellEnd"/>
      <w:r>
        <w:t xml:space="preserve"> does nothing, education is </w:t>
      </w:r>
      <w:proofErr w:type="gramStart"/>
      <w:r>
        <w:t>great</w:t>
      </w:r>
      <w:proofErr w:type="gramEnd"/>
      <w:r>
        <w:t xml:space="preserve"> but it already happens</w:t>
      </w:r>
    </w:p>
    <w:p w14:paraId="69F215C2" w14:textId="2D7041E0" w:rsidR="009F6C3B" w:rsidRPr="009F6C3B" w:rsidRDefault="009F6C3B" w:rsidP="009F6C3B">
      <w:pPr>
        <w:pStyle w:val="Heading4"/>
        <w:rPr>
          <w:rStyle w:val="Style13ptBold"/>
          <w:b/>
          <w:bCs w:val="0"/>
        </w:rPr>
      </w:pPr>
      <w:r>
        <w:rPr>
          <w:rStyle w:val="Style13ptBold"/>
          <w:b/>
          <w:bCs w:val="0"/>
        </w:rPr>
        <w:t xml:space="preserve">2] I also read an </w:t>
      </w:r>
      <w:proofErr w:type="spellStart"/>
      <w:r>
        <w:rPr>
          <w:rStyle w:val="Style13ptBold"/>
          <w:b/>
          <w:bCs w:val="0"/>
        </w:rPr>
        <w:t>aff</w:t>
      </w:r>
      <w:proofErr w:type="spellEnd"/>
      <w:r>
        <w:rPr>
          <w:rStyle w:val="Style13ptBold"/>
          <w:b/>
          <w:bCs w:val="0"/>
        </w:rPr>
        <w:t xml:space="preserve"> that educates people about abolishing capitalism</w:t>
      </w:r>
    </w:p>
    <w:p w14:paraId="5FA4CE45" w14:textId="18BD01E6" w:rsidR="009F6C3B" w:rsidRDefault="009F6C3B" w:rsidP="009F6C3B">
      <w:pPr>
        <w:pStyle w:val="Heading4"/>
      </w:pPr>
      <w:r>
        <w:t xml:space="preserve">3] </w:t>
      </w:r>
      <w:proofErr w:type="spellStart"/>
      <w:r>
        <w:t>Aff</w:t>
      </w:r>
      <w:proofErr w:type="spellEnd"/>
      <w:r>
        <w:t xml:space="preserve"> doesn’t exist.</w:t>
      </w:r>
    </w:p>
    <w:p w14:paraId="4ACE6884" w14:textId="6B8C6897" w:rsidR="009F6C3B" w:rsidRDefault="009F6C3B" w:rsidP="009F6C3B"/>
    <w:p w14:paraId="723CDE28" w14:textId="77777777" w:rsidR="009F6C3B" w:rsidRDefault="009F6C3B" w:rsidP="009F6C3B">
      <w:pPr>
        <w:pStyle w:val="Heading4"/>
      </w:pPr>
      <w:r>
        <w:t>Anarchism in a vacuum fails – no ways to address climate, imperialism, gendered and racial violence – all their examples are wrong</w:t>
      </w:r>
    </w:p>
    <w:p w14:paraId="2423A110" w14:textId="77777777" w:rsidR="009F6C3B" w:rsidRPr="002074DB" w:rsidRDefault="009F6C3B" w:rsidP="009F6C3B">
      <w:pPr>
        <w:rPr>
          <w:rStyle w:val="Style13ptBold"/>
        </w:rPr>
      </w:pPr>
      <w:proofErr w:type="spellStart"/>
      <w:r>
        <w:rPr>
          <w:rStyle w:val="Style13ptBold"/>
        </w:rPr>
        <w:t>Nodrada</w:t>
      </w:r>
      <w:proofErr w:type="spellEnd"/>
      <w:r>
        <w:rPr>
          <w:rStyle w:val="Style13ptBold"/>
        </w:rPr>
        <w:t xml:space="preserve"> 19</w:t>
      </w:r>
    </w:p>
    <w:p w14:paraId="05E6B876" w14:textId="77777777" w:rsidR="009F6C3B" w:rsidRDefault="009F6C3B" w:rsidP="009F6C3B">
      <w:r>
        <w:t>[</w:t>
      </w:r>
      <w:proofErr w:type="spellStart"/>
      <w:r>
        <w:t>Nodrada</w:t>
      </w:r>
      <w:proofErr w:type="spellEnd"/>
      <w:r>
        <w:t xml:space="preserve"> is a pseudonym for a member of and writer for the Line Struggle Collective. 7/28/2019, “A Marxist Critique of Anarchism”, Medium, </w:t>
      </w:r>
      <w:hyperlink r:id="rId13" w:history="1">
        <w:r w:rsidRPr="00217958">
          <w:rPr>
            <w:rStyle w:val="Hyperlink"/>
          </w:rPr>
          <w:t>https://nodrivers.medium.com/a-marxist-critique-of-anarchism-5b426c51dd5e //</w:t>
        </w:r>
      </w:hyperlink>
      <w:r>
        <w:t xml:space="preserve"> </w:t>
      </w:r>
      <w:proofErr w:type="spellStart"/>
      <w:r>
        <w:t>gbs</w:t>
      </w:r>
      <w:proofErr w:type="spellEnd"/>
      <w:r>
        <w:t xml:space="preserve"> </w:t>
      </w:r>
      <w:proofErr w:type="spellStart"/>
      <w:r>
        <w:t>jacobs</w:t>
      </w:r>
      <w:proofErr w:type="spellEnd"/>
      <w:r>
        <w:t xml:space="preserve"> &amp; </w:t>
      </w:r>
      <w:proofErr w:type="spellStart"/>
      <w:r>
        <w:t>majeed</w:t>
      </w:r>
      <w:proofErr w:type="spellEnd"/>
      <w:r>
        <w:t>]</w:t>
      </w:r>
    </w:p>
    <w:p w14:paraId="7F3F2B94" w14:textId="77777777" w:rsidR="009F6C3B" w:rsidRDefault="009F6C3B" w:rsidP="009F6C3B">
      <w:r>
        <w:t xml:space="preserve">*EZLN = Zapatista Army of National Liberation, </w:t>
      </w:r>
    </w:p>
    <w:p w14:paraId="3577CD1E" w14:textId="77777777" w:rsidR="009F6C3B" w:rsidRDefault="009F6C3B" w:rsidP="009F6C3B">
      <w:pPr>
        <w:rPr>
          <w:rStyle w:val="Emphasis"/>
        </w:rPr>
      </w:pPr>
      <w:r w:rsidRPr="0025252C">
        <w:rPr>
          <w:rStyle w:val="Emphasis"/>
        </w:rPr>
        <w:t>Revolutions guided by Marxist analysis have been the most successful in modern times</w:t>
      </w:r>
      <w:r w:rsidRPr="002074DB">
        <w:rPr>
          <w:sz w:val="16"/>
        </w:rPr>
        <w:t xml:space="preserve">, aiding in the birth and survival of the Soviet Union, the Republic of Cuba, the People’s Republic of China, and the Democratic People’s Republic of Korea. </w:t>
      </w:r>
      <w:r w:rsidRPr="0025252C">
        <w:rPr>
          <w:rStyle w:val="Emphasis"/>
        </w:rPr>
        <w:t xml:space="preserve">The use of </w:t>
      </w:r>
      <w:r w:rsidRPr="002074DB">
        <w:rPr>
          <w:rStyle w:val="Emphasis"/>
          <w:highlight w:val="magenta"/>
        </w:rPr>
        <w:t>the</w:t>
      </w:r>
      <w:r w:rsidRPr="0025252C">
        <w:rPr>
          <w:rStyle w:val="Emphasis"/>
        </w:rPr>
        <w:t xml:space="preserve"> repressive </w:t>
      </w:r>
      <w:r w:rsidRPr="002074DB">
        <w:rPr>
          <w:rStyle w:val="Emphasis"/>
          <w:highlight w:val="magenta"/>
        </w:rPr>
        <w:t>state</w:t>
      </w:r>
      <w:r w:rsidRPr="0025252C">
        <w:rPr>
          <w:rStyle w:val="Emphasis"/>
        </w:rPr>
        <w:t xml:space="preserve"> apparatus </w:t>
      </w:r>
      <w:r w:rsidRPr="002074DB">
        <w:rPr>
          <w:rStyle w:val="Emphasis"/>
          <w:highlight w:val="magenta"/>
        </w:rPr>
        <w:t>has aided</w:t>
      </w:r>
      <w:r w:rsidRPr="0025252C">
        <w:rPr>
          <w:rStyle w:val="Emphasis"/>
        </w:rPr>
        <w:t xml:space="preserve"> these </w:t>
      </w:r>
      <w:r w:rsidRPr="002074DB">
        <w:rPr>
          <w:rStyle w:val="Emphasis"/>
          <w:highlight w:val="magenta"/>
        </w:rPr>
        <w:t>socialist revolutions</w:t>
      </w:r>
      <w:r w:rsidRPr="0025252C">
        <w:rPr>
          <w:rStyle w:val="Emphasis"/>
        </w:rPr>
        <w:t xml:space="preserve"> in </w:t>
      </w:r>
      <w:r w:rsidRPr="002074DB">
        <w:rPr>
          <w:rStyle w:val="Emphasis"/>
          <w:highlight w:val="magenta"/>
        </w:rPr>
        <w:t>resisting</w:t>
      </w:r>
      <w:r w:rsidRPr="0025252C">
        <w:rPr>
          <w:rStyle w:val="Emphasis"/>
        </w:rPr>
        <w:t xml:space="preserve"> bourgeois and </w:t>
      </w:r>
      <w:r w:rsidRPr="002074DB">
        <w:rPr>
          <w:rStyle w:val="Emphasis"/>
          <w:highlight w:val="magenta"/>
        </w:rPr>
        <w:t>imperialist reaction</w:t>
      </w:r>
      <w:r w:rsidRPr="0025252C">
        <w:rPr>
          <w:rStyle w:val="Emphasis"/>
        </w:rPr>
        <w:t xml:space="preserve">, and their </w:t>
      </w:r>
      <w:r w:rsidRPr="002074DB">
        <w:rPr>
          <w:rStyle w:val="Emphasis"/>
          <w:highlight w:val="magenta"/>
        </w:rPr>
        <w:t>discipline</w:t>
      </w:r>
      <w:r w:rsidRPr="0025252C">
        <w:rPr>
          <w:rStyle w:val="Emphasis"/>
        </w:rPr>
        <w:t xml:space="preserve"> in organization, theory, and practice </w:t>
      </w:r>
      <w:r w:rsidRPr="002074DB">
        <w:rPr>
          <w:rStyle w:val="Emphasis"/>
          <w:highlight w:val="magenta"/>
        </w:rPr>
        <w:t>has brought</w:t>
      </w:r>
      <w:r w:rsidRPr="0025252C">
        <w:rPr>
          <w:rStyle w:val="Emphasis"/>
        </w:rPr>
        <w:t xml:space="preserve"> them </w:t>
      </w:r>
      <w:r w:rsidRPr="002074DB">
        <w:rPr>
          <w:rStyle w:val="Emphasis"/>
          <w:highlight w:val="magenta"/>
        </w:rPr>
        <w:t>much success</w:t>
      </w:r>
      <w:r w:rsidRPr="0025252C">
        <w:rPr>
          <w:rStyle w:val="Emphasis"/>
        </w:rPr>
        <w:t>.</w:t>
      </w:r>
      <w:r w:rsidRPr="002074DB">
        <w:rPr>
          <w:sz w:val="16"/>
        </w:rPr>
        <w:t xml:space="preserve"> By contrast, </w:t>
      </w:r>
      <w:r w:rsidRPr="002074DB">
        <w:rPr>
          <w:rStyle w:val="Emphasis"/>
          <w:highlight w:val="magenta"/>
        </w:rPr>
        <w:t>anarchism has seen no</w:t>
      </w:r>
      <w:r w:rsidRPr="0025252C">
        <w:rPr>
          <w:rStyle w:val="Emphasis"/>
        </w:rPr>
        <w:t xml:space="preserve"> success or </w:t>
      </w:r>
      <w:r w:rsidRPr="002074DB">
        <w:rPr>
          <w:rStyle w:val="Emphasis"/>
          <w:highlight w:val="magenta"/>
        </w:rPr>
        <w:t>longstanding revolutions</w:t>
      </w:r>
      <w:r w:rsidRPr="002074DB">
        <w:rPr>
          <w:sz w:val="16"/>
        </w:rPr>
        <w:t xml:space="preserve">. Anarchists tend to point to four main societies as “proof” of anarchism’s salience: </w:t>
      </w:r>
      <w:r w:rsidRPr="0025252C">
        <w:rPr>
          <w:rStyle w:val="StyleUnderline"/>
        </w:rPr>
        <w:t>the Ukrainian Free Territory, the CNT-FAI controlled regions of Spain during the Spanish Civil War, the EZLN in Mexico, and the DFNS in Syria.</w:t>
      </w:r>
      <w:r w:rsidRPr="002074DB">
        <w:rPr>
          <w:sz w:val="16"/>
        </w:rPr>
        <w:t xml:space="preserve"> The </w:t>
      </w:r>
      <w:r w:rsidRPr="0025252C">
        <w:rPr>
          <w:rStyle w:val="StyleUnderline"/>
        </w:rPr>
        <w:t xml:space="preserve">Free Territory only lasted 1918 to </w:t>
      </w:r>
      <w:proofErr w:type="gramStart"/>
      <w:r w:rsidRPr="0025252C">
        <w:rPr>
          <w:rStyle w:val="StyleUnderline"/>
        </w:rPr>
        <w:t>1921, and</w:t>
      </w:r>
      <w:proofErr w:type="gramEnd"/>
      <w:r w:rsidRPr="0025252C">
        <w:rPr>
          <w:rStyle w:val="StyleUnderline"/>
        </w:rPr>
        <w:t xml:space="preserve"> did little to actually build productive forces or expand very far</w:t>
      </w:r>
      <w:r w:rsidRPr="002074DB">
        <w:rPr>
          <w:sz w:val="16"/>
        </w:rPr>
        <w:t xml:space="preserve">. Many anarchists complain that it failed due to Bolshevik “betrayal” (failing to understand that the Bolsheviks did not hold solidarity with the Black Army, rather making a strategic alliance with them against the White Army out of necessity). However, even if this were the case, </w:t>
      </w:r>
      <w:r w:rsidRPr="0025252C">
        <w:rPr>
          <w:rStyle w:val="Emphasis"/>
        </w:rPr>
        <w:t>the Free Territory clearly was not sustainable in the way of self-defense</w:t>
      </w:r>
      <w:r w:rsidRPr="002074DB">
        <w:rPr>
          <w:sz w:val="16"/>
        </w:rPr>
        <w:t xml:space="preserve"> if the Bolsheviks won out against it. The CNT-FAI</w:t>
      </w:r>
      <w:proofErr w:type="gramStart"/>
      <w:r w:rsidRPr="002074DB">
        <w:rPr>
          <w:sz w:val="16"/>
        </w:rPr>
        <w:t>-”controlled</w:t>
      </w:r>
      <w:proofErr w:type="gramEnd"/>
      <w:r w:rsidRPr="002074DB">
        <w:rPr>
          <w:sz w:val="16"/>
        </w:rPr>
        <w:t xml:space="preserve">” regions were even more unimpressive, as </w:t>
      </w:r>
      <w:r w:rsidRPr="0025252C">
        <w:rPr>
          <w:rStyle w:val="StyleUnderline"/>
        </w:rPr>
        <w:t xml:space="preserve">the CNT-FAI operated under the rule of the </w:t>
      </w:r>
      <w:proofErr w:type="spellStart"/>
      <w:r w:rsidRPr="0025252C">
        <w:rPr>
          <w:rStyle w:val="StyleUnderline"/>
        </w:rPr>
        <w:t>Generalitat</w:t>
      </w:r>
      <w:proofErr w:type="spellEnd"/>
      <w:r w:rsidRPr="0025252C">
        <w:rPr>
          <w:rStyle w:val="StyleUnderline"/>
        </w:rPr>
        <w:t xml:space="preserve"> in Catalonia, had concentration camps and other means of repression characteristic of a state, failed to engage in production in an efficient manner, and did not actually abolish commodity production in most regions, despite anarchist claims to the contrary</w:t>
      </w:r>
      <w:r w:rsidRPr="002074DB">
        <w:rPr>
          <w:sz w:val="16"/>
        </w:rPr>
        <w:t xml:space="preserve">. Further, the “revolutionary” regions of Spain were not even entirely controlled by the CNT-FAI, with many </w:t>
      </w:r>
      <w:proofErr w:type="gramStart"/>
      <w:r w:rsidRPr="002074DB">
        <w:rPr>
          <w:sz w:val="16"/>
        </w:rPr>
        <w:t>actually being</w:t>
      </w:r>
      <w:proofErr w:type="gramEnd"/>
      <w:r w:rsidRPr="002074DB">
        <w:rPr>
          <w:sz w:val="16"/>
        </w:rPr>
        <w:t xml:space="preserve"> controlled by the PSOE-affiliated UGT. </w:t>
      </w:r>
      <w:r w:rsidRPr="0025252C">
        <w:rPr>
          <w:rStyle w:val="Emphasis"/>
        </w:rPr>
        <w:t xml:space="preserve">With regards to </w:t>
      </w:r>
      <w:r w:rsidRPr="002074DB">
        <w:rPr>
          <w:rStyle w:val="Emphasis"/>
          <w:highlight w:val="magenta"/>
        </w:rPr>
        <w:t>the EZLN and DFNS, neither consider themselves anarchist</w:t>
      </w:r>
      <w:r w:rsidRPr="0025252C">
        <w:rPr>
          <w:rStyle w:val="Emphasis"/>
        </w:rPr>
        <w:t xml:space="preserve">. The EZLN considers itself to be in the tradition of indigenous political movements and is </w:t>
      </w:r>
      <w:proofErr w:type="gramStart"/>
      <w:r w:rsidRPr="0025252C">
        <w:rPr>
          <w:rStyle w:val="Emphasis"/>
        </w:rPr>
        <w:t>in particular inspired</w:t>
      </w:r>
      <w:proofErr w:type="gramEnd"/>
      <w:r w:rsidRPr="0025252C">
        <w:rPr>
          <w:rStyle w:val="Emphasis"/>
        </w:rPr>
        <w:t xml:space="preserve"> by Emiliano Zapata’s </w:t>
      </w:r>
      <w:proofErr w:type="spellStart"/>
      <w:r w:rsidRPr="0025252C">
        <w:rPr>
          <w:rStyle w:val="Emphasis"/>
        </w:rPr>
        <w:t>Ejército</w:t>
      </w:r>
      <w:proofErr w:type="spellEnd"/>
      <w:r w:rsidRPr="0025252C">
        <w:rPr>
          <w:rStyle w:val="Emphasis"/>
        </w:rPr>
        <w:t xml:space="preserve"> </w:t>
      </w:r>
      <w:proofErr w:type="spellStart"/>
      <w:r w:rsidRPr="0025252C">
        <w:rPr>
          <w:rStyle w:val="Emphasis"/>
        </w:rPr>
        <w:t>Libertador</w:t>
      </w:r>
      <w:proofErr w:type="spellEnd"/>
      <w:r w:rsidRPr="0025252C">
        <w:rPr>
          <w:rStyle w:val="Emphasis"/>
        </w:rPr>
        <w:t xml:space="preserve"> del Sur</w:t>
      </w:r>
      <w:r w:rsidRPr="002074DB">
        <w:rPr>
          <w:sz w:val="16"/>
        </w:rPr>
        <w:t xml:space="preserve">. Anarchists consider the EZLN to be anarchist merely because it has historically followed a decentralized model. They fail to understand that the </w:t>
      </w:r>
      <w:r w:rsidRPr="0025252C">
        <w:rPr>
          <w:rStyle w:val="Emphasis"/>
        </w:rPr>
        <w:t xml:space="preserve">EZLN </w:t>
      </w:r>
      <w:r w:rsidRPr="002074DB">
        <w:rPr>
          <w:rStyle w:val="Emphasis"/>
          <w:highlight w:val="magenta"/>
        </w:rPr>
        <w:t xml:space="preserve">hasn’t survived because of that model, but </w:t>
      </w:r>
      <w:proofErr w:type="gramStart"/>
      <w:r w:rsidRPr="002074DB">
        <w:rPr>
          <w:rStyle w:val="Emphasis"/>
          <w:highlight w:val="magenta"/>
        </w:rPr>
        <w:t>in spite of</w:t>
      </w:r>
      <w:proofErr w:type="gramEnd"/>
      <w:r w:rsidRPr="002074DB">
        <w:rPr>
          <w:rStyle w:val="Emphasis"/>
          <w:highlight w:val="magenta"/>
        </w:rPr>
        <w:t xml:space="preserve"> it</w:t>
      </w:r>
      <w:r w:rsidRPr="002074DB">
        <w:rPr>
          <w:sz w:val="16"/>
        </w:rPr>
        <w:t xml:space="preserve">. The EZLN has survived because it has mass support of the indigenous population in Southern </w:t>
      </w:r>
      <w:proofErr w:type="gramStart"/>
      <w:r w:rsidRPr="002074DB">
        <w:rPr>
          <w:sz w:val="16"/>
        </w:rPr>
        <w:t>Mexico, and</w:t>
      </w:r>
      <w:proofErr w:type="gramEnd"/>
      <w:r w:rsidRPr="002074DB">
        <w:rPr>
          <w:sz w:val="16"/>
        </w:rPr>
        <w:t xml:space="preserve"> has means of blending in among the people. Further</w:t>
      </w:r>
      <w:r w:rsidRPr="0025252C">
        <w:rPr>
          <w:rStyle w:val="StyleUnderline"/>
        </w:rPr>
        <w:t>, it is operating in largely rural areas, where decentralization is less likely to represent a death knell than in urban areas</w:t>
      </w:r>
      <w:r w:rsidRPr="002074DB">
        <w:rPr>
          <w:sz w:val="16"/>
        </w:rPr>
        <w:t xml:space="preserve">. Besides, </w:t>
      </w:r>
      <w:r w:rsidRPr="0025252C">
        <w:rPr>
          <w:rStyle w:val="Emphasis"/>
        </w:rPr>
        <w:t>the EZLN</w:t>
      </w:r>
      <w:r w:rsidRPr="002074DB">
        <w:rPr>
          <w:sz w:val="16"/>
        </w:rPr>
        <w:t xml:space="preserve"> has realized the need to combine legal with illegal work, and </w:t>
      </w:r>
      <w:r w:rsidRPr="002074DB">
        <w:rPr>
          <w:rStyle w:val="Emphasis"/>
          <w:highlight w:val="magenta"/>
        </w:rPr>
        <w:t>now participates in politics</w:t>
      </w:r>
      <w:r w:rsidRPr="0025252C">
        <w:rPr>
          <w:rStyle w:val="Emphasis"/>
        </w:rPr>
        <w:t xml:space="preserve"> through the National Indigenous Congress.</w:t>
      </w:r>
      <w:r w:rsidRPr="002074DB">
        <w:rPr>
          <w:sz w:val="16"/>
        </w:rPr>
        <w:t xml:space="preserve"> The DFNS is a very different case. </w:t>
      </w:r>
      <w:r w:rsidRPr="0025252C">
        <w:rPr>
          <w:rStyle w:val="StyleUnderline"/>
        </w:rPr>
        <w:t xml:space="preserve">The DFNS is most certainly a state, with a police force called </w:t>
      </w:r>
      <w:proofErr w:type="spellStart"/>
      <w:r w:rsidRPr="0025252C">
        <w:rPr>
          <w:rStyle w:val="StyleUnderline"/>
        </w:rPr>
        <w:t>Asayish</w:t>
      </w:r>
      <w:proofErr w:type="spellEnd"/>
      <w:r w:rsidRPr="0025252C">
        <w:rPr>
          <w:rStyle w:val="StyleUnderline"/>
        </w:rPr>
        <w:t xml:space="preserve">, with private property protected by the constitution, and ethnic minorities, particularly Assyrians, face repression and discrimination. It has further been allied very closely to the </w:t>
      </w:r>
      <w:proofErr w:type="gramStart"/>
      <w:r w:rsidRPr="0025252C">
        <w:rPr>
          <w:rStyle w:val="StyleUnderline"/>
        </w:rPr>
        <w:t>US, and</w:t>
      </w:r>
      <w:proofErr w:type="gramEnd"/>
      <w:r w:rsidRPr="0025252C">
        <w:rPr>
          <w:rStyle w:val="StyleUnderline"/>
        </w:rPr>
        <w:t xml:space="preserve"> has operated as a mere proxy for imperialism in Syria.</w:t>
      </w:r>
      <w:r>
        <w:rPr>
          <w:rStyle w:val="StyleUnderline"/>
        </w:rPr>
        <w:t xml:space="preserve"> </w:t>
      </w:r>
      <w:r w:rsidRPr="002074DB">
        <w:rPr>
          <w:sz w:val="16"/>
        </w:rPr>
        <w:t xml:space="preserve">Now that we have examined those common examples given of anarchist societies, let us examine anarchist practice. Anarchists tend to lay heavy emphasis on spontaneity, believing that attempts to create organization, such as by </w:t>
      </w:r>
      <w:r w:rsidRPr="002074DB">
        <w:rPr>
          <w:sz w:val="16"/>
        </w:rPr>
        <w:lastRenderedPageBreak/>
        <w:t xml:space="preserve">building a vanguard party, creates bureaucracy, and leads to a contradiction between the masses and the rulers. This ridiculous view sees organized leadership as always leading to a “new bourgeoisie”, an idea criticized by Lenin in “Left-Wing” Communism: An Infantile Disorder: The divergence between ‘leaders’ and ‘masses’ was brought out with </w:t>
      </w:r>
      <w:proofErr w:type="gramStart"/>
      <w:r w:rsidRPr="002074DB">
        <w:rPr>
          <w:sz w:val="16"/>
        </w:rPr>
        <w:t>particular clarity</w:t>
      </w:r>
      <w:proofErr w:type="gramEnd"/>
      <w:r w:rsidRPr="002074DB">
        <w:rPr>
          <w:sz w:val="16"/>
        </w:rPr>
        <w:t xml:space="preserve"> and sharpness in all countries at the end of and after the imperialist war. The principal reason for this phenomenon was explained many times by Marx and Engels between the years 1852 and 1892 by the example of England. That country’s monopoly position led to the separation from the ‘masses’ of a semi-petty- bourgeois, opportunist ‘</w:t>
      </w:r>
      <w:proofErr w:type="spellStart"/>
      <w:r w:rsidRPr="002074DB">
        <w:rPr>
          <w:sz w:val="16"/>
        </w:rPr>
        <w:t>labour</w:t>
      </w:r>
      <w:proofErr w:type="spellEnd"/>
      <w:r w:rsidRPr="002074DB">
        <w:rPr>
          <w:sz w:val="16"/>
        </w:rPr>
        <w:t xml:space="preserve"> aristocracy’. The leaders of this </w:t>
      </w:r>
      <w:proofErr w:type="spellStart"/>
      <w:r w:rsidRPr="002074DB">
        <w:rPr>
          <w:sz w:val="16"/>
        </w:rPr>
        <w:t>labour</w:t>
      </w:r>
      <w:proofErr w:type="spellEnd"/>
      <w:r w:rsidRPr="002074DB">
        <w:rPr>
          <w:sz w:val="16"/>
        </w:rPr>
        <w:t xml:space="preserve"> aristocracy constantly deserted to the </w:t>
      </w:r>
      <w:proofErr w:type="gramStart"/>
      <w:r w:rsidRPr="002074DB">
        <w:rPr>
          <w:sz w:val="16"/>
        </w:rPr>
        <w:t>bourgeoisie, and</w:t>
      </w:r>
      <w:proofErr w:type="gramEnd"/>
      <w:r w:rsidRPr="002074DB">
        <w:rPr>
          <w:sz w:val="16"/>
        </w:rPr>
        <w:t xml:space="preserve"> were directly or indirectly in its pay. Marx earned the </w:t>
      </w:r>
      <w:proofErr w:type="spellStart"/>
      <w:r w:rsidRPr="002074DB">
        <w:rPr>
          <w:sz w:val="16"/>
        </w:rPr>
        <w:t>honour</w:t>
      </w:r>
      <w:proofErr w:type="spellEnd"/>
      <w:r w:rsidRPr="002074DB">
        <w:rPr>
          <w:sz w:val="16"/>
        </w:rPr>
        <w:t xml:space="preserve"> of incurring the hatred of these scoundrels by openly branding them as traitors. Modern (twentieth century) imperialism created a privileged, monopoly position for a few advanced countries, and this gave rise everywhere in the Second International to a certain type of traitor, opportunist, social-chauvinist leaders, who champion the interests of their own craft, their own section of the </w:t>
      </w:r>
      <w:proofErr w:type="spellStart"/>
      <w:r w:rsidRPr="002074DB">
        <w:rPr>
          <w:sz w:val="16"/>
        </w:rPr>
        <w:t>labour</w:t>
      </w:r>
      <w:proofErr w:type="spellEnd"/>
      <w:r w:rsidRPr="002074DB">
        <w:rPr>
          <w:sz w:val="16"/>
        </w:rPr>
        <w:t xml:space="preserve"> aristocracy. This divorced the opportunist parties from the ‘masses’, that is, from the broadest strata of the working people, from their majority, from the lowest-paid workers. The victory of the revolutionary proletariat is impossible unless this evil is combated, unless the opportunist, social-traitor leaders are exposed, </w:t>
      </w:r>
      <w:proofErr w:type="gramStart"/>
      <w:r w:rsidRPr="002074DB">
        <w:rPr>
          <w:sz w:val="16"/>
        </w:rPr>
        <w:t>discredited</w:t>
      </w:r>
      <w:proofErr w:type="gramEnd"/>
      <w:r w:rsidRPr="002074DB">
        <w:rPr>
          <w:sz w:val="16"/>
        </w:rPr>
        <w:t xml:space="preserve"> and expelled. And that is the policy on which the Third International embarked. </w:t>
      </w:r>
      <w:r w:rsidRPr="0025252C">
        <w:rPr>
          <w:rStyle w:val="Emphasis"/>
        </w:rPr>
        <w:t>Leaders do not constitute a separate, antagonistic class to masses</w:t>
      </w:r>
      <w:r w:rsidRPr="002074DB">
        <w:rPr>
          <w:sz w:val="16"/>
        </w:rPr>
        <w:t xml:space="preserve">. And yet, anarchists continue to assert that they do, and continue to place all their bets on spontaneity. </w:t>
      </w:r>
      <w:r w:rsidRPr="0025252C">
        <w:rPr>
          <w:rStyle w:val="StyleUnderline"/>
        </w:rPr>
        <w:t xml:space="preserve">This means that anarchists tend to merely follow mass movements whenever they crop </w:t>
      </w:r>
      <w:proofErr w:type="gramStart"/>
      <w:r w:rsidRPr="0025252C">
        <w:rPr>
          <w:rStyle w:val="StyleUnderline"/>
        </w:rPr>
        <w:t>up, and</w:t>
      </w:r>
      <w:proofErr w:type="gramEnd"/>
      <w:r w:rsidRPr="0025252C">
        <w:rPr>
          <w:rStyle w:val="StyleUnderline"/>
        </w:rPr>
        <w:t xml:space="preserve"> refuse to take the initiative necessary to organize them sufficiently for success, or to raise their consciousness to any significant extent</w:t>
      </w:r>
      <w:r w:rsidRPr="002074DB">
        <w:rPr>
          <w:sz w:val="16"/>
        </w:rPr>
        <w:t xml:space="preserve">. While Marxists combine the socialist movement and the worker’s movement, with the Party raising the consciousness of the proletariat and guiding them beyond spontaneity into political movements, </w:t>
      </w:r>
      <w:r w:rsidRPr="002074DB">
        <w:rPr>
          <w:rStyle w:val="Emphasis"/>
          <w:highlight w:val="magenta"/>
        </w:rPr>
        <w:t>anarchists merely follow</w:t>
      </w:r>
      <w:r w:rsidRPr="0025252C">
        <w:rPr>
          <w:rStyle w:val="Emphasis"/>
        </w:rPr>
        <w:t xml:space="preserve"> behind the spontaneity of the masses</w:t>
      </w:r>
      <w:r w:rsidRPr="002074DB">
        <w:rPr>
          <w:sz w:val="16"/>
        </w:rPr>
        <w:t xml:space="preserve">. Anarchists reject political work broadly, and often reject legal work as a whole. </w:t>
      </w:r>
      <w:r w:rsidRPr="002074DB">
        <w:rPr>
          <w:rStyle w:val="Emphasis"/>
        </w:rPr>
        <w:t xml:space="preserve">Anarchists view any </w:t>
      </w:r>
      <w:r w:rsidRPr="002074DB">
        <w:rPr>
          <w:rStyle w:val="Emphasis"/>
          <w:highlight w:val="magenta"/>
        </w:rPr>
        <w:t>participation in politics</w:t>
      </w:r>
      <w:r w:rsidRPr="002074DB">
        <w:rPr>
          <w:rStyle w:val="Emphasis"/>
        </w:rPr>
        <w:t xml:space="preserve"> as useless, failing to see that participating</w:t>
      </w:r>
      <w:r w:rsidRPr="0025252C">
        <w:rPr>
          <w:rStyle w:val="Emphasis"/>
        </w:rPr>
        <w:t xml:space="preserve"> </w:t>
      </w:r>
      <w:r w:rsidRPr="002074DB">
        <w:rPr>
          <w:rStyle w:val="Emphasis"/>
          <w:highlight w:val="magenta"/>
        </w:rPr>
        <w:t>does not</w:t>
      </w:r>
      <w:r w:rsidRPr="0025252C">
        <w:rPr>
          <w:rStyle w:val="Emphasis"/>
        </w:rPr>
        <w:t xml:space="preserve"> necessarily </w:t>
      </w:r>
      <w:r w:rsidRPr="002074DB">
        <w:rPr>
          <w:rStyle w:val="Emphasis"/>
          <w:highlight w:val="magenta"/>
        </w:rPr>
        <w:t>mean one views such participation as an avenue to revolution, but merely a component</w:t>
      </w:r>
      <w:r w:rsidRPr="002074DB">
        <w:rPr>
          <w:sz w:val="16"/>
        </w:rPr>
        <w:t xml:space="preserve">. </w:t>
      </w:r>
      <w:r w:rsidRPr="0025252C">
        <w:rPr>
          <w:rStyle w:val="StyleUnderline"/>
        </w:rPr>
        <w:t xml:space="preserve">Boycott of bourgeois politics can be useful </w:t>
      </w:r>
      <w:proofErr w:type="gramStart"/>
      <w:r w:rsidRPr="0025252C">
        <w:rPr>
          <w:rStyle w:val="StyleUnderline"/>
        </w:rPr>
        <w:t>in particular cases</w:t>
      </w:r>
      <w:proofErr w:type="gramEnd"/>
      <w:r w:rsidRPr="0025252C">
        <w:rPr>
          <w:rStyle w:val="StyleUnderline"/>
        </w:rPr>
        <w:t>, as when the Party has the support of enough of the masses that to do so threatens the legitimacy of bourgeois democracy</w:t>
      </w:r>
      <w:r w:rsidRPr="002074DB">
        <w:rPr>
          <w:sz w:val="16"/>
        </w:rPr>
        <w:t xml:space="preserve">. However, </w:t>
      </w:r>
      <w:r w:rsidRPr="0025252C">
        <w:rPr>
          <w:rStyle w:val="Emphasis"/>
        </w:rPr>
        <w:t>to merely make it a principle cuts off an avenue which is important to make use of for agitation.</w:t>
      </w:r>
      <w:r w:rsidRPr="002074DB">
        <w:rPr>
          <w:sz w:val="16"/>
        </w:rPr>
        <w:t xml:space="preserve"> </w:t>
      </w:r>
      <w:proofErr w:type="gramStart"/>
      <w:r w:rsidRPr="002074DB">
        <w:rPr>
          <w:sz w:val="16"/>
        </w:rPr>
        <w:t>As long as</w:t>
      </w:r>
      <w:proofErr w:type="gramEnd"/>
      <w:r w:rsidRPr="002074DB">
        <w:rPr>
          <w:sz w:val="16"/>
        </w:rPr>
        <w:t xml:space="preserve"> the proletariat believes in the legitimacy of bourgeois democracy, the Party must use bourgeois democracy as a platform. The anarchist emphasis on spontaneity, voluntary association, and individuality, coupled with opposition to political work or organizational discipline, leads to utter failure in the building of successful movements. </w:t>
      </w:r>
      <w:r w:rsidRPr="002074DB">
        <w:rPr>
          <w:rStyle w:val="StyleUnderline"/>
        </w:rPr>
        <w:t>Occupy Wall Street, which placed heavy emphasis on consensus democracy, voluntary association, and ideological pluralism</w:t>
      </w:r>
      <w:r w:rsidRPr="002074DB">
        <w:rPr>
          <w:sz w:val="16"/>
        </w:rPr>
        <w:t xml:space="preserve"> (contrasted to Marxist emphasis on unity in strategy and tactics) </w:t>
      </w:r>
      <w:r w:rsidRPr="002074DB">
        <w:rPr>
          <w:rStyle w:val="StyleUnderline"/>
        </w:rPr>
        <w:t>lead to its total failure</w:t>
      </w:r>
      <w:r w:rsidRPr="002074DB">
        <w:rPr>
          <w:sz w:val="16"/>
        </w:rPr>
        <w:t xml:space="preserve">. Modern-day </w:t>
      </w:r>
      <w:r w:rsidRPr="00316425">
        <w:rPr>
          <w:rStyle w:val="Emphasis"/>
          <w:highlight w:val="magenta"/>
        </w:rPr>
        <w:t>antifa</w:t>
      </w:r>
      <w:r w:rsidRPr="002074DB">
        <w:rPr>
          <w:rStyle w:val="Emphasis"/>
        </w:rPr>
        <w:t xml:space="preserve">, </w:t>
      </w:r>
      <w:r w:rsidRPr="002074DB">
        <w:rPr>
          <w:sz w:val="16"/>
        </w:rPr>
        <w:t xml:space="preserve">while it succeeds in shutting down individual fascist rallies, </w:t>
      </w:r>
      <w:r w:rsidRPr="00316425">
        <w:rPr>
          <w:rStyle w:val="Emphasis"/>
          <w:highlight w:val="magenta"/>
        </w:rPr>
        <w:t>has failed</w:t>
      </w:r>
      <w:r w:rsidRPr="002074DB">
        <w:rPr>
          <w:rStyle w:val="Emphasis"/>
        </w:rPr>
        <w:t xml:space="preserve"> to truly crush fascism</w:t>
      </w:r>
      <w:r w:rsidRPr="002074DB">
        <w:rPr>
          <w:rStyle w:val="StyleUnderline"/>
        </w:rPr>
        <w:t xml:space="preserve">, with </w:t>
      </w:r>
      <w:r w:rsidRPr="00316425">
        <w:rPr>
          <w:rStyle w:val="StyleUnderline"/>
          <w:highlight w:val="magenta"/>
        </w:rPr>
        <w:t>the frequency of</w:t>
      </w:r>
      <w:r w:rsidRPr="002074DB">
        <w:rPr>
          <w:rStyle w:val="StyleUnderline"/>
        </w:rPr>
        <w:t xml:space="preserve"> individual mass </w:t>
      </w:r>
      <w:r w:rsidRPr="00316425">
        <w:rPr>
          <w:rStyle w:val="StyleUnderline"/>
          <w:highlight w:val="magenta"/>
        </w:rPr>
        <w:t>violence from reactionaries increasing</w:t>
      </w:r>
      <w:r w:rsidRPr="002074DB">
        <w:rPr>
          <w:rStyle w:val="StyleUnderline"/>
        </w:rPr>
        <w:t>, and with little detriment to the size of fascist movements.</w:t>
      </w:r>
      <w:r w:rsidRPr="002074DB">
        <w:rPr>
          <w:sz w:val="16"/>
        </w:rPr>
        <w:t xml:space="preserve"> Contrast this to historic and modern socialist states, which repress the class basis of fascism (the petite-bourgeoisie, labor aristocracy, and haute bourgeoisie), and thus succeed in its destruction. </w:t>
      </w:r>
      <w:r w:rsidRPr="00316425">
        <w:rPr>
          <w:rStyle w:val="Emphasis"/>
          <w:highlight w:val="magenta"/>
        </w:rPr>
        <w:t>Anarchism</w:t>
      </w:r>
      <w:r w:rsidRPr="002074DB">
        <w:rPr>
          <w:rStyle w:val="Emphasis"/>
        </w:rPr>
        <w:t xml:space="preserve"> also </w:t>
      </w:r>
      <w:r w:rsidRPr="00316425">
        <w:rPr>
          <w:rStyle w:val="Emphasis"/>
          <w:highlight w:val="magenta"/>
        </w:rPr>
        <w:t>offers very little in</w:t>
      </w:r>
      <w:r w:rsidRPr="002074DB">
        <w:rPr>
          <w:rStyle w:val="Emphasis"/>
        </w:rPr>
        <w:t xml:space="preserve"> the way of </w:t>
      </w:r>
      <w:r w:rsidRPr="00316425">
        <w:rPr>
          <w:rStyle w:val="Emphasis"/>
          <w:highlight w:val="magenta"/>
        </w:rPr>
        <w:t>anti-imperialism and decol</w:t>
      </w:r>
      <w:r w:rsidRPr="002074DB">
        <w:rPr>
          <w:rStyle w:val="Emphasis"/>
        </w:rPr>
        <w:t>onization</w:t>
      </w:r>
      <w:r w:rsidRPr="002074DB">
        <w:rPr>
          <w:sz w:val="16"/>
        </w:rPr>
        <w:t xml:space="preserve">. </w:t>
      </w:r>
      <w:r w:rsidRPr="002074DB">
        <w:rPr>
          <w:rStyle w:val="StyleUnderline"/>
        </w:rPr>
        <w:t>Both require great discipline and a strong repressive state apparatus</w:t>
      </w:r>
      <w:r w:rsidRPr="002074DB">
        <w:rPr>
          <w:sz w:val="16"/>
        </w:rPr>
        <w:t xml:space="preserve">. Anarchism has failed to build any long-lasting movement or society, and it certainly offers no means of resisting imperialism and colonization. It is no coincidence that </w:t>
      </w:r>
      <w:r w:rsidRPr="002074DB">
        <w:rPr>
          <w:rStyle w:val="Emphasis"/>
        </w:rPr>
        <w:t>Marxism has played such a major role in historic national liberation struggles</w:t>
      </w:r>
      <w:r w:rsidRPr="002074DB">
        <w:rPr>
          <w:sz w:val="16"/>
        </w:rPr>
        <w:t xml:space="preserve">, </w:t>
      </w:r>
      <w:r w:rsidRPr="002074DB">
        <w:rPr>
          <w:rStyle w:val="Emphasis"/>
        </w:rPr>
        <w:t>while anarchism has tended to avoid the national question</w:t>
      </w:r>
      <w:r w:rsidRPr="002074DB">
        <w:rPr>
          <w:rStyle w:val="StyleUnderline"/>
        </w:rPr>
        <w:t>, or make utopian statements like claiming it’s unnecessary since all nations will be abolished during the revolution, and that by extension, for example, the Israeli-Palestinian conflict will be solved with a “no state solution</w:t>
      </w:r>
      <w:r w:rsidRPr="002074DB">
        <w:rPr>
          <w:sz w:val="16"/>
        </w:rPr>
        <w:t xml:space="preserve">”. On the question of the fight against the gendered division of labor, anarchism also fails in its shying away from discipline, organization, and the use of the state. </w:t>
      </w:r>
      <w:r w:rsidRPr="00316425">
        <w:rPr>
          <w:rStyle w:val="Emphasis"/>
          <w:highlight w:val="magenta"/>
        </w:rPr>
        <w:t>Patriarchal elements</w:t>
      </w:r>
      <w:r w:rsidRPr="002074DB">
        <w:rPr>
          <w:sz w:val="16"/>
        </w:rPr>
        <w:t xml:space="preserve">, the defenders of the gendered division of labor, </w:t>
      </w:r>
      <w:r w:rsidRPr="00316425">
        <w:rPr>
          <w:rStyle w:val="Emphasis"/>
          <w:highlight w:val="magenta"/>
        </w:rPr>
        <w:t>cannot</w:t>
      </w:r>
      <w:r w:rsidRPr="002074DB">
        <w:rPr>
          <w:rStyle w:val="Emphasis"/>
        </w:rPr>
        <w:t xml:space="preserve"> properly </w:t>
      </w:r>
      <w:r w:rsidRPr="00316425">
        <w:rPr>
          <w:rStyle w:val="Emphasis"/>
          <w:highlight w:val="magenta"/>
        </w:rPr>
        <w:t>be combatted without a fully developed means of repression</w:t>
      </w:r>
      <w:r w:rsidRPr="002074DB">
        <w:rPr>
          <w:sz w:val="16"/>
        </w:rPr>
        <w:t xml:space="preserve">. </w:t>
      </w:r>
      <w:r w:rsidRPr="002074DB">
        <w:rPr>
          <w:rStyle w:val="Emphasis"/>
        </w:rPr>
        <w:t xml:space="preserve">Anarchism offers </w:t>
      </w:r>
      <w:r w:rsidRPr="00316425">
        <w:rPr>
          <w:rStyle w:val="Emphasis"/>
          <w:highlight w:val="magenta"/>
        </w:rPr>
        <w:t>no</w:t>
      </w:r>
      <w:r w:rsidRPr="002074DB">
        <w:rPr>
          <w:rStyle w:val="Emphasis"/>
        </w:rPr>
        <w:t xml:space="preserve"> realistic </w:t>
      </w:r>
      <w:r w:rsidRPr="00316425">
        <w:rPr>
          <w:rStyle w:val="Emphasis"/>
          <w:highlight w:val="magenta"/>
        </w:rPr>
        <w:t>means of organizing</w:t>
      </w:r>
      <w:r w:rsidRPr="002074DB">
        <w:rPr>
          <w:rStyle w:val="Emphasis"/>
        </w:rPr>
        <w:t xml:space="preserve"> LGBT </w:t>
      </w:r>
      <w:r w:rsidRPr="00316425">
        <w:rPr>
          <w:rStyle w:val="Emphasis"/>
          <w:highlight w:val="magenta"/>
        </w:rPr>
        <w:t>healthcare</w:t>
      </w:r>
      <w:r w:rsidRPr="002074DB">
        <w:rPr>
          <w:rStyle w:val="Emphasis"/>
        </w:rPr>
        <w:t xml:space="preserve"> on a broad scale or socializing domestic labor.</w:t>
      </w:r>
      <w:r w:rsidRPr="002074DB">
        <w:rPr>
          <w:sz w:val="16"/>
        </w:rPr>
        <w:t xml:space="preserve"> </w:t>
      </w:r>
      <w:r w:rsidRPr="002074DB">
        <w:rPr>
          <w:rStyle w:val="StyleUnderline"/>
        </w:rPr>
        <w:t xml:space="preserve">Anarchists might claim socialist states are inherently patriarchal and anti-LGBT, but what they fail to realize is that whatever anti-LGBT or patriarchal aspects exist in socialist states are not merely due to “state socialism” being “inherently reactionary”. </w:t>
      </w:r>
      <w:proofErr w:type="gramStart"/>
      <w:r w:rsidRPr="002074DB">
        <w:rPr>
          <w:rStyle w:val="StyleUnderline"/>
        </w:rPr>
        <w:t>Instead</w:t>
      </w:r>
      <w:proofErr w:type="gramEnd"/>
      <w:r w:rsidRPr="002074DB">
        <w:rPr>
          <w:rStyle w:val="StyleUnderline"/>
        </w:rPr>
        <w:t xml:space="preserve"> they are a reflection of the continuing contradiction of old and new, reactionary and progressive</w:t>
      </w:r>
      <w:r w:rsidRPr="002074DB">
        <w:rPr>
          <w:sz w:val="16"/>
        </w:rPr>
        <w:t xml:space="preserve">, being expressed even within the Party. </w:t>
      </w:r>
      <w:r w:rsidRPr="00316425">
        <w:rPr>
          <w:rStyle w:val="Emphasis"/>
          <w:highlight w:val="magenta"/>
        </w:rPr>
        <w:t>The Party holds members who</w:t>
      </w:r>
      <w:r w:rsidRPr="002074DB">
        <w:rPr>
          <w:sz w:val="16"/>
        </w:rPr>
        <w:t xml:space="preserve"> benefit from, or </w:t>
      </w:r>
      <w:r w:rsidRPr="00316425">
        <w:rPr>
          <w:rStyle w:val="Emphasis"/>
          <w:highlight w:val="magenta"/>
        </w:rPr>
        <w:t>have been indoctrinated</w:t>
      </w:r>
      <w:r w:rsidRPr="002074DB">
        <w:rPr>
          <w:rStyle w:val="Emphasis"/>
        </w:rPr>
        <w:t xml:space="preserve"> into, the institution of the gendered division of labor</w:t>
      </w:r>
      <w:r w:rsidRPr="002074DB">
        <w:rPr>
          <w:sz w:val="16"/>
        </w:rPr>
        <w:t xml:space="preserve">. Especially significant to this is that socialist revolutions occur in those nations which are the weakest link in world imperialism, and that said nations tend to have especially pronounced, typically semi-feudal and/or colonial gendered divisions of labor, and do not have the developed proletarianization of women pre-revolution which poses a revolutionary challenge to the gendered division of labor. To combat the </w:t>
      </w:r>
      <w:r w:rsidRPr="002074DB">
        <w:rPr>
          <w:sz w:val="16"/>
        </w:rPr>
        <w:lastRenderedPageBreak/>
        <w:t xml:space="preserve">gendered division of labor, Parties the world over must elevate the LGBT community and women to its leadership, not reject scientific socialism in favor of anarchism. Very importantly, on the point of anarchism’s lack of potential in organizing major social change, </w:t>
      </w:r>
      <w:r w:rsidRPr="00316425">
        <w:rPr>
          <w:rStyle w:val="Emphasis"/>
          <w:highlight w:val="magenta"/>
        </w:rPr>
        <w:t>anarchism</w:t>
      </w:r>
      <w:r w:rsidRPr="002074DB">
        <w:rPr>
          <w:rStyle w:val="Emphasis"/>
        </w:rPr>
        <w:t xml:space="preserve">’s proposed localized and decentralized productive model </w:t>
      </w:r>
      <w:r w:rsidRPr="00316425">
        <w:rPr>
          <w:rStyle w:val="Emphasis"/>
          <w:highlight w:val="magenta"/>
        </w:rPr>
        <w:t>cannot</w:t>
      </w:r>
      <w:r w:rsidRPr="002074DB">
        <w:rPr>
          <w:rStyle w:val="Emphasis"/>
        </w:rPr>
        <w:t xml:space="preserve"> properly change production in a manner which is efficient enough to </w:t>
      </w:r>
      <w:r w:rsidRPr="00316425">
        <w:rPr>
          <w:rStyle w:val="Emphasis"/>
          <w:highlight w:val="magenta"/>
        </w:rPr>
        <w:t>combat productive models which contribute to climate change. Only a centralized planned economy can</w:t>
      </w:r>
      <w:r w:rsidRPr="002074DB">
        <w:rPr>
          <w:rStyle w:val="Emphasis"/>
        </w:rPr>
        <w:t xml:space="preserve"> truly save us from the devastation of climate change, not scrambling to organize a massive initiative among many scattered localized communes and confederations.</w:t>
      </w:r>
    </w:p>
    <w:p w14:paraId="5004D795" w14:textId="77777777" w:rsidR="009F6C3B" w:rsidRDefault="009F6C3B" w:rsidP="009F6C3B">
      <w:pPr>
        <w:rPr>
          <w:rStyle w:val="Emphasis"/>
        </w:rPr>
      </w:pPr>
    </w:p>
    <w:p w14:paraId="64CF473E" w14:textId="77777777" w:rsidR="009F6C3B" w:rsidRPr="00711610" w:rsidRDefault="009F6C3B" w:rsidP="009F6C3B">
      <w:pPr>
        <w:pStyle w:val="Heading4"/>
      </w:pPr>
      <w:r>
        <w:t>State regulated AI innovation solves their impact and enables communist transition</w:t>
      </w:r>
    </w:p>
    <w:p w14:paraId="7EED06BD" w14:textId="77777777" w:rsidR="009F6C3B" w:rsidRPr="00711610" w:rsidRDefault="009F6C3B" w:rsidP="009F6C3B">
      <w:pPr>
        <w:rPr>
          <w:rStyle w:val="Style13ptBold"/>
        </w:rPr>
      </w:pPr>
      <w:r>
        <w:rPr>
          <w:rStyle w:val="Style13ptBold"/>
        </w:rPr>
        <w:t>Xiang 18</w:t>
      </w:r>
    </w:p>
    <w:p w14:paraId="66286C1B" w14:textId="77777777" w:rsidR="009F6C3B" w:rsidRPr="00711610" w:rsidRDefault="009F6C3B" w:rsidP="009F6C3B">
      <w:r w:rsidRPr="00711610">
        <w:t>[</w:t>
      </w:r>
      <w:r>
        <w:t xml:space="preserve">Feng Xiang, a professor of law at Tsinghua University, is one of China’s most prominent legal scholars. He spoke at the Berggruen Institute’s China Center workshop on artificial intelligence in March in Beijing. 5/3/18, “AI will spell the end of capitalism”, Washington Post, </w:t>
      </w:r>
      <w:hyperlink r:id="rId14" w:history="1">
        <w:r w:rsidRPr="00217958">
          <w:rPr>
            <w:rStyle w:val="Hyperlink"/>
          </w:rPr>
          <w:t>https://www.washingtonpost.com/news/theworldpost/wp/2018/05/03/end-of-capitalism/</w:t>
        </w:r>
      </w:hyperlink>
      <w:r>
        <w:t xml:space="preserve"> // </w:t>
      </w:r>
      <w:proofErr w:type="spellStart"/>
      <w:r>
        <w:t>gbs</w:t>
      </w:r>
      <w:proofErr w:type="spellEnd"/>
      <w:r>
        <w:t xml:space="preserve"> </w:t>
      </w:r>
      <w:proofErr w:type="spellStart"/>
      <w:r>
        <w:t>jacobs</w:t>
      </w:r>
      <w:proofErr w:type="spellEnd"/>
      <w:r>
        <w:t xml:space="preserve"> &amp; </w:t>
      </w:r>
      <w:proofErr w:type="spellStart"/>
      <w:r>
        <w:t>majeed</w:t>
      </w:r>
      <w:proofErr w:type="spellEnd"/>
      <w:r>
        <w:t>]</w:t>
      </w:r>
    </w:p>
    <w:p w14:paraId="37C833EE" w14:textId="77777777" w:rsidR="009F6C3B" w:rsidRDefault="009F6C3B" w:rsidP="009F6C3B">
      <w:pPr>
        <w:rPr>
          <w:rStyle w:val="StyleUnderline"/>
        </w:rPr>
      </w:pPr>
      <w:r w:rsidRPr="00711610">
        <w:rPr>
          <w:sz w:val="16"/>
        </w:rPr>
        <w:t xml:space="preserve">Even at this early stage, </w:t>
      </w:r>
      <w:r w:rsidRPr="00711610">
        <w:rPr>
          <w:rStyle w:val="StyleUnderline"/>
        </w:rPr>
        <w:t>the idea that digital capitalism will somehow make social welfare a priority has already proven to be a fairytale</w:t>
      </w:r>
      <w:r w:rsidRPr="00711610">
        <w:rPr>
          <w:sz w:val="16"/>
        </w:rPr>
        <w:t xml:space="preserve">. The billionaires of Google and Apple, who have been depositing company profits in offshore havens to avoid taxation, are hardly paragons of social responsibility. The ongoing scandal around Facebook’s business model, which puts profitability above responsible citizenship, is yet another example of how </w:t>
      </w:r>
      <w:r w:rsidRPr="00711610">
        <w:rPr>
          <w:rStyle w:val="Emphasis"/>
        </w:rPr>
        <w:t>in digital capitalism, private companies only look after their own interests at the expense of the rest of society.</w:t>
      </w:r>
      <w:r>
        <w:rPr>
          <w:rStyle w:val="Emphasis"/>
        </w:rPr>
        <w:t xml:space="preserve"> </w:t>
      </w:r>
      <w:r w:rsidRPr="00711610">
        <w:rPr>
          <w:sz w:val="16"/>
        </w:rPr>
        <w:t xml:space="preserve">One can readily see where this is all headed once technological unemployment accelerates. “Our responsibility is to our shareholders,” the robot owners will say. “We are not an employment agency or a charity.” </w:t>
      </w:r>
      <w:r w:rsidRPr="00711610">
        <w:rPr>
          <w:rStyle w:val="Emphasis"/>
        </w:rPr>
        <w:t xml:space="preserve">These </w:t>
      </w:r>
      <w:r w:rsidRPr="00711610">
        <w:rPr>
          <w:rStyle w:val="Emphasis"/>
          <w:highlight w:val="magenta"/>
        </w:rPr>
        <w:t>companies have been able to get away with</w:t>
      </w:r>
      <w:r w:rsidRPr="00711610">
        <w:rPr>
          <w:rStyle w:val="Emphasis"/>
        </w:rPr>
        <w:t xml:space="preserve"> their social </w:t>
      </w:r>
      <w:r w:rsidRPr="00711610">
        <w:rPr>
          <w:rStyle w:val="Emphasis"/>
          <w:highlight w:val="magenta"/>
        </w:rPr>
        <w:t>irresponsibility because the legal system</w:t>
      </w:r>
      <w:r w:rsidRPr="00711610">
        <w:rPr>
          <w:rStyle w:val="Emphasis"/>
        </w:rPr>
        <w:t xml:space="preserve"> and its loopholes </w:t>
      </w:r>
      <w:r w:rsidRPr="00711610">
        <w:rPr>
          <w:rStyle w:val="Emphasis"/>
          <w:highlight w:val="magenta"/>
        </w:rPr>
        <w:t>in the West are geared to protect private property</w:t>
      </w:r>
      <w:r w:rsidRPr="00711610">
        <w:rPr>
          <w:rStyle w:val="Emphasis"/>
        </w:rPr>
        <w:t xml:space="preserve"> above all else</w:t>
      </w:r>
      <w:r w:rsidRPr="00711610">
        <w:rPr>
          <w:sz w:val="16"/>
        </w:rPr>
        <w:t xml:space="preserve">. Of course, in China, we have big privately owned Internet companies like Alibaba and Tencent. </w:t>
      </w:r>
      <w:r w:rsidRPr="00711610">
        <w:rPr>
          <w:rStyle w:val="StyleUnderline"/>
        </w:rPr>
        <w:t>But unlike in the West, they are monitored by the state and do not regard themselves as above or beyond social control.</w:t>
      </w:r>
      <w:r w:rsidRPr="00711610">
        <w:rPr>
          <w:sz w:val="16"/>
        </w:rPr>
        <w:t xml:space="preserve"> </w:t>
      </w:r>
      <w:r w:rsidRPr="00711610">
        <w:rPr>
          <w:rStyle w:val="Emphasis"/>
        </w:rPr>
        <w:t xml:space="preserve">It is </w:t>
      </w:r>
      <w:r w:rsidRPr="00711610">
        <w:rPr>
          <w:rStyle w:val="Emphasis"/>
          <w:highlight w:val="magenta"/>
        </w:rPr>
        <w:t>the</w:t>
      </w:r>
      <w:r w:rsidRPr="00711610">
        <w:rPr>
          <w:rStyle w:val="Emphasis"/>
        </w:rPr>
        <w:t xml:space="preserve"> very </w:t>
      </w:r>
      <w:r w:rsidRPr="00711610">
        <w:rPr>
          <w:rStyle w:val="Emphasis"/>
          <w:highlight w:val="magenta"/>
        </w:rPr>
        <w:t>pervasiveness of AI</w:t>
      </w:r>
      <w:r w:rsidRPr="00711610">
        <w:rPr>
          <w:rStyle w:val="Emphasis"/>
        </w:rPr>
        <w:t xml:space="preserve"> that </w:t>
      </w:r>
      <w:r w:rsidRPr="00711610">
        <w:rPr>
          <w:rStyle w:val="Emphasis"/>
          <w:highlight w:val="magenta"/>
        </w:rPr>
        <w:t>will spell the end of market dominance</w:t>
      </w:r>
      <w:r w:rsidRPr="00711610">
        <w:rPr>
          <w:rStyle w:val="Emphasis"/>
        </w:rPr>
        <w:t xml:space="preserve">. </w:t>
      </w:r>
      <w:r w:rsidRPr="00711610">
        <w:rPr>
          <w:sz w:val="16"/>
        </w:rPr>
        <w:t xml:space="preserve">The market may reasonably if unequally function if industry creates employment opportunities for most people. </w:t>
      </w:r>
      <w:r w:rsidRPr="00711610">
        <w:rPr>
          <w:rStyle w:val="StyleUnderline"/>
        </w:rPr>
        <w:t>But when industry only produces joblessness, as robots take over more and more, there is no good alternative but for the state to step in.</w:t>
      </w:r>
      <w:r w:rsidRPr="00711610">
        <w:rPr>
          <w:sz w:val="16"/>
        </w:rPr>
        <w:t xml:space="preserve"> </w:t>
      </w:r>
      <w:r w:rsidRPr="00711610">
        <w:rPr>
          <w:rStyle w:val="Emphasis"/>
        </w:rPr>
        <w:t xml:space="preserve">As AI invades economic and social life, </w:t>
      </w:r>
      <w:r w:rsidRPr="00711610">
        <w:rPr>
          <w:rStyle w:val="Emphasis"/>
          <w:highlight w:val="magenta"/>
        </w:rPr>
        <w:t>all private</w:t>
      </w:r>
      <w:r w:rsidRPr="00711610">
        <w:rPr>
          <w:rStyle w:val="Emphasis"/>
        </w:rPr>
        <w:t xml:space="preserve"> law-related </w:t>
      </w:r>
      <w:r w:rsidRPr="00711610">
        <w:rPr>
          <w:rStyle w:val="Emphasis"/>
          <w:highlight w:val="magenta"/>
        </w:rPr>
        <w:t>issues will</w:t>
      </w:r>
      <w:r w:rsidRPr="00711610">
        <w:rPr>
          <w:rStyle w:val="Emphasis"/>
        </w:rPr>
        <w:t xml:space="preserve"> soon </w:t>
      </w:r>
      <w:r w:rsidRPr="00711610">
        <w:rPr>
          <w:rStyle w:val="Emphasis"/>
          <w:highlight w:val="magenta"/>
        </w:rPr>
        <w:t>become public</w:t>
      </w:r>
      <w:r w:rsidRPr="00711610">
        <w:rPr>
          <w:rStyle w:val="Emphasis"/>
        </w:rPr>
        <w:t xml:space="preserve"> ones. More and more, </w:t>
      </w:r>
      <w:r w:rsidRPr="00711610">
        <w:rPr>
          <w:rStyle w:val="Emphasis"/>
          <w:highlight w:val="magenta"/>
        </w:rPr>
        <w:t>regulation</w:t>
      </w:r>
      <w:r w:rsidRPr="00711610">
        <w:rPr>
          <w:rStyle w:val="Emphasis"/>
        </w:rPr>
        <w:t xml:space="preserve"> of private companies </w:t>
      </w:r>
      <w:r w:rsidRPr="00711610">
        <w:rPr>
          <w:rStyle w:val="Emphasis"/>
          <w:highlight w:val="magenta"/>
        </w:rPr>
        <w:t>will become a necessity to maintain</w:t>
      </w:r>
      <w:r w:rsidRPr="00711610">
        <w:rPr>
          <w:rStyle w:val="Emphasis"/>
        </w:rPr>
        <w:t xml:space="preserve"> some semblance of </w:t>
      </w:r>
      <w:r w:rsidRPr="00711610">
        <w:rPr>
          <w:rStyle w:val="Emphasis"/>
          <w:highlight w:val="magenta"/>
        </w:rPr>
        <w:t>stability</w:t>
      </w:r>
      <w:r w:rsidRPr="00711610">
        <w:rPr>
          <w:rStyle w:val="Emphasis"/>
        </w:rPr>
        <w:t xml:space="preserve"> in societies roiled by constant innovation.</w:t>
      </w:r>
      <w:r>
        <w:rPr>
          <w:rStyle w:val="Emphasis"/>
        </w:rPr>
        <w:t xml:space="preserve"> </w:t>
      </w:r>
      <w:r w:rsidRPr="00711610">
        <w:rPr>
          <w:rStyle w:val="Emphasis"/>
        </w:rPr>
        <w:t xml:space="preserve">I consider this historical process </w:t>
      </w:r>
      <w:r w:rsidRPr="00711610">
        <w:rPr>
          <w:rStyle w:val="Emphasis"/>
          <w:highlight w:val="magenta"/>
        </w:rPr>
        <w:t>a step closer to a planned</w:t>
      </w:r>
      <w:r w:rsidRPr="00711610">
        <w:rPr>
          <w:rStyle w:val="Emphasis"/>
        </w:rPr>
        <w:t xml:space="preserve"> market </w:t>
      </w:r>
      <w:r w:rsidRPr="00711610">
        <w:rPr>
          <w:rStyle w:val="Emphasis"/>
          <w:highlight w:val="magenta"/>
        </w:rPr>
        <w:t>economy</w:t>
      </w:r>
      <w:r w:rsidRPr="00711610">
        <w:rPr>
          <w:sz w:val="16"/>
        </w:rPr>
        <w:t xml:space="preserve">. </w:t>
      </w:r>
      <w:r w:rsidRPr="00711610">
        <w:rPr>
          <w:rStyle w:val="StyleUnderline"/>
        </w:rPr>
        <w:t xml:space="preserve">Laissez-faire capitalism as we have known it can lead nowhere but to a dictatorship of AI oligarchs who gather rents because the intellectual </w:t>
      </w:r>
      <w:proofErr w:type="gramStart"/>
      <w:r w:rsidRPr="00711610">
        <w:rPr>
          <w:rStyle w:val="StyleUnderline"/>
        </w:rPr>
        <w:t>property</w:t>
      </w:r>
      <w:proofErr w:type="gramEnd"/>
      <w:r w:rsidRPr="00711610">
        <w:rPr>
          <w:rStyle w:val="StyleUnderline"/>
        </w:rPr>
        <w:t xml:space="preserve"> they own rules over the means of production</w:t>
      </w:r>
      <w:r w:rsidRPr="00711610">
        <w:rPr>
          <w:sz w:val="16"/>
        </w:rPr>
        <w:t xml:space="preserve">. On a global scale, it is easy to envision this unleashed digital capitalism leading to a battle between robots for market share that will surely end as disastrously as the imperialist wars did in an earlier era. For the sake of social well-being and security, individuals and private companies should not be allowed to possess any exclusive cutting-edge technology or core AI platforms. Like nuclear and biochemical weapons, </w:t>
      </w:r>
      <w:proofErr w:type="gramStart"/>
      <w:r w:rsidRPr="00711610">
        <w:rPr>
          <w:rStyle w:val="Emphasis"/>
        </w:rPr>
        <w:t>as long as</w:t>
      </w:r>
      <w:proofErr w:type="gramEnd"/>
      <w:r w:rsidRPr="00711610">
        <w:rPr>
          <w:rStyle w:val="Emphasis"/>
        </w:rPr>
        <w:t xml:space="preserve"> they exist, </w:t>
      </w:r>
      <w:r w:rsidRPr="00711610">
        <w:rPr>
          <w:rStyle w:val="Emphasis"/>
          <w:highlight w:val="magenta"/>
        </w:rPr>
        <w:t>nothing other than a strong and stable state can ensure</w:t>
      </w:r>
      <w:r w:rsidRPr="00711610">
        <w:rPr>
          <w:rStyle w:val="Emphasis"/>
        </w:rPr>
        <w:t xml:space="preserve"> society’s </w:t>
      </w:r>
      <w:r w:rsidRPr="00711610">
        <w:rPr>
          <w:rStyle w:val="Emphasis"/>
          <w:highlight w:val="magenta"/>
        </w:rPr>
        <w:t>safety</w:t>
      </w:r>
      <w:r w:rsidRPr="00711610">
        <w:rPr>
          <w:rStyle w:val="StyleUnderline"/>
        </w:rPr>
        <w:t>. If we don’t nationalize AI, we could sink into a dystopia reminiscent of the early misery of industrialization</w:t>
      </w:r>
      <w:r w:rsidRPr="00711610">
        <w:rPr>
          <w:sz w:val="16"/>
        </w:rPr>
        <w:t xml:space="preserve">, with its satanic mills and street urchins scrounging for a crust of bread. The dream of communism is the elimination of wage labor. </w:t>
      </w:r>
      <w:r w:rsidRPr="00711610">
        <w:rPr>
          <w:rStyle w:val="Emphasis"/>
        </w:rPr>
        <w:t>If AI is bound to serve society instead of private capitalists, it promises to do so by freeing an overwhelming majority from such drudgery while creating wealth to sustain all.</w:t>
      </w:r>
      <w:r>
        <w:rPr>
          <w:rStyle w:val="Emphasis"/>
        </w:rPr>
        <w:t xml:space="preserve"> </w:t>
      </w:r>
      <w:r w:rsidRPr="00711610">
        <w:rPr>
          <w:sz w:val="16"/>
        </w:rPr>
        <w:t xml:space="preserve">If the state controls the market, instead of digital capitalism controlling the state, true communist aspirations will be achievable. And </w:t>
      </w:r>
      <w:r w:rsidRPr="00711610">
        <w:rPr>
          <w:rStyle w:val="Emphasis"/>
        </w:rPr>
        <w:t xml:space="preserve">because </w:t>
      </w:r>
      <w:r w:rsidRPr="00711610">
        <w:rPr>
          <w:rStyle w:val="Emphasis"/>
          <w:highlight w:val="magenta"/>
        </w:rPr>
        <w:t>AI</w:t>
      </w:r>
      <w:r w:rsidRPr="00711610">
        <w:rPr>
          <w:rStyle w:val="Emphasis"/>
        </w:rPr>
        <w:t xml:space="preserve"> increasingly enables the management of complex systems by processing massive amounts of information through intensive </w:t>
      </w:r>
      <w:r w:rsidRPr="00711610">
        <w:rPr>
          <w:rStyle w:val="Emphasis"/>
        </w:rPr>
        <w:lastRenderedPageBreak/>
        <w:t xml:space="preserve">feedback loops, it presents, for the first time, a real </w:t>
      </w:r>
      <w:r w:rsidRPr="00711610">
        <w:rPr>
          <w:rStyle w:val="Emphasis"/>
          <w:highlight w:val="magenta"/>
        </w:rPr>
        <w:t>alternative to the market</w:t>
      </w:r>
      <w:r w:rsidRPr="00711610">
        <w:rPr>
          <w:rStyle w:val="Emphasis"/>
        </w:rPr>
        <w:t xml:space="preserve"> signals that have long justified laissez-faire ideology </w:t>
      </w:r>
      <w:r w:rsidRPr="00711610">
        <w:rPr>
          <w:sz w:val="16"/>
        </w:rPr>
        <w:t xml:space="preserve">— and all the ills that go with it. Going forward, China’s socialist market economy, which aims to harness the fruits of production for the whole population and not just a sliver of elites operating in their own self-centered interests, can lead the way toward this new stage of human development. </w:t>
      </w:r>
      <w:r w:rsidRPr="00711610">
        <w:rPr>
          <w:rStyle w:val="Emphasis"/>
          <w:highlight w:val="magenta"/>
        </w:rPr>
        <w:t>If</w:t>
      </w:r>
      <w:r w:rsidRPr="00711610">
        <w:rPr>
          <w:rStyle w:val="Emphasis"/>
        </w:rPr>
        <w:t xml:space="preserve"> properly </w:t>
      </w:r>
      <w:r w:rsidRPr="00711610">
        <w:rPr>
          <w:rStyle w:val="Emphasis"/>
          <w:highlight w:val="magenta"/>
        </w:rPr>
        <w:t>regulated</w:t>
      </w:r>
      <w:r w:rsidRPr="00711610">
        <w:rPr>
          <w:rStyle w:val="Emphasis"/>
        </w:rPr>
        <w:t xml:space="preserve"> in this way, </w:t>
      </w:r>
      <w:r w:rsidRPr="00711610">
        <w:rPr>
          <w:rStyle w:val="Emphasis"/>
          <w:highlight w:val="magenta"/>
        </w:rPr>
        <w:t>we should celebrate</w:t>
      </w:r>
      <w:r w:rsidRPr="00711610">
        <w:rPr>
          <w:rStyle w:val="Emphasis"/>
        </w:rPr>
        <w:t xml:space="preserve">, not fear, the advent of </w:t>
      </w:r>
      <w:r w:rsidRPr="00711610">
        <w:rPr>
          <w:rStyle w:val="Emphasis"/>
          <w:highlight w:val="magenta"/>
        </w:rPr>
        <w:t>AI</w:t>
      </w:r>
      <w:r w:rsidRPr="00711610">
        <w:rPr>
          <w:rStyle w:val="Emphasis"/>
        </w:rPr>
        <w:t>.</w:t>
      </w:r>
      <w:r w:rsidRPr="00711610">
        <w:rPr>
          <w:sz w:val="16"/>
        </w:rPr>
        <w:t xml:space="preserve"> </w:t>
      </w:r>
      <w:r w:rsidRPr="00711610">
        <w:rPr>
          <w:rStyle w:val="StyleUnderline"/>
        </w:rPr>
        <w:t>If it is brought under social control, it will finally free workers from peddling their time and sweat only to enrich those at the top. The communism of the future ought to adopt a new slogan: “Robots of the world, unite!”</w:t>
      </w:r>
    </w:p>
    <w:p w14:paraId="167D0F6D" w14:textId="77777777" w:rsidR="009F6C3B" w:rsidRDefault="009F6C3B" w:rsidP="009F6C3B">
      <w:pPr>
        <w:rPr>
          <w:rStyle w:val="StyleUnderline"/>
        </w:rPr>
      </w:pPr>
    </w:p>
    <w:p w14:paraId="56C57388" w14:textId="77777777" w:rsidR="009F6C3B" w:rsidRPr="00912E03" w:rsidRDefault="009F6C3B" w:rsidP="009F6C3B">
      <w:pPr>
        <w:pStyle w:val="Heading4"/>
        <w:rPr>
          <w:rStyle w:val="StyleUnderline"/>
          <w:color w:val="FF0000"/>
          <w:sz w:val="28"/>
          <w:szCs w:val="28"/>
          <w:u w:val="none"/>
        </w:rPr>
      </w:pPr>
      <w:r w:rsidRPr="00912E03">
        <w:rPr>
          <w:rStyle w:val="StyleUnderline"/>
          <w:color w:val="FF0000"/>
          <w:sz w:val="28"/>
          <w:szCs w:val="28"/>
          <w:u w:val="none"/>
        </w:rPr>
        <w:t xml:space="preserve">Public investment key to independent space firms and specifically colonization – at worst proves no DA to the </w:t>
      </w:r>
      <w:proofErr w:type="spellStart"/>
      <w:r w:rsidRPr="00912E03">
        <w:rPr>
          <w:rStyle w:val="StyleUnderline"/>
          <w:color w:val="FF0000"/>
          <w:sz w:val="28"/>
          <w:szCs w:val="28"/>
          <w:u w:val="none"/>
        </w:rPr>
        <w:t>aff</w:t>
      </w:r>
      <w:proofErr w:type="spellEnd"/>
    </w:p>
    <w:p w14:paraId="6FEE0551" w14:textId="77777777" w:rsidR="009F6C3B" w:rsidRPr="00912E03" w:rsidRDefault="009F6C3B" w:rsidP="009F6C3B">
      <w:pPr>
        <w:rPr>
          <w:rStyle w:val="Style13ptBold"/>
          <w:color w:val="FF0000"/>
        </w:rPr>
      </w:pPr>
      <w:r w:rsidRPr="00912E03">
        <w:rPr>
          <w:rStyle w:val="Style13ptBold"/>
          <w:color w:val="FF0000"/>
        </w:rPr>
        <w:t>Grush 19</w:t>
      </w:r>
    </w:p>
    <w:p w14:paraId="194ED742" w14:textId="77777777" w:rsidR="009F6C3B" w:rsidRPr="00912E03" w:rsidRDefault="009F6C3B" w:rsidP="009F6C3B">
      <w:pPr>
        <w:rPr>
          <w:rStyle w:val="StyleUnderline"/>
          <w:color w:val="FF0000"/>
          <w:u w:val="none"/>
        </w:rPr>
      </w:pPr>
      <w:r w:rsidRPr="00912E03">
        <w:rPr>
          <w:rStyle w:val="StyleUnderline"/>
          <w:color w:val="FF0000"/>
        </w:rPr>
        <w:t>[</w:t>
      </w:r>
      <w:r w:rsidRPr="00912E03">
        <w:rPr>
          <w:color w:val="FF0000"/>
        </w:rPr>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 6/18/2019, “Commercial space companies have received $7.2 billion in government investment since 2000</w:t>
      </w:r>
      <w:r w:rsidRPr="00912E03">
        <w:rPr>
          <w:rStyle w:val="StyleUnderline"/>
          <w:color w:val="FF0000"/>
          <w:u w:val="none"/>
        </w:rPr>
        <w:t xml:space="preserve">”, The Verge, </w:t>
      </w:r>
      <w:hyperlink r:id="rId15" w:history="1">
        <w:r w:rsidRPr="00912E03">
          <w:rPr>
            <w:rStyle w:val="Hyperlink"/>
            <w:color w:val="FF0000"/>
          </w:rPr>
          <w:t>https://www.theverge.com/2019/6/18/18683455/nasa-space-angels-contracts-government-investment-spacex-air-force //</w:t>
        </w:r>
      </w:hyperlink>
      <w:r w:rsidRPr="00912E03">
        <w:rPr>
          <w:rStyle w:val="StyleUnderline"/>
          <w:color w:val="FF0000"/>
          <w:u w:val="none"/>
        </w:rPr>
        <w:t xml:space="preserve"> </w:t>
      </w:r>
      <w:proofErr w:type="spellStart"/>
      <w:r w:rsidRPr="00912E03">
        <w:rPr>
          <w:rStyle w:val="StyleUnderline"/>
          <w:color w:val="FF0000"/>
          <w:u w:val="none"/>
        </w:rPr>
        <w:t>gbs</w:t>
      </w:r>
      <w:proofErr w:type="spellEnd"/>
      <w:r w:rsidRPr="00912E03">
        <w:rPr>
          <w:rStyle w:val="StyleUnderline"/>
          <w:color w:val="FF0000"/>
          <w:u w:val="none"/>
        </w:rPr>
        <w:t xml:space="preserve"> </w:t>
      </w:r>
      <w:proofErr w:type="spellStart"/>
      <w:r w:rsidRPr="00912E03">
        <w:rPr>
          <w:rStyle w:val="StyleUnderline"/>
          <w:color w:val="FF0000"/>
          <w:u w:val="none"/>
        </w:rPr>
        <w:t>jacobs</w:t>
      </w:r>
      <w:proofErr w:type="spellEnd"/>
      <w:r w:rsidRPr="00912E03">
        <w:rPr>
          <w:rStyle w:val="StyleUnderline"/>
          <w:color w:val="FF0000"/>
          <w:u w:val="none"/>
        </w:rPr>
        <w:t xml:space="preserve"> &amp; </w:t>
      </w:r>
      <w:proofErr w:type="spellStart"/>
      <w:r w:rsidRPr="00912E03">
        <w:rPr>
          <w:rStyle w:val="StyleUnderline"/>
          <w:color w:val="FF0000"/>
          <w:u w:val="none"/>
        </w:rPr>
        <w:t>majeed</w:t>
      </w:r>
      <w:proofErr w:type="spellEnd"/>
      <w:r w:rsidRPr="00912E03">
        <w:rPr>
          <w:rStyle w:val="StyleUnderline"/>
          <w:color w:val="FF0000"/>
          <w:u w:val="none"/>
        </w:rPr>
        <w:t>]</w:t>
      </w:r>
    </w:p>
    <w:p w14:paraId="00A4C8EF" w14:textId="77777777" w:rsidR="009F6C3B" w:rsidRPr="00912E03" w:rsidRDefault="009F6C3B" w:rsidP="009F6C3B">
      <w:pPr>
        <w:rPr>
          <w:color w:val="FF0000"/>
          <w:sz w:val="16"/>
        </w:rPr>
      </w:pPr>
      <w:r w:rsidRPr="00912E03">
        <w:rPr>
          <w:color w:val="FF0000"/>
          <w:sz w:val="16"/>
        </w:rPr>
        <w:t xml:space="preserve">Early </w:t>
      </w:r>
      <w:r w:rsidRPr="00912E03">
        <w:rPr>
          <w:rStyle w:val="Emphasis"/>
          <w:color w:val="FF0000"/>
          <w:highlight w:val="magenta"/>
        </w:rPr>
        <w:t>investments from</w:t>
      </w:r>
      <w:r w:rsidRPr="00912E03">
        <w:rPr>
          <w:rStyle w:val="Emphasis"/>
          <w:color w:val="FF0000"/>
        </w:rPr>
        <w:t xml:space="preserve"> a </w:t>
      </w:r>
      <w:r w:rsidRPr="00912E03">
        <w:rPr>
          <w:rStyle w:val="Emphasis"/>
          <w:color w:val="FF0000"/>
          <w:highlight w:val="magenta"/>
        </w:rPr>
        <w:t>government</w:t>
      </w:r>
      <w:r w:rsidRPr="00912E03">
        <w:rPr>
          <w:rStyle w:val="Emphasis"/>
          <w:color w:val="FF0000"/>
        </w:rPr>
        <w:t xml:space="preserve"> agency, like NASA</w:t>
      </w:r>
      <w:r w:rsidRPr="00912E03">
        <w:rPr>
          <w:color w:val="FF0000"/>
          <w:sz w:val="16"/>
        </w:rPr>
        <w:t xml:space="preserve"> or the Air Force, can be a </w:t>
      </w:r>
      <w:r w:rsidRPr="00912E03">
        <w:rPr>
          <w:rStyle w:val="StyleUnderline"/>
          <w:color w:val="FF0000"/>
          <w:highlight w:val="magenta"/>
        </w:rPr>
        <w:t>crucial</w:t>
      </w:r>
      <w:r w:rsidRPr="00912E03">
        <w:rPr>
          <w:rStyle w:val="StyleUnderline"/>
          <w:color w:val="FF0000"/>
        </w:rPr>
        <w:t xml:space="preserve"> step </w:t>
      </w:r>
      <w:r w:rsidRPr="00912E03">
        <w:rPr>
          <w:rStyle w:val="StyleUnderline"/>
          <w:color w:val="FF0000"/>
          <w:highlight w:val="magenta"/>
        </w:rPr>
        <w:t>in</w:t>
      </w:r>
      <w:r w:rsidRPr="00912E03">
        <w:rPr>
          <w:rStyle w:val="StyleUnderline"/>
          <w:color w:val="FF0000"/>
        </w:rPr>
        <w:t xml:space="preserve"> the evolution of </w:t>
      </w:r>
      <w:r w:rsidRPr="00912E03">
        <w:rPr>
          <w:rStyle w:val="StyleUnderline"/>
          <w:color w:val="FF0000"/>
          <w:highlight w:val="magenta"/>
        </w:rPr>
        <w:t>commercial space companies</w:t>
      </w:r>
      <w:r w:rsidRPr="00912E03">
        <w:rPr>
          <w:color w:val="FF0000"/>
          <w:sz w:val="16"/>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w:t>
      </w:r>
      <w:r w:rsidRPr="00912E03">
        <w:rPr>
          <w:rStyle w:val="Emphasis"/>
          <w:color w:val="FF0000"/>
        </w:rPr>
        <w:t>public investment can</w:t>
      </w:r>
      <w:r w:rsidRPr="00912E03">
        <w:rPr>
          <w:color w:val="FF0000"/>
          <w:sz w:val="16"/>
        </w:rPr>
        <w:t xml:space="preserve"> sometimes </w:t>
      </w:r>
      <w:r w:rsidRPr="00912E03">
        <w:rPr>
          <w:rStyle w:val="Emphasis"/>
          <w:color w:val="FF0000"/>
        </w:rPr>
        <w:t xml:space="preserve">be </w:t>
      </w:r>
      <w:r w:rsidRPr="00912E03">
        <w:rPr>
          <w:rStyle w:val="Emphasis"/>
          <w:color w:val="FF0000"/>
          <w:highlight w:val="magenta"/>
        </w:rPr>
        <w:t>the difference between life and death</w:t>
      </w:r>
      <w:r w:rsidRPr="00912E03">
        <w:rPr>
          <w:rStyle w:val="Emphasis"/>
          <w:color w:val="FF0000"/>
        </w:rPr>
        <w:t xml:space="preserve"> for a company</w:t>
      </w:r>
      <w:r w:rsidRPr="00912E03">
        <w:rPr>
          <w:color w:val="FF0000"/>
          <w:sz w:val="16"/>
        </w:rPr>
        <w:t xml:space="preserve">. </w:t>
      </w:r>
      <w:r w:rsidRPr="00912E03">
        <w:rPr>
          <w:rStyle w:val="StyleUnderline"/>
          <w:color w:val="FF0000"/>
        </w:rPr>
        <w:t>“I think it’s really important for people to recognize that it isn’t just the private sector deciding to do something,”</w:t>
      </w:r>
      <w:r w:rsidRPr="00912E03">
        <w:rPr>
          <w:color w:val="FF0000"/>
          <w:sz w:val="16"/>
        </w:rPr>
        <w:t xml:space="preserve">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w:t>
      </w:r>
      <w:r w:rsidRPr="00912E03">
        <w:rPr>
          <w:rStyle w:val="Emphasis"/>
          <w:color w:val="FF0000"/>
          <w:highlight w:val="magenta"/>
        </w:rPr>
        <w:t>$7.2 billion</w:t>
      </w:r>
      <w:r w:rsidRPr="00912E03">
        <w:rPr>
          <w:rStyle w:val="Emphasis"/>
          <w:color w:val="FF0000"/>
        </w:rPr>
        <w:t xml:space="preserve"> in investments from the government between 2000 and 2018. And about 93 percent of that investment went </w:t>
      </w:r>
      <w:r w:rsidRPr="00912E03">
        <w:rPr>
          <w:rStyle w:val="Emphasis"/>
          <w:color w:val="FF0000"/>
          <w:highlight w:val="magenta"/>
        </w:rPr>
        <w:t>into companies dedicated to launching rockets</w:t>
      </w:r>
      <w:r w:rsidRPr="00912E03">
        <w:rPr>
          <w:color w:val="FF0000"/>
          <w:sz w:val="16"/>
        </w:rPr>
        <w:t xml:space="preserve">. “It’s no surprise,” says Anderson. “Government funding has been directed at reducing the barriers to entry, and the biggest barrier in the beginning is launch.” The report highlights </w:t>
      </w:r>
      <w:r w:rsidRPr="00912E03">
        <w:rPr>
          <w:rStyle w:val="Emphasis"/>
          <w:color w:val="FF0000"/>
          <w:highlight w:val="magenta"/>
        </w:rPr>
        <w:t>SpaceX</w:t>
      </w:r>
      <w:r w:rsidRPr="00912E03">
        <w:rPr>
          <w:rStyle w:val="Emphasis"/>
          <w:color w:val="FF0000"/>
        </w:rPr>
        <w:t xml:space="preserve"> as a </w:t>
      </w:r>
      <w:r w:rsidRPr="00912E03">
        <w:rPr>
          <w:rStyle w:val="Emphasis"/>
          <w:color w:val="FF0000"/>
          <w:highlight w:val="magenta"/>
        </w:rPr>
        <w:t>prime example</w:t>
      </w:r>
      <w:r w:rsidRPr="00912E03">
        <w:rPr>
          <w:rStyle w:val="Emphasis"/>
          <w:color w:val="FF0000"/>
        </w:rPr>
        <w:t xml:space="preserve"> of how early government investment contributed to the success of a company</w:t>
      </w:r>
      <w:r w:rsidRPr="00912E03">
        <w:rPr>
          <w:color w:val="FF0000"/>
          <w:sz w:val="16"/>
        </w:rPr>
        <w:t xml:space="preserve">. During its first decade of operation, SpaceX operated </w:t>
      </w:r>
      <w:proofErr w:type="gramStart"/>
      <w:r w:rsidRPr="00912E03">
        <w:rPr>
          <w:color w:val="FF0000"/>
          <w:sz w:val="16"/>
        </w:rPr>
        <w:t>off of</w:t>
      </w:r>
      <w:proofErr w:type="gramEnd"/>
      <w:r w:rsidRPr="00912E03">
        <w:rPr>
          <w:color w:val="FF0000"/>
          <w:sz w:val="16"/>
        </w:rPr>
        <w:t xml:space="preserve"> $1 billion, and about half of that money came from government contracts from NASA, according to the Space Angels report. </w:t>
      </w:r>
      <w:r w:rsidRPr="00912E03">
        <w:rPr>
          <w:rStyle w:val="StyleUnderline"/>
          <w:color w:val="FF0000"/>
        </w:rPr>
        <w:t>Musk notably thanked NASA for the agency’s support after SpaceX launched its very first Dragon cargo capsule to the International Space Station in 2012.</w:t>
      </w:r>
      <w:r w:rsidRPr="00912E03">
        <w:rPr>
          <w:color w:val="FF0000"/>
          <w:sz w:val="16"/>
        </w:rPr>
        <w:t xml:space="preserve"> “They didn’t do this alone,” says Anderson. </w:t>
      </w:r>
      <w:r w:rsidRPr="00912E03">
        <w:rPr>
          <w:rStyle w:val="Emphasis"/>
          <w:color w:val="FF0000"/>
        </w:rPr>
        <w:t>“</w:t>
      </w:r>
      <w:r w:rsidRPr="00912E03">
        <w:rPr>
          <w:rStyle w:val="Emphasis"/>
          <w:color w:val="FF0000"/>
          <w:highlight w:val="magenta"/>
        </w:rPr>
        <w:t>They couldn’t have done it without</w:t>
      </w:r>
      <w:r w:rsidRPr="00912E03">
        <w:rPr>
          <w:rStyle w:val="Emphasis"/>
          <w:color w:val="FF0000"/>
        </w:rPr>
        <w:t xml:space="preserve"> the help of </w:t>
      </w:r>
      <w:r w:rsidRPr="00912E03">
        <w:rPr>
          <w:rStyle w:val="Emphasis"/>
          <w:color w:val="FF0000"/>
          <w:highlight w:val="magenta"/>
        </w:rPr>
        <w:t>NASA.”</w:t>
      </w:r>
      <w:r w:rsidRPr="00912E03">
        <w:rPr>
          <w:color w:val="FF0000"/>
          <w:sz w:val="16"/>
        </w:rPr>
        <w:t xml:space="preserve"> There are also many space companies that haven’t received public investment yet. Space Angels estimates there are 375 companies within the private space industry, which have received a combined $19 billion in private funding since 2009. And there are at least 123 companies that have registered for a </w:t>
      </w:r>
      <w:proofErr w:type="gramStart"/>
      <w:r w:rsidRPr="00912E03">
        <w:rPr>
          <w:color w:val="FF0000"/>
          <w:sz w:val="16"/>
        </w:rPr>
        <w:t>DUNS</w:t>
      </w:r>
      <w:proofErr w:type="gramEnd"/>
      <w:r w:rsidRPr="00912E03">
        <w:rPr>
          <w:color w:val="FF0000"/>
          <w:sz w:val="16"/>
        </w:rPr>
        <w:t xml:space="preserve"> number — a requirement for getting public funding — but have yet to get government investment. Anderson notes that there are downsides to working with the government, which is why some may not pursue such partnerships. Among other issues, DOD or NASA requirements might be too cumbersome for a small company, or the goals of government programs could take resources away from a startup’s focus. However, the report focuses on many of the government investment programs that have worked the best, such as NASA and the Department of Defense’s Small Business Innovation Research (SBIR) and Small Business Technology Transfer (STTR) initiatives. Both SBIR and STTR have given money to small entrepreneurial companies in their earliest stages and as a result, these businesses have attracted additional </w:t>
      </w:r>
      <w:r w:rsidRPr="00912E03">
        <w:rPr>
          <w:color w:val="FF0000"/>
          <w:sz w:val="16"/>
        </w:rPr>
        <w:lastRenderedPageBreak/>
        <w:t>private investment. “This is helping us steer us towards program and funding mechanisms that really work,” says Anderson. “</w:t>
      </w:r>
      <w:proofErr w:type="gramStart"/>
      <w:r w:rsidRPr="00912E03">
        <w:rPr>
          <w:color w:val="FF0000"/>
          <w:sz w:val="16"/>
        </w:rPr>
        <w:t>So</w:t>
      </w:r>
      <w:proofErr w:type="gramEnd"/>
      <w:r w:rsidRPr="00912E03">
        <w:rPr>
          <w:color w:val="FF0000"/>
          <w:sz w:val="16"/>
        </w:rPr>
        <w:t xml:space="preserve"> let’s use this data to help influence policy and help influence funding decisions at NASA.” Anderson argues that since </w:t>
      </w:r>
      <w:r w:rsidRPr="00912E03">
        <w:rPr>
          <w:rStyle w:val="Emphasis"/>
          <w:color w:val="FF0000"/>
        </w:rPr>
        <w:t>most NASA and DOD investments have gone to launch-focused companies</w:t>
      </w:r>
      <w:r w:rsidRPr="00912E03">
        <w:rPr>
          <w:color w:val="FF0000"/>
          <w:sz w:val="16"/>
        </w:rPr>
        <w:t xml:space="preserve"> up until now, </w:t>
      </w:r>
      <w:r w:rsidRPr="00912E03">
        <w:rPr>
          <w:rStyle w:val="Emphasis"/>
          <w:color w:val="FF0000"/>
        </w:rPr>
        <w:t xml:space="preserve">it may be </w:t>
      </w:r>
      <w:r w:rsidRPr="00912E03">
        <w:rPr>
          <w:rStyle w:val="Emphasis"/>
          <w:color w:val="FF0000"/>
          <w:highlight w:val="magenta"/>
        </w:rPr>
        <w:t>time for these agencies to branch out</w:t>
      </w:r>
      <w:r w:rsidRPr="00912E03">
        <w:rPr>
          <w:rStyle w:val="Emphasis"/>
          <w:color w:val="FF0000"/>
        </w:rPr>
        <w:t xml:space="preserve"> more </w:t>
      </w:r>
      <w:r w:rsidRPr="00912E03">
        <w:rPr>
          <w:rStyle w:val="Emphasis"/>
          <w:color w:val="FF0000"/>
          <w:highlight w:val="magenta"/>
        </w:rPr>
        <w:t>into other areas</w:t>
      </w:r>
      <w:r w:rsidRPr="00912E03">
        <w:rPr>
          <w:rStyle w:val="Emphasis"/>
          <w:color w:val="FF0000"/>
        </w:rPr>
        <w:t xml:space="preserve"> of space business</w:t>
      </w:r>
      <w:r w:rsidRPr="00912E03">
        <w:rPr>
          <w:color w:val="FF0000"/>
          <w:sz w:val="16"/>
        </w:rPr>
        <w:t xml:space="preserve">. He notes that we are seeing some of that with </w:t>
      </w:r>
      <w:r w:rsidRPr="00912E03">
        <w:rPr>
          <w:rStyle w:val="StyleUnderline"/>
          <w:color w:val="FF0000"/>
        </w:rPr>
        <w:t>NASA’s CLPS program, which just awarded contracts to three private space companies building robotic spacecraft that can take instruments to the surface of the Moon.</w:t>
      </w:r>
      <w:r w:rsidRPr="00912E03">
        <w:rPr>
          <w:color w:val="FF0000"/>
          <w:sz w:val="16"/>
        </w:rPr>
        <w:t xml:space="preserve"> Anderson argues that this is a prime example of how the government can jump-start new models of business that don’t have a very clear way of making money yet. “The government plays a larger role in new markets where there’s not as much economic incentive,” says Anderson. “And then once that economic incentive starts to develop, that’s when the private sector can come in and take over.”</w:t>
      </w:r>
    </w:p>
    <w:p w14:paraId="4CBD3704" w14:textId="77777777" w:rsidR="009F6C3B" w:rsidRPr="00912E03" w:rsidRDefault="009F6C3B" w:rsidP="009F6C3B">
      <w:pPr>
        <w:rPr>
          <w:color w:val="FF0000"/>
          <w:sz w:val="16"/>
        </w:rPr>
      </w:pPr>
    </w:p>
    <w:p w14:paraId="11F46528" w14:textId="77777777" w:rsidR="009F6C3B" w:rsidRPr="00912E03" w:rsidRDefault="009F6C3B" w:rsidP="009F6C3B">
      <w:pPr>
        <w:pStyle w:val="Heading4"/>
        <w:rPr>
          <w:color w:val="FF0000"/>
        </w:rPr>
      </w:pPr>
      <w:r w:rsidRPr="00912E03">
        <w:rPr>
          <w:color w:val="FF0000"/>
        </w:rPr>
        <w:t>Poverty rates rise under capitalism even with adjusted trend lines</w:t>
      </w:r>
    </w:p>
    <w:p w14:paraId="67D96028" w14:textId="77777777" w:rsidR="009F6C3B" w:rsidRPr="00912E03" w:rsidRDefault="009F6C3B" w:rsidP="009F6C3B">
      <w:pPr>
        <w:rPr>
          <w:rStyle w:val="Style13ptBold"/>
          <w:color w:val="FF0000"/>
        </w:rPr>
      </w:pPr>
      <w:r w:rsidRPr="00912E03">
        <w:rPr>
          <w:rStyle w:val="Style13ptBold"/>
          <w:color w:val="FF0000"/>
        </w:rPr>
        <w:t>Luna 16</w:t>
      </w:r>
    </w:p>
    <w:p w14:paraId="194ADA51" w14:textId="77777777" w:rsidR="009F6C3B" w:rsidRPr="00912E03" w:rsidRDefault="009F6C3B" w:rsidP="009F6C3B">
      <w:pPr>
        <w:rPr>
          <w:color w:val="FF0000"/>
          <w:sz w:val="16"/>
        </w:rPr>
      </w:pPr>
      <w:r w:rsidRPr="00912E03">
        <w:rPr>
          <w:color w:val="FF0000"/>
          <w:sz w:val="16"/>
        </w:rPr>
        <w:t>[Victor Manuel Isidro Luna: National Autonomous University of Mexico (unam) and National Polytechnic of Mexico (</w:t>
      </w:r>
      <w:proofErr w:type="spellStart"/>
      <w:r w:rsidRPr="00912E03">
        <w:rPr>
          <w:color w:val="FF0000"/>
          <w:sz w:val="16"/>
        </w:rPr>
        <w:t>ipn</w:t>
      </w:r>
      <w:proofErr w:type="spellEnd"/>
      <w:r w:rsidRPr="00912E03">
        <w:rPr>
          <w:color w:val="FF0000"/>
          <w:sz w:val="16"/>
        </w:rPr>
        <w:t xml:space="preserve">). October 2016, “The persistence of Poverty in Capitalist Countries”, </w:t>
      </w:r>
      <w:proofErr w:type="spellStart"/>
      <w:r w:rsidRPr="00912E03">
        <w:rPr>
          <w:color w:val="FF0000"/>
          <w:sz w:val="16"/>
        </w:rPr>
        <w:t>Economía</w:t>
      </w:r>
      <w:proofErr w:type="spellEnd"/>
      <w:r w:rsidRPr="00912E03">
        <w:rPr>
          <w:color w:val="FF0000"/>
          <w:sz w:val="16"/>
        </w:rPr>
        <w:t xml:space="preserve"> Informa, </w:t>
      </w:r>
      <w:hyperlink r:id="rId16" w:history="1">
        <w:r w:rsidRPr="00912E03">
          <w:rPr>
            <w:rStyle w:val="Hyperlink"/>
            <w:color w:val="FF0000"/>
            <w:sz w:val="16"/>
          </w:rPr>
          <w:t>https://www.sciencedirect.com/science/article/pii/S0185084916300330#</w:t>
        </w:r>
      </w:hyperlink>
      <w:r w:rsidRPr="00912E03">
        <w:rPr>
          <w:color w:val="FF0000"/>
          <w:sz w:val="16"/>
        </w:rPr>
        <w:t xml:space="preserve">! // </w:t>
      </w:r>
      <w:proofErr w:type="spellStart"/>
      <w:r w:rsidRPr="00912E03">
        <w:rPr>
          <w:color w:val="FF0000"/>
          <w:sz w:val="16"/>
        </w:rPr>
        <w:t>gbs</w:t>
      </w:r>
      <w:proofErr w:type="spellEnd"/>
      <w:r w:rsidRPr="00912E03">
        <w:rPr>
          <w:color w:val="FF0000"/>
          <w:sz w:val="16"/>
        </w:rPr>
        <w:t xml:space="preserve"> </w:t>
      </w:r>
      <w:proofErr w:type="spellStart"/>
      <w:r w:rsidRPr="00912E03">
        <w:rPr>
          <w:color w:val="FF0000"/>
          <w:sz w:val="16"/>
        </w:rPr>
        <w:t>jacobs</w:t>
      </w:r>
      <w:proofErr w:type="spellEnd"/>
      <w:r w:rsidRPr="00912E03">
        <w:rPr>
          <w:color w:val="FF0000"/>
          <w:sz w:val="16"/>
        </w:rPr>
        <w:t xml:space="preserve"> &amp; </w:t>
      </w:r>
      <w:proofErr w:type="spellStart"/>
      <w:r w:rsidRPr="00912E03">
        <w:rPr>
          <w:color w:val="FF0000"/>
          <w:sz w:val="16"/>
        </w:rPr>
        <w:t>majeed</w:t>
      </w:r>
      <w:proofErr w:type="spellEnd"/>
      <w:r w:rsidRPr="00912E03">
        <w:rPr>
          <w:color w:val="FF0000"/>
          <w:sz w:val="16"/>
        </w:rPr>
        <w:t>]</w:t>
      </w:r>
    </w:p>
    <w:p w14:paraId="67A60B99" w14:textId="77777777" w:rsidR="009F6C3B" w:rsidRPr="00912E03" w:rsidRDefault="009F6C3B" w:rsidP="009F6C3B">
      <w:pPr>
        <w:rPr>
          <w:rStyle w:val="Emphasis"/>
          <w:color w:val="FF0000"/>
        </w:rPr>
      </w:pPr>
      <w:r w:rsidRPr="00912E03">
        <w:rPr>
          <w:color w:val="FF0000"/>
          <w:sz w:val="16"/>
        </w:rPr>
        <w:t xml:space="preserve">Researchers have noted the </w:t>
      </w:r>
      <w:r w:rsidRPr="00912E03">
        <w:rPr>
          <w:rStyle w:val="Emphasis"/>
          <w:color w:val="FF0000"/>
        </w:rPr>
        <w:t xml:space="preserve">surprising </w:t>
      </w:r>
      <w:r w:rsidRPr="00912E03">
        <w:rPr>
          <w:rStyle w:val="Emphasis"/>
          <w:color w:val="FF0000"/>
          <w:highlight w:val="magenta"/>
        </w:rPr>
        <w:t>increase in poverty</w:t>
      </w:r>
      <w:r w:rsidRPr="00912E03">
        <w:rPr>
          <w:rStyle w:val="Emphasis"/>
          <w:color w:val="FF0000"/>
        </w:rPr>
        <w:t xml:space="preserve"> rates </w:t>
      </w:r>
      <w:r w:rsidRPr="00912E03">
        <w:rPr>
          <w:rStyle w:val="Emphasis"/>
          <w:color w:val="FF0000"/>
          <w:highlight w:val="magenta"/>
        </w:rPr>
        <w:t>in the</w:t>
      </w:r>
      <w:r w:rsidRPr="00912E03">
        <w:rPr>
          <w:rStyle w:val="Emphasis"/>
          <w:color w:val="FF0000"/>
        </w:rPr>
        <w:t xml:space="preserve"> 19</w:t>
      </w:r>
      <w:r w:rsidRPr="00912E03">
        <w:rPr>
          <w:rStyle w:val="Emphasis"/>
          <w:color w:val="FF0000"/>
          <w:highlight w:val="magenta"/>
        </w:rPr>
        <w:t xml:space="preserve">90s and 2000s in </w:t>
      </w:r>
      <w:proofErr w:type="gramStart"/>
      <w:r w:rsidRPr="00912E03">
        <w:rPr>
          <w:rStyle w:val="Emphasis"/>
          <w:color w:val="FF0000"/>
          <w:highlight w:val="magenta"/>
        </w:rPr>
        <w:t>developed  countries</w:t>
      </w:r>
      <w:proofErr w:type="gramEnd"/>
      <w:r w:rsidRPr="00912E03">
        <w:rPr>
          <w:color w:val="FF0000"/>
          <w:sz w:val="16"/>
        </w:rPr>
        <w:t xml:space="preserve">.  </w:t>
      </w:r>
      <w:proofErr w:type="gramStart"/>
      <w:r w:rsidRPr="00912E03">
        <w:rPr>
          <w:color w:val="FF0000"/>
          <w:sz w:val="16"/>
        </w:rPr>
        <w:t>After  all</w:t>
      </w:r>
      <w:proofErr w:type="gramEnd"/>
      <w:r w:rsidRPr="00912E03">
        <w:rPr>
          <w:color w:val="FF0000"/>
          <w:sz w:val="16"/>
        </w:rPr>
        <w:t xml:space="preserve">,  not  many  years  ago  R.  </w:t>
      </w:r>
      <w:proofErr w:type="gramStart"/>
      <w:r w:rsidRPr="00912E03">
        <w:rPr>
          <w:color w:val="FF0000"/>
          <w:sz w:val="16"/>
        </w:rPr>
        <w:t>Brenner  (</w:t>
      </w:r>
      <w:proofErr w:type="gramEnd"/>
      <w:r w:rsidRPr="00912E03">
        <w:rPr>
          <w:color w:val="FF0000"/>
          <w:sz w:val="16"/>
        </w:rPr>
        <w:t xml:space="preserve">2002)  recounted  how  Alan  Greenspan (the former Federal Reserve chair) characterized  </w:t>
      </w:r>
      <w:r w:rsidRPr="00912E03">
        <w:rPr>
          <w:rStyle w:val="StyleUnderline"/>
          <w:color w:val="FF0000"/>
        </w:rPr>
        <w:t xml:space="preserve">the  1990s  as  the  most  impressive era in capacity production in US history. </w:t>
      </w:r>
      <w:proofErr w:type="gramStart"/>
      <w:r w:rsidRPr="00912E03">
        <w:rPr>
          <w:rStyle w:val="StyleUnderline"/>
          <w:color w:val="FF0000"/>
        </w:rPr>
        <w:t>However,  in</w:t>
      </w:r>
      <w:proofErr w:type="gramEnd"/>
      <w:r w:rsidRPr="00912E03">
        <w:rPr>
          <w:rStyle w:val="StyleUnderline"/>
          <w:color w:val="FF0000"/>
        </w:rPr>
        <w:t xml:space="preserve">  spite  of  Greenspan’s  assessment,  </w:t>
      </w:r>
      <w:r w:rsidRPr="00912E03">
        <w:rPr>
          <w:rStyle w:val="Emphasis"/>
          <w:color w:val="FF0000"/>
        </w:rPr>
        <w:t xml:space="preserve">there  were  </w:t>
      </w:r>
      <w:r w:rsidRPr="00912E03">
        <w:rPr>
          <w:rStyle w:val="Emphasis"/>
          <w:color w:val="FF0000"/>
          <w:highlight w:val="magenta"/>
        </w:rPr>
        <w:t>more  poor  people  in  the  U</w:t>
      </w:r>
      <w:r w:rsidRPr="00912E03">
        <w:rPr>
          <w:rStyle w:val="Emphasis"/>
          <w:color w:val="FF0000"/>
        </w:rPr>
        <w:t xml:space="preserve">nited  </w:t>
      </w:r>
      <w:r w:rsidRPr="00912E03">
        <w:rPr>
          <w:rStyle w:val="Emphasis"/>
          <w:color w:val="FF0000"/>
          <w:highlight w:val="magenta"/>
        </w:rPr>
        <w:t>S</w:t>
      </w:r>
      <w:r w:rsidRPr="00912E03">
        <w:rPr>
          <w:rStyle w:val="Emphasis"/>
          <w:color w:val="FF0000"/>
        </w:rPr>
        <w:t xml:space="preserve">tates </w:t>
      </w:r>
      <w:r w:rsidRPr="00912E03">
        <w:rPr>
          <w:rStyle w:val="Emphasis"/>
          <w:color w:val="FF0000"/>
          <w:highlight w:val="magenta"/>
        </w:rPr>
        <w:t>in 2012 than</w:t>
      </w:r>
      <w:r w:rsidRPr="00912E03">
        <w:rPr>
          <w:rStyle w:val="Emphasis"/>
          <w:color w:val="FF0000"/>
        </w:rPr>
        <w:t xml:space="preserve"> in, </w:t>
      </w:r>
      <w:r w:rsidRPr="00912E03">
        <w:rPr>
          <w:rStyle w:val="Emphasis"/>
          <w:color w:val="FF0000"/>
          <w:highlight w:val="magenta"/>
        </w:rPr>
        <w:t>the</w:t>
      </w:r>
      <w:r w:rsidRPr="00912E03">
        <w:rPr>
          <w:rStyle w:val="Emphasis"/>
          <w:color w:val="FF0000"/>
        </w:rPr>
        <w:t xml:space="preserve"> 19</w:t>
      </w:r>
      <w:r w:rsidRPr="00912E03">
        <w:rPr>
          <w:rStyle w:val="Emphasis"/>
          <w:color w:val="FF0000"/>
          <w:highlight w:val="magenta"/>
        </w:rPr>
        <w:t>70s</w:t>
      </w:r>
      <w:r w:rsidRPr="00912E03">
        <w:rPr>
          <w:rStyle w:val="Emphasis"/>
          <w:color w:val="FF0000"/>
        </w:rPr>
        <w:t>.</w:t>
      </w:r>
      <w:r w:rsidRPr="00912E03">
        <w:rPr>
          <w:color w:val="FF0000"/>
          <w:sz w:val="16"/>
        </w:rPr>
        <w:t xml:space="preserve"> </w:t>
      </w:r>
      <w:proofErr w:type="gramStart"/>
      <w:r w:rsidRPr="00912E03">
        <w:rPr>
          <w:color w:val="FF0000"/>
          <w:sz w:val="16"/>
        </w:rPr>
        <w:t>From  1963</w:t>
      </w:r>
      <w:proofErr w:type="gramEnd"/>
      <w:r w:rsidRPr="00912E03">
        <w:rPr>
          <w:color w:val="FF0000"/>
          <w:sz w:val="16"/>
        </w:rPr>
        <w:t xml:space="preserve">/64  to  1973/74  poverty  declined sharply from 19 to 11.1%, which at the time was the lowest level since World War II (Levine, 2001) (see Figure 1).1  The  decline  in  the rate of poverty was, to some degree, due to the  antipoverty  program  established  in  1964  by President Lyndon Johnson (1963-1969) (see Lowe,  1989;  Hobsbawm  2003;  Ciocca  2000;  Levine,  2000).  </w:t>
      </w:r>
      <w:proofErr w:type="gramStart"/>
      <w:r w:rsidRPr="00912E03">
        <w:rPr>
          <w:color w:val="FF0000"/>
          <w:sz w:val="16"/>
        </w:rPr>
        <w:t>However,  this</w:t>
      </w:r>
      <w:proofErr w:type="gramEnd"/>
      <w:r w:rsidRPr="00912E03">
        <w:rPr>
          <w:color w:val="FF0000"/>
          <w:sz w:val="16"/>
        </w:rPr>
        <w:t xml:space="preserve">  program  ended  in 1974, perhaps in line with the world crisis of 1973/74.  </w:t>
      </w:r>
      <w:proofErr w:type="gramStart"/>
      <w:r w:rsidRPr="00912E03">
        <w:rPr>
          <w:color w:val="FF0000"/>
          <w:sz w:val="16"/>
        </w:rPr>
        <w:t>Since  then</w:t>
      </w:r>
      <w:proofErr w:type="gramEnd"/>
      <w:r w:rsidRPr="00912E03">
        <w:rPr>
          <w:color w:val="FF0000"/>
          <w:sz w:val="16"/>
        </w:rPr>
        <w:t xml:space="preserve">,  the  poverty  rate  has  experienced cyclical ups and downs, with three peaks  in  1983,  1993  and  2010.  </w:t>
      </w:r>
      <w:proofErr w:type="gramStart"/>
      <w:r w:rsidRPr="00912E03">
        <w:rPr>
          <w:color w:val="FF0000"/>
          <w:sz w:val="16"/>
        </w:rPr>
        <w:t>During  1983</w:t>
      </w:r>
      <w:proofErr w:type="gramEnd"/>
      <w:r w:rsidRPr="00912E03">
        <w:rPr>
          <w:color w:val="FF0000"/>
          <w:sz w:val="16"/>
        </w:rPr>
        <w:t xml:space="preserve"> the poverty rate was 15.2%, and during 1993 and  2010  the  rate  was  15.1%.  </w:t>
      </w:r>
      <w:r w:rsidRPr="00912E03">
        <w:rPr>
          <w:rStyle w:val="Emphasis"/>
          <w:color w:val="FF0000"/>
        </w:rPr>
        <w:t xml:space="preserve">Two  variables  appear to be influential in the evolution of the index  of  poverty:  (1)  the  </w:t>
      </w:r>
      <w:r w:rsidRPr="00912E03">
        <w:rPr>
          <w:rStyle w:val="Emphasis"/>
          <w:color w:val="FF0000"/>
          <w:highlight w:val="magenta"/>
        </w:rPr>
        <w:t>unemployment</w:t>
      </w:r>
      <w:r w:rsidRPr="00912E03">
        <w:rPr>
          <w:rStyle w:val="Emphasis"/>
          <w:color w:val="FF0000"/>
        </w:rPr>
        <w:t xml:space="preserve">  rate,  especially  since  the  mid-1970s  to  the  present  day,  </w:t>
      </w:r>
      <w:r w:rsidRPr="00912E03">
        <w:rPr>
          <w:rStyle w:val="Emphasis"/>
          <w:color w:val="FF0000"/>
          <w:highlight w:val="magenta"/>
        </w:rPr>
        <w:t>and</w:t>
      </w:r>
      <w:r w:rsidRPr="00912E03">
        <w:rPr>
          <w:rStyle w:val="Emphasis"/>
          <w:color w:val="FF0000"/>
        </w:rPr>
        <w:t xml:space="preserve">  (2)  the  increase  in  public  spending  and  </w:t>
      </w:r>
      <w:r w:rsidRPr="00912E03">
        <w:rPr>
          <w:rStyle w:val="Emphasis"/>
          <w:color w:val="FF0000"/>
          <w:highlight w:val="magenta"/>
        </w:rPr>
        <w:t>tax  cuts</w:t>
      </w:r>
      <w:r w:rsidRPr="00912E03">
        <w:rPr>
          <w:rStyle w:val="Emphasis"/>
          <w:color w:val="FF0000"/>
        </w:rPr>
        <w:t xml:space="preserve">  especially  in  the  late  1970's,  the  mid-1980's</w:t>
      </w:r>
      <w:r w:rsidRPr="00912E03">
        <w:rPr>
          <w:color w:val="FF0000"/>
          <w:sz w:val="16"/>
        </w:rPr>
        <w:t xml:space="preserve"> (see Armstrong, Glyn, and Harri-son 1991) </w:t>
      </w:r>
      <w:r w:rsidRPr="00912E03">
        <w:rPr>
          <w:rStyle w:val="Emphasis"/>
          <w:color w:val="FF0000"/>
        </w:rPr>
        <w:t>and the mid-1990's</w:t>
      </w:r>
      <w:r w:rsidRPr="00912E03">
        <w:rPr>
          <w:color w:val="FF0000"/>
          <w:sz w:val="16"/>
        </w:rPr>
        <w:t xml:space="preserve">.The  median  </w:t>
      </w:r>
      <w:r w:rsidRPr="00912E03">
        <w:rPr>
          <w:rStyle w:val="Emphasis"/>
          <w:color w:val="FF0000"/>
        </w:rPr>
        <w:t>poverty  rate  was  13.4%  from  1959 to 2012</w:t>
      </w:r>
      <w:r w:rsidRPr="00912E03">
        <w:rPr>
          <w:color w:val="FF0000"/>
          <w:sz w:val="16"/>
        </w:rPr>
        <w:t xml:space="preserve"> (horizontal dashed line in Figure 1). </w:t>
      </w:r>
      <w:proofErr w:type="gramStart"/>
      <w:r w:rsidRPr="00912E03">
        <w:rPr>
          <w:color w:val="FF0000"/>
          <w:sz w:val="16"/>
        </w:rPr>
        <w:t>It is clear that after</w:t>
      </w:r>
      <w:proofErr w:type="gramEnd"/>
      <w:r w:rsidRPr="00912E03">
        <w:rPr>
          <w:color w:val="FF0000"/>
          <w:sz w:val="16"/>
        </w:rPr>
        <w:t xml:space="preserve"> the 1980's, the US population has been well above that point (see Fig-</w:t>
      </w:r>
      <w:proofErr w:type="spellStart"/>
      <w:r w:rsidRPr="00912E03">
        <w:rPr>
          <w:color w:val="FF0000"/>
          <w:sz w:val="16"/>
        </w:rPr>
        <w:t>ure</w:t>
      </w:r>
      <w:proofErr w:type="spellEnd"/>
      <w:r w:rsidRPr="00912E03">
        <w:rPr>
          <w:color w:val="FF0000"/>
          <w:sz w:val="16"/>
        </w:rPr>
        <w:t xml:space="preserve"> 1). It can be noted that </w:t>
      </w:r>
      <w:r w:rsidRPr="00912E03">
        <w:rPr>
          <w:rStyle w:val="Emphasis"/>
          <w:color w:val="FF0000"/>
        </w:rPr>
        <w:t>the best way to describe the growth rates of poverty in the United States is a line with a positive slope</w:t>
      </w:r>
      <w:r w:rsidRPr="00912E03">
        <w:rPr>
          <w:color w:val="FF0000"/>
          <w:sz w:val="16"/>
        </w:rPr>
        <w:t xml:space="preserve"> (see Figure 2). However, this approach has two problems: (1</w:t>
      </w:r>
      <w:proofErr w:type="gramStart"/>
      <w:r w:rsidRPr="00912E03">
        <w:rPr>
          <w:color w:val="FF0000"/>
          <w:sz w:val="16"/>
        </w:rPr>
        <w:t>)  the</w:t>
      </w:r>
      <w:proofErr w:type="gramEnd"/>
      <w:r w:rsidRPr="00912E03">
        <w:rPr>
          <w:color w:val="FF0000"/>
          <w:sz w:val="16"/>
        </w:rPr>
        <w:t xml:space="preserve">  adjusted  line  explains  too  little  due  to  time series fluctuations, and (2) the time series does  not  seem  to  exhibit  any  clear  trend  (see  Appendix, Table 1A. Test for unit roots</w:t>
      </w:r>
      <w:r w:rsidRPr="00912E03">
        <w:rPr>
          <w:rStyle w:val="StyleUnderline"/>
          <w:color w:val="FF0000"/>
        </w:rPr>
        <w:t>). For a time series that does not have any clear trend but may exhibit several, a useful tool to examine such trends is an exponential smooth-</w:t>
      </w:r>
      <w:proofErr w:type="spellStart"/>
      <w:r w:rsidRPr="00912E03">
        <w:rPr>
          <w:rStyle w:val="StyleUnderline"/>
          <w:color w:val="FF0000"/>
        </w:rPr>
        <w:t>ing</w:t>
      </w:r>
      <w:proofErr w:type="spellEnd"/>
      <w:r w:rsidRPr="00912E03">
        <w:rPr>
          <w:rStyle w:val="StyleUnderline"/>
          <w:color w:val="FF0000"/>
        </w:rPr>
        <w:t xml:space="preserve">, which can be done using the Holt-Winters </w:t>
      </w:r>
      <w:proofErr w:type="gramStart"/>
      <w:r w:rsidRPr="00912E03">
        <w:rPr>
          <w:rStyle w:val="StyleUnderline"/>
          <w:color w:val="FF0000"/>
        </w:rPr>
        <w:t>filter</w:t>
      </w:r>
      <w:r w:rsidRPr="00912E03">
        <w:rPr>
          <w:color w:val="FF0000"/>
          <w:sz w:val="16"/>
        </w:rPr>
        <w:t xml:space="preserve">  (</w:t>
      </w:r>
      <w:proofErr w:type="gramEnd"/>
      <w:r w:rsidRPr="00912E03">
        <w:rPr>
          <w:color w:val="FF0000"/>
          <w:sz w:val="16"/>
        </w:rPr>
        <w:t xml:space="preserve">see  Kleiber  and  </w:t>
      </w:r>
      <w:proofErr w:type="spellStart"/>
      <w:r w:rsidRPr="00912E03">
        <w:rPr>
          <w:color w:val="FF0000"/>
          <w:sz w:val="16"/>
        </w:rPr>
        <w:t>Ceileis</w:t>
      </w:r>
      <w:proofErr w:type="spellEnd"/>
      <w:r w:rsidRPr="00912E03">
        <w:rPr>
          <w:color w:val="FF0000"/>
          <w:sz w:val="16"/>
        </w:rPr>
        <w:t xml:space="preserve">  2008;  </w:t>
      </w:r>
      <w:proofErr w:type="spellStart"/>
      <w:r w:rsidRPr="00912E03">
        <w:rPr>
          <w:color w:val="FF0000"/>
          <w:sz w:val="16"/>
        </w:rPr>
        <w:t>Copert</w:t>
      </w:r>
      <w:proofErr w:type="spellEnd"/>
      <w:r w:rsidRPr="00912E03">
        <w:rPr>
          <w:color w:val="FF0000"/>
          <w:sz w:val="16"/>
        </w:rPr>
        <w:t xml:space="preserve">-wait and Metcalfe 2009). Thus, it appears that </w:t>
      </w:r>
      <w:proofErr w:type="gramStart"/>
      <w:r w:rsidRPr="00912E03">
        <w:rPr>
          <w:color w:val="FF0000"/>
          <w:sz w:val="16"/>
        </w:rPr>
        <w:t>the  growth</w:t>
      </w:r>
      <w:proofErr w:type="gramEnd"/>
      <w:r w:rsidRPr="00912E03">
        <w:rPr>
          <w:color w:val="FF0000"/>
          <w:sz w:val="16"/>
        </w:rPr>
        <w:t xml:space="preserve">  rate  of  the  index  of  poverty  has  three increasing trends (see Figure 3): (1) from negative rates to near zero from the 1970's to early  1980's,  (2)  through  moderate  increases  to the end of the 1980's, and (3) </w:t>
      </w:r>
      <w:r w:rsidRPr="00912E03">
        <w:rPr>
          <w:rStyle w:val="Emphasis"/>
          <w:color w:val="FF0000"/>
          <w:highlight w:val="magenta"/>
        </w:rPr>
        <w:t>through the 2000's with a steadily increasing growth rate</w:t>
      </w:r>
      <w:r w:rsidRPr="00912E03">
        <w:rPr>
          <w:rStyle w:val="Emphasis"/>
          <w:color w:val="FF0000"/>
        </w:rPr>
        <w:t>.</w:t>
      </w:r>
    </w:p>
    <w:p w14:paraId="6817D2EF" w14:textId="77777777" w:rsidR="009F6C3B" w:rsidRPr="00912E03" w:rsidRDefault="009F6C3B" w:rsidP="009F6C3B">
      <w:pPr>
        <w:rPr>
          <w:rStyle w:val="Emphasis"/>
          <w:color w:val="FF0000"/>
        </w:rPr>
      </w:pPr>
    </w:p>
    <w:p w14:paraId="7503F94E" w14:textId="77777777" w:rsidR="009F6C3B" w:rsidRPr="00912E03" w:rsidRDefault="009F6C3B" w:rsidP="009F6C3B">
      <w:pPr>
        <w:pStyle w:val="Heading4"/>
        <w:rPr>
          <w:color w:val="FF0000"/>
        </w:rPr>
      </w:pPr>
      <w:r w:rsidRPr="00912E03">
        <w:rPr>
          <w:color w:val="FF0000"/>
        </w:rPr>
        <w:t>One party state and debate solve S-Risk</w:t>
      </w:r>
    </w:p>
    <w:p w14:paraId="3480276A" w14:textId="77777777" w:rsidR="009F6C3B" w:rsidRPr="00912E03" w:rsidRDefault="009F6C3B" w:rsidP="009F6C3B">
      <w:pPr>
        <w:rPr>
          <w:rStyle w:val="Style13ptBold"/>
          <w:color w:val="FF0000"/>
        </w:rPr>
      </w:pPr>
      <w:r w:rsidRPr="00912E03">
        <w:rPr>
          <w:rStyle w:val="Style13ptBold"/>
          <w:color w:val="FF0000"/>
        </w:rPr>
        <w:t>Baumann 21</w:t>
      </w:r>
    </w:p>
    <w:p w14:paraId="3374CD93" w14:textId="77777777" w:rsidR="009F6C3B" w:rsidRPr="00912E03" w:rsidRDefault="009F6C3B" w:rsidP="009F6C3B">
      <w:pPr>
        <w:rPr>
          <w:color w:val="FF0000"/>
        </w:rPr>
      </w:pPr>
      <w:r w:rsidRPr="00912E03">
        <w:rPr>
          <w:color w:val="FF0000"/>
        </w:rPr>
        <w:t xml:space="preserve">[Tobias Baumann is PhD student in Computer Science at University College London, supervised by John Shawe-Taylor and Thore Graepel, 2021, “How can we reduce s-risks?”, Center For Reducing Suffering, </w:t>
      </w:r>
      <w:hyperlink r:id="rId17" w:anchor="Improving_our_political_system" w:history="1">
        <w:r w:rsidRPr="00912E03">
          <w:rPr>
            <w:rStyle w:val="Hyperlink"/>
            <w:color w:val="FF0000"/>
          </w:rPr>
          <w:t>https://centerforreducingsuffering.org/how-can-we-reduce-s-risks/#Improving_our_political_system</w:t>
        </w:r>
      </w:hyperlink>
      <w:r w:rsidRPr="00912E03">
        <w:rPr>
          <w:color w:val="FF0000"/>
        </w:rPr>
        <w:t xml:space="preserve"> // </w:t>
      </w:r>
      <w:proofErr w:type="spellStart"/>
      <w:r w:rsidRPr="00912E03">
        <w:rPr>
          <w:color w:val="FF0000"/>
        </w:rPr>
        <w:t>gbs</w:t>
      </w:r>
      <w:proofErr w:type="spellEnd"/>
      <w:r w:rsidRPr="00912E03">
        <w:rPr>
          <w:color w:val="FF0000"/>
        </w:rPr>
        <w:t xml:space="preserve"> </w:t>
      </w:r>
      <w:proofErr w:type="spellStart"/>
      <w:r w:rsidRPr="00912E03">
        <w:rPr>
          <w:color w:val="FF0000"/>
        </w:rPr>
        <w:t>jacobs</w:t>
      </w:r>
      <w:proofErr w:type="spellEnd"/>
      <w:r w:rsidRPr="00912E03">
        <w:rPr>
          <w:color w:val="FF0000"/>
        </w:rPr>
        <w:t xml:space="preserve"> &amp; </w:t>
      </w:r>
      <w:proofErr w:type="spellStart"/>
      <w:r w:rsidRPr="00912E03">
        <w:rPr>
          <w:color w:val="FF0000"/>
        </w:rPr>
        <w:t>majeed</w:t>
      </w:r>
      <w:proofErr w:type="spellEnd"/>
      <w:r w:rsidRPr="00912E03">
        <w:rPr>
          <w:color w:val="FF0000"/>
        </w:rPr>
        <w:t>]</w:t>
      </w:r>
    </w:p>
    <w:p w14:paraId="22FF3F7E" w14:textId="77777777" w:rsidR="009F6C3B" w:rsidRPr="00912E03" w:rsidRDefault="009F6C3B" w:rsidP="009F6C3B">
      <w:pPr>
        <w:rPr>
          <w:rStyle w:val="Emphasis"/>
          <w:color w:val="FF0000"/>
        </w:rPr>
      </w:pPr>
      <w:r w:rsidRPr="00912E03">
        <w:rPr>
          <w:color w:val="FF0000"/>
          <w:sz w:val="16"/>
        </w:rPr>
        <w:lastRenderedPageBreak/>
        <w:t xml:space="preserve">How to achieve “better politics” is, of course, a difficult question. (See here for an overview.) </w:t>
      </w:r>
      <w:r w:rsidRPr="00912E03">
        <w:rPr>
          <w:rStyle w:val="Emphasis"/>
          <w:color w:val="FF0000"/>
        </w:rPr>
        <w:t xml:space="preserve">The following aspects seem particularly important from an s-risk perspective: Excessive political </w:t>
      </w:r>
      <w:proofErr w:type="spellStart"/>
      <w:r w:rsidRPr="00912E03">
        <w:rPr>
          <w:rStyle w:val="Emphasis"/>
          <w:color w:val="FF0000"/>
        </w:rPr>
        <w:t>polarisation</w:t>
      </w:r>
      <w:proofErr w:type="spellEnd"/>
      <w:r w:rsidRPr="00912E03">
        <w:rPr>
          <w:rStyle w:val="Emphasis"/>
          <w:color w:val="FF0000"/>
        </w:rPr>
        <w:t xml:space="preserve">, especially </w:t>
      </w:r>
      <w:r w:rsidRPr="00912E03">
        <w:rPr>
          <w:rStyle w:val="Emphasis"/>
          <w:color w:val="FF0000"/>
          <w:highlight w:val="magenta"/>
        </w:rPr>
        <w:t xml:space="preserve">party </w:t>
      </w:r>
      <w:proofErr w:type="spellStart"/>
      <w:r w:rsidRPr="00912E03">
        <w:rPr>
          <w:rStyle w:val="Emphasis"/>
          <w:color w:val="FF0000"/>
          <w:highlight w:val="magenta"/>
        </w:rPr>
        <w:t>polarisation</w:t>
      </w:r>
      <w:proofErr w:type="spellEnd"/>
      <w:r w:rsidRPr="00912E03">
        <w:rPr>
          <w:rStyle w:val="Emphasis"/>
          <w:color w:val="FF0000"/>
          <w:highlight w:val="magenta"/>
        </w:rPr>
        <w:t xml:space="preserve"> in the US, makes it harder to reach consensus</w:t>
      </w:r>
      <w:r w:rsidRPr="00912E03">
        <w:rPr>
          <w:rStyle w:val="Emphasis"/>
          <w:color w:val="FF0000"/>
        </w:rPr>
        <w:t xml:space="preserve"> or a fair compromise, </w:t>
      </w:r>
      <w:r w:rsidRPr="00912E03">
        <w:rPr>
          <w:rStyle w:val="Emphasis"/>
          <w:color w:val="FF0000"/>
          <w:highlight w:val="magenta"/>
        </w:rPr>
        <w:t>and undermines trust in public institutions</w:t>
      </w:r>
      <w:r w:rsidRPr="00912E03">
        <w:rPr>
          <w:rStyle w:val="Emphasis"/>
          <w:color w:val="FF0000"/>
        </w:rPr>
        <w:t>.</w:t>
      </w:r>
      <w:r w:rsidRPr="00912E03">
        <w:rPr>
          <w:color w:val="FF0000"/>
          <w:sz w:val="16"/>
        </w:rPr>
        <w:t xml:space="preserve"> Tribalism also tends to exacerbate conflicts and therefore constitutes a risk factor for s-risks. Suggested </w:t>
      </w:r>
      <w:r w:rsidRPr="00912E03">
        <w:rPr>
          <w:rStyle w:val="StyleUnderline"/>
          <w:color w:val="FF0000"/>
        </w:rPr>
        <w:t xml:space="preserve">interventions to reduce </w:t>
      </w:r>
      <w:proofErr w:type="spellStart"/>
      <w:r w:rsidRPr="00912E03">
        <w:rPr>
          <w:rStyle w:val="StyleUnderline"/>
          <w:color w:val="FF0000"/>
        </w:rPr>
        <w:t>polarisation</w:t>
      </w:r>
      <w:proofErr w:type="spellEnd"/>
      <w:r w:rsidRPr="00912E03">
        <w:rPr>
          <w:rStyle w:val="StyleUnderline"/>
          <w:color w:val="FF0000"/>
        </w:rPr>
        <w:t xml:space="preserve"> include voting reform, public service broadcasting, </w:t>
      </w:r>
      <w:r w:rsidRPr="00912E03">
        <w:rPr>
          <w:rStyle w:val="Emphasis"/>
          <w:color w:val="FF0000"/>
          <w:highlight w:val="magenta"/>
        </w:rPr>
        <w:t>deliberative citizen’s assemblies</w:t>
      </w:r>
      <w:r w:rsidRPr="00912E03">
        <w:rPr>
          <w:rStyle w:val="StyleUnderline"/>
          <w:color w:val="FF0000"/>
        </w:rPr>
        <w:t xml:space="preserve">, and compulsory voting. </w:t>
      </w:r>
      <w:r w:rsidRPr="00912E03">
        <w:rPr>
          <w:color w:val="FF0000"/>
          <w:sz w:val="16"/>
        </w:rPr>
        <w:t xml:space="preserve">Conversely, more </w:t>
      </w:r>
      <w:proofErr w:type="gramStart"/>
      <w:r w:rsidRPr="00912E03">
        <w:rPr>
          <w:rStyle w:val="Emphasis"/>
          <w:color w:val="FF0000"/>
        </w:rPr>
        <w:t>charitable</w:t>
      </w:r>
      <w:proofErr w:type="gramEnd"/>
      <w:r w:rsidRPr="00912E03">
        <w:rPr>
          <w:rStyle w:val="Emphasis"/>
          <w:color w:val="FF0000"/>
        </w:rPr>
        <w:t xml:space="preserve"> and thoughtful political discourse arguably makes severe conflicts</w:t>
      </w:r>
      <w:r w:rsidRPr="00912E03">
        <w:rPr>
          <w:color w:val="FF0000"/>
          <w:sz w:val="16"/>
        </w:rPr>
        <w:t xml:space="preserve"> (and resulting worst-case outcomes) less likely. Therefore, </w:t>
      </w:r>
      <w:r w:rsidRPr="00912E03">
        <w:rPr>
          <w:rStyle w:val="Emphasis"/>
          <w:color w:val="FF0000"/>
          <w:highlight w:val="magenta"/>
        </w:rPr>
        <w:t>improving the norms and standards of political debate could be a promising way to reduce s-risk.</w:t>
      </w:r>
    </w:p>
    <w:p w14:paraId="0495647E" w14:textId="77777777" w:rsidR="009F6C3B" w:rsidRPr="009F6C3B" w:rsidRDefault="009F6C3B" w:rsidP="009F6C3B"/>
    <w:p w14:paraId="2D9C994F" w14:textId="77A071AA" w:rsidR="009F6C3B" w:rsidRDefault="009F6C3B" w:rsidP="009F6C3B">
      <w:pPr>
        <w:pStyle w:val="Heading4"/>
      </w:pPr>
      <w:r>
        <w:t>Unions are just capitalism-lite</w:t>
      </w:r>
    </w:p>
    <w:p w14:paraId="6BB24802" w14:textId="77777777" w:rsidR="009F6C3B" w:rsidRPr="00A93712" w:rsidRDefault="009F6C3B" w:rsidP="009F6C3B">
      <w:r w:rsidRPr="00A251A1">
        <w:rPr>
          <w:rStyle w:val="Style13ptBold"/>
        </w:rPr>
        <w:t>IP 16</w:t>
      </w:r>
      <w:r>
        <w:t xml:space="preserve">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18" w:history="1">
        <w:r w:rsidRPr="00A93712">
          <w:t>https://libcom.org/library/trade-unions-pillars-capitalism-internationalist-perspective</w:t>
        </w:r>
      </w:hyperlink>
      <w:r w:rsidRPr="00A93712">
        <w:t xml:space="preserve"> //Recut Xu</w:t>
      </w:r>
      <w:r>
        <w:t xml:space="preserve"> from Majeed]</w:t>
      </w:r>
    </w:p>
    <w:p w14:paraId="31816C8A" w14:textId="77777777" w:rsidR="009F6C3B" w:rsidRPr="00E04BFC" w:rsidRDefault="009F6C3B" w:rsidP="009F6C3B">
      <w:pPr>
        <w:rPr>
          <w:rStyle w:val="Emphasis"/>
        </w:rPr>
      </w:pPr>
      <w:r w:rsidRPr="00E04BFC">
        <w:rPr>
          <w:rStyle w:val="Emphasis"/>
        </w:rPr>
        <w:t xml:space="preserve">How the </w:t>
      </w:r>
      <w:r w:rsidRPr="00D645A6">
        <w:rPr>
          <w:rStyle w:val="Emphasis"/>
          <w:highlight w:val="green"/>
        </w:rPr>
        <w:t>unions became enemies of the working class</w:t>
      </w:r>
    </w:p>
    <w:p w14:paraId="4D2DAEB1" w14:textId="77777777" w:rsidR="009F6C3B" w:rsidRPr="009D23CD" w:rsidRDefault="009F6C3B" w:rsidP="009F6C3B">
      <w:pPr>
        <w:rPr>
          <w:sz w:val="16"/>
        </w:rPr>
      </w:pPr>
      <w:r w:rsidRPr="00E04BFC">
        <w:rPr>
          <w:rStyle w:val="StyleUnderline"/>
          <w:bCs/>
        </w:rPr>
        <w:t>Most of us agree that the unions are an integral part of the capitalist system.</w:t>
      </w:r>
      <w:r w:rsidRPr="009D23CD">
        <w:rPr>
          <w:sz w:val="16"/>
        </w:rPr>
        <w:t xml:space="preserve"> </w:t>
      </w:r>
      <w:r w:rsidRPr="00D645A6">
        <w:rPr>
          <w:rStyle w:val="Emphasis"/>
          <w:sz w:val="28"/>
          <w:szCs w:val="28"/>
          <w:highlight w:val="green"/>
        </w:rPr>
        <w:t>Not just</w:t>
      </w:r>
      <w:r w:rsidRPr="00E04BFC">
        <w:rPr>
          <w:rStyle w:val="Emphasis"/>
          <w:sz w:val="28"/>
          <w:szCs w:val="28"/>
        </w:rPr>
        <w:t xml:space="preserve"> the </w:t>
      </w:r>
      <w:r w:rsidRPr="00683629">
        <w:rPr>
          <w:rStyle w:val="Emphasis"/>
          <w:sz w:val="28"/>
          <w:szCs w:val="28"/>
        </w:rPr>
        <w:t xml:space="preserve">corrupt </w:t>
      </w:r>
      <w:r w:rsidRPr="00D645A6">
        <w:rPr>
          <w:rStyle w:val="Emphasis"/>
          <w:sz w:val="28"/>
          <w:szCs w:val="28"/>
          <w:highlight w:val="green"/>
        </w:rPr>
        <w:t>ones</w:t>
      </w:r>
      <w:r w:rsidRPr="00E04BFC">
        <w:rPr>
          <w:rStyle w:val="Emphasis"/>
          <w:sz w:val="28"/>
          <w:szCs w:val="28"/>
        </w:rPr>
        <w:t xml:space="preserve"> and those </w:t>
      </w:r>
      <w:r w:rsidRPr="00D645A6">
        <w:rPr>
          <w:rStyle w:val="Emphasis"/>
          <w:sz w:val="28"/>
          <w:szCs w:val="28"/>
          <w:highlight w:val="green"/>
        </w:rPr>
        <w:t>with a heavy bureaucratic apparatus</w:t>
      </w:r>
      <w:r w:rsidRPr="00E04BFC">
        <w:rPr>
          <w:rStyle w:val="Emphasis"/>
          <w:sz w:val="28"/>
          <w:szCs w:val="28"/>
        </w:rPr>
        <w:t xml:space="preserve"> </w:t>
      </w:r>
      <w:r w:rsidRPr="00D645A6">
        <w:rPr>
          <w:rStyle w:val="Emphasis"/>
          <w:sz w:val="28"/>
          <w:szCs w:val="28"/>
          <w:highlight w:val="green"/>
        </w:rPr>
        <w:t xml:space="preserve">but </w:t>
      </w:r>
      <w:r w:rsidRPr="00683629">
        <w:rPr>
          <w:rStyle w:val="Emphasis"/>
          <w:sz w:val="28"/>
          <w:szCs w:val="28"/>
        </w:rPr>
        <w:t xml:space="preserve">also </w:t>
      </w:r>
      <w:r w:rsidRPr="00D645A6">
        <w:rPr>
          <w:rStyle w:val="Emphasis"/>
          <w:sz w:val="28"/>
          <w:szCs w:val="28"/>
          <w:highlight w:val="green"/>
        </w:rPr>
        <w:t>those who profess a belief in "grass roots democracy" or even</w:t>
      </w:r>
      <w:r w:rsidRPr="00E04BFC">
        <w:rPr>
          <w:rStyle w:val="Emphasis"/>
          <w:sz w:val="28"/>
          <w:szCs w:val="28"/>
        </w:rPr>
        <w:t xml:space="preserve"> in </w:t>
      </w:r>
      <w:r w:rsidRPr="00D645A6">
        <w:rPr>
          <w:rStyle w:val="Emphasis"/>
          <w:sz w:val="28"/>
          <w:szCs w:val="28"/>
          <w:highlight w:val="green"/>
        </w:rPr>
        <w:t>"revolution"</w:t>
      </w:r>
      <w:r w:rsidRPr="009D23CD">
        <w:rPr>
          <w:sz w:val="16"/>
        </w:rPr>
        <w:t xml:space="preserve">. The arguments given for that position have been mostly empirical. Indeed, </w:t>
      </w:r>
      <w:r w:rsidRPr="00E04BFC">
        <w:rPr>
          <w:rStyle w:val="StyleUnderline"/>
          <w:bCs/>
        </w:rPr>
        <w:t xml:space="preserve">time and time again, the </w:t>
      </w:r>
      <w:r w:rsidRPr="00D645A6">
        <w:rPr>
          <w:rStyle w:val="StyleUnderline"/>
          <w:bCs/>
          <w:highlight w:val="green"/>
        </w:rPr>
        <w:t>unions have</w:t>
      </w:r>
      <w:r w:rsidRPr="00E04BFC">
        <w:rPr>
          <w:rStyle w:val="StyleUnderline"/>
          <w:bCs/>
        </w:rPr>
        <w:t xml:space="preserve"> screwed the workers, </w:t>
      </w:r>
      <w:proofErr w:type="gramStart"/>
      <w:r w:rsidRPr="00D645A6">
        <w:rPr>
          <w:rStyle w:val="StyleUnderline"/>
          <w:bCs/>
          <w:highlight w:val="green"/>
        </w:rPr>
        <w:t>contained</w:t>
      </w:r>
      <w:proofErr w:type="gramEnd"/>
      <w:r w:rsidRPr="00D645A6">
        <w:rPr>
          <w:rStyle w:val="StyleUnderline"/>
          <w:bCs/>
          <w:highlight w:val="green"/>
        </w:rPr>
        <w:t xml:space="preserve"> and defanged</w:t>
      </w:r>
      <w:r w:rsidRPr="00E04BFC">
        <w:rPr>
          <w:rStyle w:val="StyleUnderline"/>
          <w:bCs/>
        </w:rPr>
        <w:t xml:space="preserve"> their </w:t>
      </w:r>
      <w:r w:rsidRPr="00D645A6">
        <w:rPr>
          <w:rStyle w:val="StyleUnderline"/>
          <w:bCs/>
          <w:highlight w:val="green"/>
        </w:rPr>
        <w:t>struggle</w:t>
      </w:r>
      <w:r w:rsidRPr="00E04BFC">
        <w:rPr>
          <w:rStyle w:val="StyleUnderline"/>
          <w:bCs/>
        </w:rPr>
        <w:t xml:space="preserve">, have </w:t>
      </w:r>
      <w:r w:rsidRPr="00D645A6">
        <w:rPr>
          <w:rStyle w:val="StyleUnderline"/>
          <w:bCs/>
          <w:highlight w:val="green"/>
        </w:rPr>
        <w:t xml:space="preserve">spread capitalist ideology in the working class and </w:t>
      </w:r>
      <w:r w:rsidRPr="00D645A6">
        <w:rPr>
          <w:rStyle w:val="Emphasis"/>
          <w:highlight w:val="green"/>
        </w:rPr>
        <w:t>acted as capital's police</w:t>
      </w:r>
      <w:r w:rsidRPr="00D645A6">
        <w:rPr>
          <w:rStyle w:val="StyleUnderline"/>
          <w:bCs/>
          <w:highlight w:val="green"/>
        </w:rPr>
        <w:t xml:space="preserve"> on the shop floor</w:t>
      </w:r>
      <w:r w:rsidRPr="009D23CD">
        <w:rPr>
          <w:sz w:val="16"/>
        </w:rPr>
        <w:t xml:space="preserve">. </w:t>
      </w:r>
      <w:r w:rsidRPr="00E04BFC">
        <w:rPr>
          <w:rStyle w:val="StyleUnderline"/>
          <w:bCs/>
        </w:rPr>
        <w:t>But empirical arguments are not enough</w:t>
      </w:r>
      <w:r w:rsidRPr="009D23CD">
        <w:rPr>
          <w:sz w:val="16"/>
        </w:rPr>
        <w:t xml:space="preserve">. Indeed, </w:t>
      </w:r>
      <w:proofErr w:type="gramStart"/>
      <w:r w:rsidRPr="00E04BFC">
        <w:rPr>
          <w:rStyle w:val="StyleUnderline"/>
        </w:rPr>
        <w:t>on the basis of</w:t>
      </w:r>
      <w:proofErr w:type="gramEnd"/>
      <w:r w:rsidRPr="00E04BFC">
        <w:rPr>
          <w:rStyle w:val="StyleUnderline"/>
        </w:rPr>
        <w:t xml:space="preserve"> past experience alone, one could very well conclude that global revolution is impossible</w:t>
      </w:r>
      <w:r w:rsidRPr="009D23CD">
        <w:rPr>
          <w:sz w:val="16"/>
        </w:rPr>
        <w:t xml:space="preserve">, as Paul wrote. </w:t>
      </w:r>
      <w:r w:rsidRPr="00E04BFC">
        <w:rPr>
          <w:rStyle w:val="StyleUnderline"/>
        </w:rPr>
        <w:t xml:space="preserve">Some have argued that it's </w:t>
      </w:r>
      <w:r w:rsidRPr="00D645A6">
        <w:rPr>
          <w:rStyle w:val="StyleUnderline"/>
          <w:highlight w:val="green"/>
        </w:rPr>
        <w:t>the union's function</w:t>
      </w:r>
      <w:r w:rsidRPr="00E04BFC">
        <w:rPr>
          <w:rStyle w:val="StyleUnderline"/>
        </w:rPr>
        <w:t xml:space="preserve"> within the capitalist economy</w:t>
      </w:r>
      <w:r w:rsidRPr="009D23CD">
        <w:rPr>
          <w:sz w:val="16"/>
        </w:rPr>
        <w:t xml:space="preserve"> - </w:t>
      </w:r>
      <w:r w:rsidRPr="00D645A6">
        <w:rPr>
          <w:rStyle w:val="StyleUnderline"/>
          <w:highlight w:val="green"/>
        </w:rPr>
        <w:t>to manage the sale of labor power</w:t>
      </w:r>
      <w:r w:rsidRPr="009D23CD">
        <w:rPr>
          <w:sz w:val="16"/>
        </w:rPr>
        <w:t xml:space="preserve">- </w:t>
      </w:r>
      <w:r w:rsidRPr="00E04BFC">
        <w:rPr>
          <w:rStyle w:val="StyleUnderline"/>
        </w:rPr>
        <w:t xml:space="preserve">which </w:t>
      </w:r>
      <w:r w:rsidRPr="00D645A6">
        <w:rPr>
          <w:rStyle w:val="StyleUnderline"/>
          <w:highlight w:val="green"/>
        </w:rPr>
        <w:t>inevitably ties it to the system and</w:t>
      </w:r>
      <w:r w:rsidRPr="00E04BFC">
        <w:rPr>
          <w:rStyle w:val="StyleUnderline"/>
        </w:rPr>
        <w:t xml:space="preserve"> hence </w:t>
      </w:r>
      <w:r w:rsidRPr="00D645A6">
        <w:rPr>
          <w:rStyle w:val="StyleUnderline"/>
          <w:highlight w:val="green"/>
        </w:rPr>
        <w:t>opposes</w:t>
      </w:r>
      <w:r w:rsidRPr="00E04BFC">
        <w:rPr>
          <w:rStyle w:val="StyleUnderline"/>
        </w:rPr>
        <w:t xml:space="preserve"> it to </w:t>
      </w:r>
      <w:r w:rsidRPr="00D645A6">
        <w:rPr>
          <w:rStyle w:val="StyleUnderline"/>
          <w:highlight w:val="green"/>
        </w:rPr>
        <w:t>the class whose</w:t>
      </w:r>
      <w:r w:rsidRPr="00E04BFC">
        <w:rPr>
          <w:rStyle w:val="StyleUnderline"/>
        </w:rPr>
        <w:t xml:space="preserve"> fundamental </w:t>
      </w:r>
      <w:r w:rsidRPr="00D645A6">
        <w:rPr>
          <w:rStyle w:val="StyleUnderline"/>
          <w:highlight w:val="green"/>
        </w:rPr>
        <w:t xml:space="preserve">interests are </w:t>
      </w:r>
      <w:proofErr w:type="spellStart"/>
      <w:r w:rsidRPr="00D645A6">
        <w:rPr>
          <w:rStyle w:val="StyleUnderline"/>
          <w:highlight w:val="green"/>
        </w:rPr>
        <w:t>irreconciliable</w:t>
      </w:r>
      <w:proofErr w:type="spellEnd"/>
      <w:r w:rsidRPr="00D645A6">
        <w:rPr>
          <w:rStyle w:val="StyleUnderline"/>
          <w:highlight w:val="green"/>
        </w:rPr>
        <w:t xml:space="preserve"> with</w:t>
      </w:r>
      <w:r w:rsidRPr="00E04BFC">
        <w:rPr>
          <w:rStyle w:val="StyleUnderline"/>
        </w:rPr>
        <w:t xml:space="preserve"> those of </w:t>
      </w:r>
      <w:r w:rsidRPr="00D645A6">
        <w:rPr>
          <w:rStyle w:val="StyleUnderline"/>
          <w:highlight w:val="green"/>
        </w:rPr>
        <w:t>that system</w:t>
      </w:r>
      <w:r w:rsidRPr="009D23CD">
        <w:rPr>
          <w:sz w:val="16"/>
        </w:rPr>
        <w:t xml:space="preserve">. That is true but it's not sufficient either. One could argue that </w:t>
      </w:r>
      <w:proofErr w:type="gramStart"/>
      <w:r w:rsidRPr="009D23CD">
        <w:rPr>
          <w:sz w:val="16"/>
        </w:rPr>
        <w:t>as long as</w:t>
      </w:r>
      <w:proofErr w:type="gramEnd"/>
      <w:r w:rsidRPr="009D23C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w:t>
      </w:r>
      <w:r w:rsidRPr="00E04BFC">
        <w:rPr>
          <w:rStyle w:val="StyleUnderline"/>
        </w:rPr>
        <w:t>In short one could argue, as does Adam</w:t>
      </w:r>
      <w:r w:rsidRPr="009D23CD">
        <w:rPr>
          <w:sz w:val="16"/>
        </w:rPr>
        <w:t xml:space="preserve"> [Buick of the Socialist Party of Great Britain], </w:t>
      </w:r>
      <w:r w:rsidRPr="00E04BFC">
        <w:rPr>
          <w:rStyle w:val="StyleUnderline"/>
        </w:rPr>
        <w:t xml:space="preserve">that despite the empirical evidence and despite the integration of the unions in the structure of the capitalist economy, the existing unions are </w:t>
      </w:r>
      <w:proofErr w:type="gramStart"/>
      <w:r w:rsidRPr="00E04BFC">
        <w:rPr>
          <w:rStyle w:val="StyleUnderline"/>
        </w:rPr>
        <w:t>bad</w:t>
      </w:r>
      <w:proofErr w:type="gramEnd"/>
      <w:r w:rsidRPr="00E04BFC">
        <w:rPr>
          <w:rStyle w:val="StyleUnderline"/>
        </w:rPr>
        <w:t xml:space="preserve"> but unionism is good</w:t>
      </w:r>
      <w:r w:rsidRPr="009D23CD">
        <w:rPr>
          <w:sz w:val="16"/>
        </w:rPr>
        <w:t>.</w:t>
      </w:r>
    </w:p>
    <w:p w14:paraId="6C939DDB" w14:textId="77777777" w:rsidR="009F6C3B" w:rsidRPr="009D23CD" w:rsidRDefault="009F6C3B" w:rsidP="009F6C3B">
      <w:pPr>
        <w:rPr>
          <w:sz w:val="16"/>
        </w:rPr>
      </w:pPr>
      <w:r w:rsidRPr="00E04BFC">
        <w:rPr>
          <w:rStyle w:val="StyleUnderline"/>
        </w:rPr>
        <w:t xml:space="preserve">Moreover, despite the widespread disillusion, many workers still see the unions as their (imperfect) </w:t>
      </w:r>
      <w:proofErr w:type="spellStart"/>
      <w:r w:rsidRPr="00E04BFC">
        <w:rPr>
          <w:rStyle w:val="StyleUnderline"/>
        </w:rPr>
        <w:t>organisations</w:t>
      </w:r>
      <w:proofErr w:type="spellEnd"/>
      <w:r w:rsidRPr="00E04BFC">
        <w:rPr>
          <w:rStyle w:val="StyleUnderline"/>
        </w:rPr>
        <w:t>, and sometimes the most combative workers are active in them</w:t>
      </w:r>
      <w:r w:rsidRPr="009D23CD">
        <w:rPr>
          <w:sz w:val="16"/>
        </w:rPr>
        <w:t xml:space="preserve">. And </w:t>
      </w:r>
      <w:r w:rsidRPr="00E04BFC">
        <w:rPr>
          <w:rStyle w:val="StyleUnderline"/>
        </w:rPr>
        <w:t>sometimes capitalists fight the unions and try to get rid of them</w:t>
      </w:r>
      <w:r w:rsidRPr="009D23CD">
        <w:rPr>
          <w:sz w:val="16"/>
        </w:rPr>
        <w:t xml:space="preserve">. When they attack a union and the workers </w:t>
      </w:r>
      <w:proofErr w:type="gramStart"/>
      <w:r w:rsidRPr="009D23CD">
        <w:rPr>
          <w:sz w:val="16"/>
        </w:rPr>
        <w:t>rise up</w:t>
      </w:r>
      <w:proofErr w:type="gramEnd"/>
      <w:r w:rsidRPr="009D23CD">
        <w:rPr>
          <w:sz w:val="16"/>
        </w:rPr>
        <w:t xml:space="preserve"> to defend "their" </w:t>
      </w:r>
      <w:proofErr w:type="spellStart"/>
      <w:r w:rsidRPr="009D23CD">
        <w:rPr>
          <w:sz w:val="16"/>
        </w:rPr>
        <w:t>organisation</w:t>
      </w:r>
      <w:proofErr w:type="spellEnd"/>
      <w:r w:rsidRPr="009D23C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9D23CD">
        <w:rPr>
          <w:sz w:val="16"/>
        </w:rPr>
        <w:t>organisation</w:t>
      </w:r>
      <w:proofErr w:type="spellEnd"/>
      <w:r w:rsidRPr="009D23C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9D23CD">
        <w:rPr>
          <w:sz w:val="16"/>
        </w:rPr>
        <w:t>organised</w:t>
      </w:r>
      <w:proofErr w:type="spellEnd"/>
      <w:r w:rsidRPr="009D23CD">
        <w:rPr>
          <w:sz w:val="16"/>
        </w:rPr>
        <w:t xml:space="preserve"> by the unions?</w:t>
      </w:r>
    </w:p>
    <w:p w14:paraId="761BC76D" w14:textId="77777777" w:rsidR="009F6C3B" w:rsidRPr="009D23CD" w:rsidRDefault="009F6C3B" w:rsidP="009F6C3B">
      <w:pPr>
        <w:rPr>
          <w:sz w:val="16"/>
        </w:rPr>
      </w:pPr>
      <w:r w:rsidRPr="00E04BFC">
        <w:rPr>
          <w:rStyle w:val="StyleUnderline"/>
          <w:bCs/>
        </w:rPr>
        <w:t>To answer those and many other questions pertaining to the practical aspects of class struggle and the defense of workers' immediate interests, the question why unions are not just counter- revolutionary but against the working class in their daily practice, must be answered first</w:t>
      </w:r>
      <w:r w:rsidRPr="009D23CD">
        <w:rPr>
          <w:sz w:val="16"/>
        </w:rPr>
        <w:t>.</w:t>
      </w:r>
    </w:p>
    <w:p w14:paraId="22BE9DF4" w14:textId="77777777" w:rsidR="009F6C3B" w:rsidRPr="009D23CD" w:rsidRDefault="009F6C3B" w:rsidP="009F6C3B">
      <w:pPr>
        <w:rPr>
          <w:sz w:val="16"/>
        </w:rPr>
      </w:pPr>
      <w:r w:rsidRPr="00E04BFC">
        <w:rPr>
          <w:rStyle w:val="StyleUnderline"/>
        </w:rPr>
        <w:lastRenderedPageBreak/>
        <w:t>The answer is not that obvious</w:t>
      </w:r>
      <w:r w:rsidRPr="009D23CD">
        <w:rPr>
          <w:sz w:val="16"/>
        </w:rPr>
        <w:t xml:space="preserve">. After all, it is a logical reaction of workers, who are utterly powerless as individuals towards their employers who seek to exploit them as much as possible, to band together in permanent </w:t>
      </w:r>
      <w:proofErr w:type="spellStart"/>
      <w:r w:rsidRPr="009D23CD">
        <w:rPr>
          <w:sz w:val="16"/>
        </w:rPr>
        <w:t>organisations</w:t>
      </w:r>
      <w:proofErr w:type="spellEnd"/>
      <w:r w:rsidRPr="009D23CD">
        <w:rPr>
          <w:sz w:val="16"/>
        </w:rPr>
        <w:t xml:space="preserve"> to defend the price of their labor power. The first unions were clearly created by the working class even though many did bear the corporatist imprints of the guilds (professional </w:t>
      </w:r>
      <w:proofErr w:type="spellStart"/>
      <w:r w:rsidRPr="009D23CD">
        <w:rPr>
          <w:sz w:val="16"/>
        </w:rPr>
        <w:t>organisations</w:t>
      </w:r>
      <w:proofErr w:type="spellEnd"/>
      <w:r w:rsidRPr="009D23CD">
        <w:rPr>
          <w:sz w:val="16"/>
        </w:rPr>
        <w:t xml:space="preserve"> from the pre-capitalist era). Their existence as permanent </w:t>
      </w:r>
      <w:proofErr w:type="spellStart"/>
      <w:r w:rsidRPr="009D23CD">
        <w:rPr>
          <w:sz w:val="16"/>
        </w:rPr>
        <w:t>organisations</w:t>
      </w:r>
      <w:proofErr w:type="spellEnd"/>
      <w:r w:rsidRPr="009D23CD">
        <w:rPr>
          <w:sz w:val="16"/>
        </w:rPr>
        <w:t xml:space="preserve"> </w:t>
      </w:r>
      <w:proofErr w:type="gramStart"/>
      <w:r w:rsidRPr="009D23CD">
        <w:rPr>
          <w:sz w:val="16"/>
        </w:rPr>
        <w:t>was</w:t>
      </w:r>
      <w:proofErr w:type="gramEnd"/>
      <w:r w:rsidRPr="009D23C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9D23CD">
        <w:rPr>
          <w:sz w:val="16"/>
        </w:rPr>
        <w:t>etc</w:t>
      </w:r>
      <w:proofErr w:type="spellEnd"/>
      <w:r w:rsidRPr="009D23CD">
        <w:rPr>
          <w:sz w:val="16"/>
        </w:rPr>
        <w:t xml:space="preserve">). Likewise, </w:t>
      </w:r>
      <w:r w:rsidRPr="00D645A6">
        <w:rPr>
          <w:rStyle w:val="StyleUnderline"/>
          <w:highlight w:val="green"/>
        </w:rPr>
        <w:t xml:space="preserve">the growth of unions into bigger </w:t>
      </w:r>
      <w:proofErr w:type="spellStart"/>
      <w:r w:rsidRPr="00D645A6">
        <w:rPr>
          <w:rStyle w:val="StyleUnderline"/>
          <w:highlight w:val="green"/>
        </w:rPr>
        <w:t>organisations</w:t>
      </w:r>
      <w:proofErr w:type="spellEnd"/>
      <w:r w:rsidRPr="00E04BFC">
        <w:rPr>
          <w:rStyle w:val="StyleUnderline"/>
        </w:rPr>
        <w:t xml:space="preserve">, operating </w:t>
      </w:r>
      <w:r w:rsidRPr="00D645A6">
        <w:rPr>
          <w:rStyle w:val="StyleUnderline"/>
          <w:highlight w:val="green"/>
        </w:rPr>
        <w:t>on a national scale, reflected the need of workers to increase</w:t>
      </w:r>
      <w:r w:rsidRPr="00E04BFC">
        <w:rPr>
          <w:rStyle w:val="StyleUnderline"/>
        </w:rPr>
        <w:t xml:space="preserve"> their </w:t>
      </w:r>
      <w:r w:rsidRPr="00D645A6">
        <w:rPr>
          <w:rStyle w:val="StyleUnderline"/>
          <w:highlight w:val="green"/>
        </w:rPr>
        <w:t>power</w:t>
      </w:r>
      <w:r w:rsidRPr="00E04BFC">
        <w:rPr>
          <w:rStyle w:val="StyleUnderline"/>
        </w:rPr>
        <w:t xml:space="preserve"> by extending their class solidarity. </w:t>
      </w:r>
      <w:proofErr w:type="gramStart"/>
      <w:r w:rsidRPr="00E04BFC">
        <w:rPr>
          <w:rStyle w:val="StyleUnderline"/>
        </w:rPr>
        <w:t>So</w:t>
      </w:r>
      <w:proofErr w:type="gramEnd"/>
      <w:r w:rsidRPr="00E04BFC">
        <w:rPr>
          <w:rStyle w:val="StyleUnderline"/>
        </w:rPr>
        <w:t xml:space="preserve"> the growth of the unions reflected and stimulated class consciousness. Capitalists feared and loathed them and fought them bitterly</w:t>
      </w:r>
      <w:r w:rsidRPr="009D23CD">
        <w:rPr>
          <w:sz w:val="16"/>
        </w:rPr>
        <w:t>.</w:t>
      </w:r>
    </w:p>
    <w:p w14:paraId="05BE6F23" w14:textId="77777777" w:rsidR="009F6C3B" w:rsidRPr="009D23CD" w:rsidRDefault="009F6C3B" w:rsidP="009F6C3B">
      <w:pPr>
        <w:rPr>
          <w:sz w:val="16"/>
        </w:rPr>
      </w:pPr>
      <w:r w:rsidRPr="00D645A6">
        <w:rPr>
          <w:rStyle w:val="StyleUnderline"/>
          <w:bCs/>
          <w:highlight w:val="green"/>
        </w:rPr>
        <w:t>Yet very soon</w:t>
      </w:r>
      <w:r w:rsidRPr="00E04BFC">
        <w:rPr>
          <w:rStyle w:val="StyleUnderline"/>
          <w:bCs/>
        </w:rPr>
        <w:t xml:space="preserve">, the </w:t>
      </w:r>
      <w:r w:rsidRPr="00D645A6">
        <w:rPr>
          <w:rStyle w:val="Emphasis"/>
          <w:highlight w:val="green"/>
        </w:rPr>
        <w:t xml:space="preserve">permanency of these </w:t>
      </w:r>
      <w:r w:rsidRPr="00683629">
        <w:rPr>
          <w:rStyle w:val="Emphasis"/>
        </w:rPr>
        <w:t xml:space="preserve">large </w:t>
      </w:r>
      <w:proofErr w:type="spellStart"/>
      <w:r w:rsidRPr="00D645A6">
        <w:rPr>
          <w:rStyle w:val="Emphasis"/>
          <w:highlight w:val="green"/>
        </w:rPr>
        <w:t>organisations</w:t>
      </w:r>
      <w:proofErr w:type="spellEnd"/>
      <w:r w:rsidRPr="00D645A6">
        <w:rPr>
          <w:rStyle w:val="Emphasis"/>
          <w:highlight w:val="green"/>
        </w:rPr>
        <w:t xml:space="preserve"> posed a problem</w:t>
      </w:r>
      <w:r w:rsidRPr="009D23CD">
        <w:rPr>
          <w:sz w:val="16"/>
        </w:rPr>
        <w:t xml:space="preserve">. </w:t>
      </w:r>
      <w:r w:rsidRPr="00E04BFC">
        <w:rPr>
          <w:rStyle w:val="StyleUnderline"/>
        </w:rPr>
        <w:t xml:space="preserve">The class struggle goes through ups and clowns which reflect the contradictory tendencies to which the workers, as an exploited class, are subjected. The </w:t>
      </w:r>
      <w:r w:rsidRPr="00D645A6">
        <w:rPr>
          <w:rStyle w:val="StyleUnderline"/>
          <w:highlight w:val="green"/>
        </w:rPr>
        <w:t>conditions of exploitation push</w:t>
      </w:r>
      <w:r w:rsidRPr="00E04BFC">
        <w:rPr>
          <w:rStyle w:val="StyleUnderline"/>
        </w:rPr>
        <w:t xml:space="preserve"> the </w:t>
      </w:r>
      <w:r w:rsidRPr="00D645A6">
        <w:rPr>
          <w:rStyle w:val="StyleUnderline"/>
          <w:highlight w:val="green"/>
        </w:rPr>
        <w:t>workers to fight collectively</w:t>
      </w:r>
      <w:r w:rsidRPr="00E04BFC">
        <w:rPr>
          <w:rStyle w:val="StyleUnderline"/>
        </w:rPr>
        <w:t xml:space="preserve"> and thereby to assert itself as a class with interests separate and opposed to those of capital; </w:t>
      </w:r>
      <w:r w:rsidRPr="00D645A6">
        <w:rPr>
          <w:rStyle w:val="StyleUnderline"/>
          <w:highlight w:val="green"/>
        </w:rPr>
        <w:t>but those same conditions</w:t>
      </w:r>
      <w:r w:rsidRPr="00E04BFC">
        <w:rPr>
          <w:rStyle w:val="StyleUnderline"/>
        </w:rPr>
        <w:t xml:space="preserve"> also </w:t>
      </w:r>
      <w:r w:rsidRPr="00D645A6">
        <w:rPr>
          <w:rStyle w:val="StyleUnderline"/>
          <w:highlight w:val="green"/>
        </w:rPr>
        <w:t>create</w:t>
      </w:r>
      <w:r w:rsidRPr="00E04BFC">
        <w:rPr>
          <w:rStyle w:val="StyleUnderline"/>
        </w:rPr>
        <w:t xml:space="preserve"> competition among workers, </w:t>
      </w:r>
      <w:proofErr w:type="spellStart"/>
      <w:r w:rsidRPr="00E04BFC">
        <w:rPr>
          <w:rStyle w:val="StyleUnderline"/>
        </w:rPr>
        <w:t>atomisation</w:t>
      </w:r>
      <w:proofErr w:type="spellEnd"/>
      <w:r w:rsidRPr="00E04BFC">
        <w:rPr>
          <w:rStyle w:val="StyleUnderline"/>
        </w:rPr>
        <w:t xml:space="preserve">, </w:t>
      </w:r>
      <w:r w:rsidRPr="00D645A6">
        <w:rPr>
          <w:rStyle w:val="StyleUnderline"/>
          <w:highlight w:val="green"/>
        </w:rPr>
        <w:t>alienation, passivity, receptiveness to the ideology of the dominant class</w:t>
      </w:r>
      <w:r w:rsidRPr="009D23CD">
        <w:rPr>
          <w:sz w:val="16"/>
        </w:rPr>
        <w:t xml:space="preserve">. </w:t>
      </w:r>
      <w:r w:rsidRPr="00D645A6">
        <w:rPr>
          <w:rStyle w:val="StyleUnderline"/>
          <w:bCs/>
          <w:highlight w:val="green"/>
        </w:rPr>
        <w:t>Those two tendencies</w:t>
      </w:r>
      <w:r w:rsidRPr="00E04BFC">
        <w:rPr>
          <w:rStyle w:val="StyleUnderline"/>
          <w:bCs/>
        </w:rPr>
        <w:t xml:space="preserve"> do not neutralize each other but </w:t>
      </w:r>
      <w:r w:rsidRPr="00D645A6">
        <w:rPr>
          <w:rStyle w:val="StyleUnderline"/>
          <w:bCs/>
          <w:highlight w:val="green"/>
        </w:rPr>
        <w:t>give</w:t>
      </w:r>
      <w:r w:rsidRPr="00E04BFC">
        <w:rPr>
          <w:rStyle w:val="StyleUnderline"/>
          <w:bCs/>
        </w:rPr>
        <w:t xml:space="preserve"> the </w:t>
      </w:r>
      <w:r w:rsidRPr="00D645A6">
        <w:rPr>
          <w:rStyle w:val="StyleUnderline"/>
          <w:bCs/>
          <w:highlight w:val="green"/>
        </w:rPr>
        <w:t>class struggle a</w:t>
      </w:r>
      <w:r w:rsidRPr="00E04BFC">
        <w:rPr>
          <w:rStyle w:val="StyleUnderline"/>
          <w:bCs/>
        </w:rPr>
        <w:t xml:space="preserve"> very </w:t>
      </w:r>
      <w:r w:rsidRPr="00D645A6">
        <w:rPr>
          <w:rStyle w:val="StyleUnderline"/>
          <w:bCs/>
          <w:highlight w:val="green"/>
        </w:rPr>
        <w:t>non-linear character, with</w:t>
      </w:r>
      <w:r w:rsidRPr="00E04BFC">
        <w:rPr>
          <w:rStyle w:val="StyleUnderline"/>
          <w:bCs/>
        </w:rPr>
        <w:t xml:space="preserve"> sudden </w:t>
      </w:r>
      <w:r w:rsidRPr="00D645A6">
        <w:rPr>
          <w:rStyle w:val="StyleUnderline"/>
          <w:bCs/>
          <w:highlight w:val="green"/>
        </w:rPr>
        <w:t>advances and retreats</w:t>
      </w:r>
      <w:r w:rsidRPr="00E04BFC">
        <w:rPr>
          <w:rStyle w:val="StyleUnderline"/>
          <w:bCs/>
        </w:rPr>
        <w:t>, moments of rising class consciousness and stretches of 'social peace', as one or the other of those tendencies dominate</w:t>
      </w:r>
      <w:r w:rsidRPr="009D23CD">
        <w:rPr>
          <w:sz w:val="16"/>
        </w:rPr>
        <w:t xml:space="preserve">. </w:t>
      </w:r>
      <w:r w:rsidRPr="00D645A6">
        <w:rPr>
          <w:rStyle w:val="Emphasis"/>
          <w:highlight w:val="green"/>
        </w:rPr>
        <w:t>During</w:t>
      </w:r>
      <w:r w:rsidRPr="00E04BFC">
        <w:rPr>
          <w:rStyle w:val="Emphasis"/>
        </w:rPr>
        <w:t xml:space="preserve"> those </w:t>
      </w:r>
      <w:r w:rsidRPr="00D645A6">
        <w:rPr>
          <w:rStyle w:val="Emphasis"/>
          <w:highlight w:val="green"/>
        </w:rPr>
        <w:t xml:space="preserve">periods </w:t>
      </w:r>
      <w:r w:rsidRPr="00683629">
        <w:rPr>
          <w:rStyle w:val="Emphasis"/>
        </w:rPr>
        <w:t xml:space="preserve">of no collective struggle, </w:t>
      </w:r>
      <w:r w:rsidRPr="00D645A6">
        <w:rPr>
          <w:rStyle w:val="Emphasis"/>
          <w:highlight w:val="green"/>
        </w:rPr>
        <w:t xml:space="preserve">when </w:t>
      </w:r>
      <w:proofErr w:type="spellStart"/>
      <w:r w:rsidRPr="00683629">
        <w:rPr>
          <w:rStyle w:val="Emphasis"/>
        </w:rPr>
        <w:t>atomisation</w:t>
      </w:r>
      <w:proofErr w:type="spellEnd"/>
      <w:r w:rsidRPr="00E04BFC">
        <w:rPr>
          <w:rStyle w:val="Emphasis"/>
        </w:rPr>
        <w:t xml:space="preserve"> and </w:t>
      </w:r>
      <w:r w:rsidRPr="00D645A6">
        <w:rPr>
          <w:rStyle w:val="Emphasis"/>
          <w:highlight w:val="green"/>
        </w:rPr>
        <w:t>alienation prevail</w:t>
      </w:r>
      <w:r w:rsidRPr="00E04BFC">
        <w:rPr>
          <w:rStyle w:val="Emphasis"/>
        </w:rPr>
        <w:t xml:space="preserve">, these </w:t>
      </w:r>
      <w:r w:rsidRPr="00D645A6">
        <w:rPr>
          <w:rStyle w:val="Emphasis"/>
          <w:highlight w:val="green"/>
        </w:rPr>
        <w:t xml:space="preserve">big permanent </w:t>
      </w:r>
      <w:proofErr w:type="spellStart"/>
      <w:r w:rsidRPr="00D645A6">
        <w:rPr>
          <w:rStyle w:val="Emphasis"/>
          <w:highlight w:val="green"/>
        </w:rPr>
        <w:t>organisations</w:t>
      </w:r>
      <w:proofErr w:type="spellEnd"/>
      <w:r w:rsidRPr="00D645A6">
        <w:rPr>
          <w:rStyle w:val="Emphasis"/>
          <w:highlight w:val="green"/>
        </w:rPr>
        <w:t xml:space="preserve"> cannot express</w:t>
      </w:r>
      <w:r w:rsidRPr="00E04BFC">
        <w:rPr>
          <w:rStyle w:val="Emphasis"/>
        </w:rPr>
        <w:t xml:space="preserve"> what isn't there, </w:t>
      </w:r>
      <w:r w:rsidRPr="00D645A6">
        <w:rPr>
          <w:rStyle w:val="Emphasis"/>
          <w:highlight w:val="green"/>
        </w:rPr>
        <w:t>a class collectively fighting</w:t>
      </w:r>
      <w:r w:rsidRPr="009D23CD">
        <w:rPr>
          <w:sz w:val="16"/>
        </w:rPr>
        <w:t xml:space="preserve">. It does not mean they immediately become </w:t>
      </w:r>
      <w:proofErr w:type="gramStart"/>
      <w:r w:rsidRPr="009D23CD">
        <w:rPr>
          <w:sz w:val="16"/>
        </w:rPr>
        <w:t>bourgeois</w:t>
      </w:r>
      <w:proofErr w:type="gramEnd"/>
      <w:r w:rsidRPr="009D23CD">
        <w:rPr>
          <w:sz w:val="16"/>
        </w:rPr>
        <w:t xml:space="preserve"> but </w:t>
      </w:r>
      <w:r w:rsidRPr="00E04BFC">
        <w:rPr>
          <w:rStyle w:val="StyleUnderline"/>
          <w:bCs/>
        </w:rPr>
        <w:t>they inevitably acquire an autonomy from the class they are supposed to represent</w:t>
      </w:r>
      <w:r w:rsidRPr="009D23CD">
        <w:rPr>
          <w:sz w:val="16"/>
        </w:rPr>
        <w:t xml:space="preserve">. </w:t>
      </w:r>
      <w:r w:rsidRPr="00D645A6">
        <w:rPr>
          <w:rStyle w:val="StyleUnderline"/>
          <w:bCs/>
          <w:highlight w:val="green"/>
        </w:rPr>
        <w:t>As autonomous institutions they</w:t>
      </w:r>
      <w:r w:rsidRPr="00E04BFC">
        <w:rPr>
          <w:rStyle w:val="StyleUnderline"/>
          <w:bCs/>
        </w:rPr>
        <w:t xml:space="preserve"> inevitably </w:t>
      </w:r>
      <w:r w:rsidRPr="00D645A6">
        <w:rPr>
          <w:rStyle w:val="StyleUnderline"/>
          <w:bCs/>
          <w:highlight w:val="green"/>
        </w:rPr>
        <w:t>develop</w:t>
      </w:r>
      <w:r w:rsidRPr="00E04BFC">
        <w:rPr>
          <w:rStyle w:val="StyleUnderline"/>
          <w:bCs/>
        </w:rPr>
        <w:t xml:space="preserve"> hierarchical, </w:t>
      </w:r>
      <w:r w:rsidRPr="00D645A6">
        <w:rPr>
          <w:rStyle w:val="StyleUnderline"/>
          <w:bCs/>
          <w:highlight w:val="green"/>
        </w:rPr>
        <w:t>authoritarian attitudes and</w:t>
      </w:r>
      <w:r w:rsidRPr="00E04BFC">
        <w:rPr>
          <w:rStyle w:val="StyleUnderline"/>
          <w:bCs/>
        </w:rPr>
        <w:t xml:space="preserve"> relations and come to </w:t>
      </w:r>
      <w:r w:rsidRPr="00D645A6">
        <w:rPr>
          <w:rStyle w:val="StyleUnderline"/>
          <w:bCs/>
          <w:highlight w:val="green"/>
        </w:rPr>
        <w:t>have interests</w:t>
      </w:r>
      <w:r w:rsidRPr="00E04BFC">
        <w:rPr>
          <w:rStyle w:val="StyleUnderline"/>
          <w:bCs/>
        </w:rPr>
        <w:t xml:space="preserve"> which are </w:t>
      </w:r>
      <w:r w:rsidRPr="00D645A6">
        <w:rPr>
          <w:rStyle w:val="StyleUnderline"/>
          <w:bCs/>
          <w:highlight w:val="green"/>
        </w:rPr>
        <w:t xml:space="preserve">distinct from those of the </w:t>
      </w:r>
      <w:proofErr w:type="gramStart"/>
      <w:r w:rsidRPr="00D645A6">
        <w:rPr>
          <w:rStyle w:val="StyleUnderline"/>
          <w:bCs/>
          <w:highlight w:val="green"/>
        </w:rPr>
        <w:t>class</w:t>
      </w:r>
      <w:r w:rsidRPr="00E04BFC">
        <w:rPr>
          <w:rStyle w:val="StyleUnderline"/>
          <w:bCs/>
        </w:rPr>
        <w:t xml:space="preserve"> as a whole</w:t>
      </w:r>
      <w:proofErr w:type="gramEnd"/>
      <w:r w:rsidRPr="009D23CD">
        <w:rPr>
          <w:sz w:val="16"/>
        </w:rPr>
        <w:t xml:space="preserve">. </w:t>
      </w:r>
      <w:proofErr w:type="gramStart"/>
      <w:r w:rsidRPr="00E04BFC">
        <w:rPr>
          <w:rStyle w:val="StyleUnderline"/>
          <w:bCs/>
        </w:rPr>
        <w:t>Thus</w:t>
      </w:r>
      <w:proofErr w:type="gramEnd"/>
      <w:r w:rsidRPr="00E04BFC">
        <w:rPr>
          <w:rStyle w:val="StyleUnderline"/>
          <w:bCs/>
        </w:rPr>
        <w:t xml:space="preserve"> the source of conflict of interests between the working class and the unions is already potentially present in the permanence of unions as social institutions.</w:t>
      </w:r>
    </w:p>
    <w:p w14:paraId="75BA4EDA" w14:textId="77777777" w:rsidR="009F6C3B" w:rsidRPr="009D23CD" w:rsidRDefault="009F6C3B" w:rsidP="009F6C3B">
      <w:pPr>
        <w:rPr>
          <w:sz w:val="16"/>
        </w:rPr>
      </w:pPr>
      <w:r w:rsidRPr="009D23CD">
        <w:rPr>
          <w:sz w:val="16"/>
        </w:rPr>
        <w:t xml:space="preserve">I write 'potentially' because from this does not yet follow that these institutions must side with capital against the workers. For this to happen, </w:t>
      </w:r>
      <w:r w:rsidRPr="00E04BFC">
        <w:rPr>
          <w:rStyle w:val="StyleUnderline"/>
        </w:rPr>
        <w:t>these institutions must first become part of capital, absorbed into the social fabric weaved by the law of value. This did not happen immediately because the extension of the law of value throughout society was a slow, gradual process</w:t>
      </w:r>
      <w:r w:rsidRPr="009D23CD">
        <w:rPr>
          <w:sz w:val="16"/>
        </w:rPr>
        <w:t xml:space="preserve">.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9D23CD">
        <w:rPr>
          <w:sz w:val="16"/>
        </w:rPr>
        <w:t>as long as</w:t>
      </w:r>
      <w:proofErr w:type="gramEnd"/>
      <w:r w:rsidRPr="009D23CD">
        <w:rPr>
          <w:sz w:val="16"/>
        </w:rPr>
        <w:t xml:space="preserve"> possible and keeping the wages as measly as possible. </w:t>
      </w:r>
      <w:r w:rsidRPr="00D645A6">
        <w:rPr>
          <w:rStyle w:val="StyleUnderline"/>
          <w:highlight w:val="green"/>
        </w:rPr>
        <w:t xml:space="preserve">It </w:t>
      </w:r>
      <w:proofErr w:type="gramStart"/>
      <w:r w:rsidRPr="00D645A6">
        <w:rPr>
          <w:rStyle w:val="StyleUnderline"/>
          <w:highlight w:val="green"/>
        </w:rPr>
        <w:t>look</w:t>
      </w:r>
      <w:proofErr w:type="gramEnd"/>
      <w:r w:rsidRPr="00D645A6">
        <w:rPr>
          <w:rStyle w:val="StyleUnderline"/>
          <w:highlight w:val="green"/>
        </w:rPr>
        <w:t xml:space="preserve"> a long time for</w:t>
      </w:r>
      <w:r w:rsidRPr="00E04BFC">
        <w:rPr>
          <w:rStyle w:val="StyleUnderline"/>
        </w:rPr>
        <w:t xml:space="preserve"> a specifically </w:t>
      </w:r>
      <w:r w:rsidRPr="00D645A6">
        <w:rPr>
          <w:rStyle w:val="StyleUnderline"/>
          <w:highlight w:val="green"/>
        </w:rPr>
        <w:t>capitalist method of production</w:t>
      </w:r>
      <w:r w:rsidRPr="009D23CD">
        <w:rPr>
          <w:sz w:val="16"/>
        </w:rPr>
        <w:t xml:space="preserve"> (based on </w:t>
      </w:r>
      <w:proofErr w:type="spellStart"/>
      <w:r w:rsidRPr="009D23CD">
        <w:rPr>
          <w:sz w:val="16"/>
        </w:rPr>
        <w:t>machinism</w:t>
      </w:r>
      <w:proofErr w:type="spellEnd"/>
      <w:r w:rsidRPr="009D23CD">
        <w:rPr>
          <w:sz w:val="16"/>
        </w:rPr>
        <w:t xml:space="preserve">, which reversed the relation worker-technology: the tool was an extension of the worker's hand but now the worker became an appendage of the machine) </w:t>
      </w:r>
      <w:r w:rsidRPr="00D645A6">
        <w:rPr>
          <w:rStyle w:val="StyleUnderline"/>
          <w:highlight w:val="green"/>
        </w:rPr>
        <w:t>to</w:t>
      </w:r>
      <w:r w:rsidRPr="00E04BFC">
        <w:rPr>
          <w:rStyle w:val="StyleUnderline"/>
        </w:rPr>
        <w:t xml:space="preserve"> develop and </w:t>
      </w:r>
      <w:r w:rsidRPr="00D645A6">
        <w:rPr>
          <w:rStyle w:val="StyleUnderline"/>
          <w:highlight w:val="green"/>
        </w:rPr>
        <w:t>become dominant</w:t>
      </w:r>
      <w:r w:rsidRPr="009D23CD">
        <w:rPr>
          <w:sz w:val="16"/>
        </w:rPr>
        <w:t xml:space="preserve">. </w:t>
      </w:r>
      <w:r w:rsidRPr="00E04BFC">
        <w:rPr>
          <w:rStyle w:val="StyleUnderline"/>
        </w:rPr>
        <w:t xml:space="preserve">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E04BFC">
        <w:rPr>
          <w:rStyle w:val="StyleUnderline"/>
        </w:rPr>
        <w:t>media</w:t>
      </w:r>
      <w:proofErr w:type="gramEnd"/>
      <w:r w:rsidRPr="00E04BFC">
        <w:rPr>
          <w:rStyle w:val="StyleUnderline"/>
        </w:rPr>
        <w:t xml:space="preserve"> and every other aspect of human life</w:t>
      </w:r>
      <w:r w:rsidRPr="009D23CD">
        <w:rPr>
          <w:sz w:val="16"/>
        </w:rPr>
        <w:t>.</w:t>
      </w:r>
    </w:p>
    <w:p w14:paraId="077009CB" w14:textId="77777777" w:rsidR="009F6C3B" w:rsidRPr="00912E03" w:rsidRDefault="009F6C3B" w:rsidP="009F6C3B">
      <w:pPr>
        <w:rPr>
          <w:color w:val="FF0000"/>
          <w:sz w:val="16"/>
        </w:rPr>
      </w:pPr>
      <w:r w:rsidRPr="00E04BFC">
        <w:rPr>
          <w:rStyle w:val="StyleUnderline"/>
        </w:rPr>
        <w:t xml:space="preserve">But </w:t>
      </w:r>
      <w:r w:rsidRPr="00D645A6">
        <w:rPr>
          <w:rStyle w:val="StyleUnderline"/>
          <w:highlight w:val="green"/>
        </w:rPr>
        <w:t>before that</w:t>
      </w:r>
      <w:r w:rsidRPr="00E04BFC">
        <w:rPr>
          <w:rStyle w:val="StyleUnderline"/>
        </w:rPr>
        <w:t xml:space="preserve"> process</w:t>
      </w:r>
      <w:r w:rsidRPr="00E04BFC">
        <w:rPr>
          <w:sz w:val="16"/>
        </w:rPr>
        <w:t xml:space="preserve"> (called the transition to real domination of capital) </w:t>
      </w:r>
      <w:r w:rsidRPr="00E04BFC">
        <w:rPr>
          <w:rStyle w:val="StyleUnderline"/>
        </w:rPr>
        <w:t>amassed critical weight, there remained a large space within society that was not yet penetrated by the law of value</w:t>
      </w:r>
      <w:r w:rsidRPr="00E04BFC">
        <w:rPr>
          <w:sz w:val="16"/>
        </w:rPr>
        <w:t xml:space="preserve">. Therein, not only expressions of pre-capitalist classes survived but </w:t>
      </w:r>
      <w:proofErr w:type="spellStart"/>
      <w:r w:rsidRPr="00E04BFC">
        <w:rPr>
          <w:sz w:val="16"/>
        </w:rPr>
        <w:t>organisations</w:t>
      </w:r>
      <w:proofErr w:type="spellEnd"/>
      <w:r w:rsidRPr="00E04BFC">
        <w:rPr>
          <w:sz w:val="16"/>
        </w:rPr>
        <w:t xml:space="preserve"> of the fledging working class too could maintain a relative autonomy. </w:t>
      </w:r>
      <w:r w:rsidRPr="00D645A6">
        <w:rPr>
          <w:rStyle w:val="StyleUnderline"/>
          <w:bCs/>
          <w:highlight w:val="green"/>
        </w:rPr>
        <w:t xml:space="preserve">Unions were not the only permanent workers </w:t>
      </w:r>
      <w:proofErr w:type="spellStart"/>
      <w:r w:rsidRPr="00D645A6">
        <w:rPr>
          <w:rStyle w:val="StyleUnderline"/>
          <w:bCs/>
          <w:highlight w:val="green"/>
        </w:rPr>
        <w:t>organisations</w:t>
      </w:r>
      <w:proofErr w:type="spellEnd"/>
      <w:r w:rsidRPr="00D645A6">
        <w:rPr>
          <w:rStyle w:val="StyleUnderline"/>
          <w:bCs/>
          <w:highlight w:val="green"/>
        </w:rPr>
        <w:t xml:space="preserve"> that flourished</w:t>
      </w:r>
      <w:r w:rsidRPr="00E04BFC">
        <w:rPr>
          <w:rStyle w:val="StyleUnderline"/>
          <w:bCs/>
        </w:rPr>
        <w:t xml:space="preserve"> </w:t>
      </w:r>
      <w:r w:rsidRPr="00912E03">
        <w:rPr>
          <w:rStyle w:val="StyleUnderline"/>
          <w:bCs/>
          <w:color w:val="FF0000"/>
        </w:rPr>
        <w:t xml:space="preserve">in that space: there were workers' cooperatives, mutual aid societies, political mass parties, cultural </w:t>
      </w:r>
      <w:proofErr w:type="spellStart"/>
      <w:r w:rsidRPr="00912E03">
        <w:rPr>
          <w:rStyle w:val="StyleUnderline"/>
          <w:bCs/>
          <w:color w:val="FF0000"/>
        </w:rPr>
        <w:t>organisations</w:t>
      </w:r>
      <w:proofErr w:type="spellEnd"/>
      <w:r w:rsidRPr="00912E03">
        <w:rPr>
          <w:rStyle w:val="StyleUnderline"/>
          <w:bCs/>
          <w:color w:val="FF0000"/>
        </w:rPr>
        <w:t>, newspapers, etc. that were genuine expressions of the working class</w:t>
      </w:r>
      <w:r w:rsidRPr="00912E03">
        <w:rPr>
          <w:color w:val="FF0000"/>
          <w:sz w:val="16"/>
        </w:rPr>
        <w:t xml:space="preserve">. The modest size of the bourgeois state apparatus also reflected the merely formal control of capital over society. </w:t>
      </w:r>
      <w:r w:rsidRPr="00912E03">
        <w:rPr>
          <w:rStyle w:val="StyleUnderline"/>
          <w:color w:val="FF0000"/>
        </w:rPr>
        <w:t>The fact that the state's policy towards the unions was largely repressive shows that capital had not yet developed the means to organically integrate them; the unions were still by and large standing outside the state</w:t>
      </w:r>
      <w:r w:rsidRPr="00912E03">
        <w:rPr>
          <w:color w:val="FF0000"/>
          <w:sz w:val="16"/>
        </w:rPr>
        <w:t>.</w:t>
      </w:r>
    </w:p>
    <w:p w14:paraId="70346950" w14:textId="77777777" w:rsidR="009F6C3B" w:rsidRPr="00912E03" w:rsidRDefault="009F6C3B" w:rsidP="009F6C3B">
      <w:pPr>
        <w:rPr>
          <w:color w:val="FF0000"/>
          <w:sz w:val="16"/>
        </w:rPr>
      </w:pPr>
      <w:r w:rsidRPr="00912E03">
        <w:rPr>
          <w:rStyle w:val="StyleUnderline"/>
          <w:bCs/>
          <w:color w:val="FF0000"/>
          <w:highlight w:val="green"/>
        </w:rPr>
        <w:lastRenderedPageBreak/>
        <w:t>As</w:t>
      </w:r>
      <w:r w:rsidRPr="00912E03">
        <w:rPr>
          <w:rStyle w:val="StyleUnderline"/>
          <w:bCs/>
          <w:color w:val="FF0000"/>
        </w:rPr>
        <w:t xml:space="preserve"> the real </w:t>
      </w:r>
      <w:r w:rsidRPr="00912E03">
        <w:rPr>
          <w:rStyle w:val="StyleUnderline"/>
          <w:bCs/>
          <w:color w:val="FF0000"/>
          <w:highlight w:val="green"/>
        </w:rPr>
        <w:t>domination of capital progressed</w:t>
      </w:r>
      <w:r w:rsidRPr="00912E03">
        <w:rPr>
          <w:rStyle w:val="StyleUnderline"/>
          <w:bCs/>
          <w:color w:val="FF0000"/>
        </w:rPr>
        <w:t xml:space="preserve"> and the complexity, technification and interwovenness of the capitalist economy developed, </w:t>
      </w:r>
      <w:r w:rsidRPr="00912E03">
        <w:rPr>
          <w:rStyle w:val="StyleUnderline"/>
          <w:bCs/>
          <w:color w:val="FF0000"/>
          <w:highlight w:val="green"/>
        </w:rPr>
        <w:t>the state</w:t>
      </w:r>
      <w:r w:rsidRPr="00912E03">
        <w:rPr>
          <w:rStyle w:val="StyleUnderline"/>
          <w:bCs/>
          <w:color w:val="FF0000"/>
        </w:rPr>
        <w:t xml:space="preserve"> gradually </w:t>
      </w:r>
      <w:r w:rsidRPr="00912E03">
        <w:rPr>
          <w:rStyle w:val="StyleUnderline"/>
          <w:bCs/>
          <w:color w:val="FF0000"/>
          <w:highlight w:val="green"/>
        </w:rPr>
        <w:t>fused with the economy</w:t>
      </w:r>
      <w:r w:rsidRPr="00912E03">
        <w:rPr>
          <w:rStyle w:val="StyleUnderline"/>
          <w:bCs/>
          <w:color w:val="FF0000"/>
        </w:rPr>
        <w:t xml:space="preserve"> and its tentacles spread over civil society. It's striking how </w:t>
      </w:r>
      <w:r w:rsidRPr="00912E03">
        <w:rPr>
          <w:rStyle w:val="StyleUnderline"/>
          <w:bCs/>
          <w:color w:val="FF0000"/>
          <w:highlight w:val="green"/>
        </w:rPr>
        <w:t>this transformation of the economy and the integration of</w:t>
      </w:r>
      <w:r w:rsidRPr="00912E03">
        <w:rPr>
          <w:rStyle w:val="StyleUnderline"/>
          <w:bCs/>
          <w:color w:val="FF0000"/>
        </w:rPr>
        <w:t xml:space="preserve"> the </w:t>
      </w:r>
      <w:r w:rsidRPr="00912E03">
        <w:rPr>
          <w:rStyle w:val="StyleUnderline"/>
          <w:bCs/>
          <w:color w:val="FF0000"/>
          <w:highlight w:val="green"/>
        </w:rPr>
        <w:t>unions</w:t>
      </w:r>
      <w:r w:rsidRPr="00912E03">
        <w:rPr>
          <w:rStyle w:val="StyleUnderline"/>
          <w:bCs/>
          <w:color w:val="FF0000"/>
        </w:rPr>
        <w:t xml:space="preserve"> into the structure of capitalist society </w:t>
      </w:r>
      <w:r w:rsidRPr="00912E03">
        <w:rPr>
          <w:rStyle w:val="StyleUnderline"/>
          <w:bCs/>
          <w:color w:val="FF0000"/>
          <w:highlight w:val="green"/>
        </w:rPr>
        <w:t>went hand in hand</w:t>
      </w:r>
      <w:r w:rsidRPr="00912E03">
        <w:rPr>
          <w:color w:val="FF0000"/>
          <w:sz w:val="16"/>
        </w:rPr>
        <w:t xml:space="preserve">, </w:t>
      </w:r>
      <w:proofErr w:type="gramStart"/>
      <w:r w:rsidRPr="00912E03">
        <w:rPr>
          <w:color w:val="FF0000"/>
          <w:sz w:val="16"/>
        </w:rPr>
        <w:t>in particular towards</w:t>
      </w:r>
      <w:proofErr w:type="gramEnd"/>
      <w:r w:rsidRPr="00912E03">
        <w:rPr>
          <w:color w:val="FF0000"/>
          <w:sz w:val="16"/>
        </w:rPr>
        <w:t xml:space="preserve"> the end of the 19th and the beginning of the 20th century.</w:t>
      </w:r>
    </w:p>
    <w:p w14:paraId="25B92796" w14:textId="77777777" w:rsidR="009F6C3B" w:rsidRPr="00912E03" w:rsidRDefault="009F6C3B" w:rsidP="009F6C3B">
      <w:pPr>
        <w:rPr>
          <w:color w:val="FF0000"/>
          <w:sz w:val="16"/>
        </w:rPr>
      </w:pPr>
      <w:r w:rsidRPr="00912E03">
        <w:rPr>
          <w:color w:val="FF0000"/>
          <w:sz w:val="16"/>
        </w:rPr>
        <w:t xml:space="preserve">The test of that integration came when the interests of capitalism and those of the working class (and humanity) became diametrically opposed as never before. </w:t>
      </w:r>
      <w:r w:rsidRPr="00912E03">
        <w:rPr>
          <w:rStyle w:val="StyleUnderline"/>
          <w:color w:val="FF0000"/>
        </w:rPr>
        <w:t xml:space="preserve">What was at issue was not the price of variable capital but its survival or destruction. In the first world war, many millions of proletarians were </w:t>
      </w:r>
      <w:proofErr w:type="gramStart"/>
      <w:r w:rsidRPr="00912E03">
        <w:rPr>
          <w:rStyle w:val="StyleUnderline"/>
          <w:color w:val="FF0000"/>
        </w:rPr>
        <w:t>slaughtered</w:t>
      </w:r>
      <w:proofErr w:type="gramEnd"/>
      <w:r w:rsidRPr="00912E03">
        <w:rPr>
          <w:rStyle w:val="StyleUnderline"/>
          <w:color w:val="FF0000"/>
        </w:rPr>
        <w:t xml:space="preserve"> and it happened with the active collaboration of the unions</w:t>
      </w:r>
      <w:r w:rsidRPr="00912E03">
        <w:rPr>
          <w:color w:val="FF0000"/>
          <w:sz w:val="16"/>
        </w:rPr>
        <w:t xml:space="preserve">. </w:t>
      </w:r>
      <w:r w:rsidRPr="00912E03">
        <w:rPr>
          <w:rStyle w:val="StyleUnderline"/>
          <w:bCs/>
          <w:color w:val="FF0000"/>
        </w:rPr>
        <w:t xml:space="preserve">This epochal event </w:t>
      </w:r>
      <w:proofErr w:type="spellStart"/>
      <w:r w:rsidRPr="00912E03">
        <w:rPr>
          <w:rStyle w:val="StyleUnderline"/>
          <w:bCs/>
          <w:color w:val="FF0000"/>
        </w:rPr>
        <w:t>signalled</w:t>
      </w:r>
      <w:proofErr w:type="spellEnd"/>
      <w:r w:rsidRPr="00912E03">
        <w:rPr>
          <w:rStyle w:val="StyleUnderline"/>
          <w:bCs/>
          <w:color w:val="FF0000"/>
        </w:rPr>
        <w:t xml:space="preserve"> a new paradigm in which both crisis and war meant something different than before: they became both catastrophic and global in nature as well as essential to the continuation of capitalist accumulation</w:t>
      </w:r>
      <w:r w:rsidRPr="00912E03">
        <w:rPr>
          <w:color w:val="FF0000"/>
          <w:sz w:val="16"/>
        </w:rPr>
        <w:t>.</w:t>
      </w:r>
    </w:p>
    <w:p w14:paraId="4B307358" w14:textId="77777777" w:rsidR="009F6C3B" w:rsidRPr="00E04BFC" w:rsidRDefault="009F6C3B" w:rsidP="009F6C3B">
      <w:pPr>
        <w:rPr>
          <w:sz w:val="16"/>
        </w:rPr>
      </w:pPr>
      <w:r w:rsidRPr="00912E03">
        <w:rPr>
          <w:rStyle w:val="Emphasis"/>
          <w:color w:val="FF0000"/>
          <w:highlight w:val="green"/>
        </w:rPr>
        <w:t>Today</w:t>
      </w:r>
      <w:r w:rsidRPr="00912E03">
        <w:rPr>
          <w:rStyle w:val="Emphasis"/>
          <w:color w:val="FF0000"/>
        </w:rPr>
        <w:t xml:space="preserve"> more than ever, </w:t>
      </w:r>
      <w:r w:rsidRPr="00912E03">
        <w:rPr>
          <w:rStyle w:val="Emphasis"/>
          <w:color w:val="FF0000"/>
          <w:highlight w:val="green"/>
        </w:rPr>
        <w:t xml:space="preserve">there cannot exist any large permanent institution outside </w:t>
      </w:r>
      <w:r w:rsidRPr="00912E03">
        <w:rPr>
          <w:rStyle w:val="Emphasis"/>
          <w:color w:val="FF0000"/>
        </w:rPr>
        <w:t xml:space="preserve">of </w:t>
      </w:r>
      <w:r w:rsidRPr="00912E03">
        <w:rPr>
          <w:rStyle w:val="Emphasis"/>
          <w:color w:val="FF0000"/>
          <w:highlight w:val="green"/>
        </w:rPr>
        <w:t>the fabric of capital</w:t>
      </w:r>
      <w:r w:rsidRPr="00912E03">
        <w:rPr>
          <w:color w:val="FF0000"/>
          <w:sz w:val="16"/>
        </w:rPr>
        <w:t xml:space="preserve">. </w:t>
      </w:r>
      <w:r w:rsidRPr="00912E03">
        <w:rPr>
          <w:rStyle w:val="StyleUnderline"/>
          <w:bCs/>
          <w:color w:val="FF0000"/>
        </w:rPr>
        <w:t>That is true not just for unions but also for churches, political parties, cultural institutions and so on.</w:t>
      </w:r>
      <w:r w:rsidRPr="00912E03">
        <w:rPr>
          <w:color w:val="FF0000"/>
          <w:sz w:val="16"/>
        </w:rPr>
        <w:t xml:space="preserve"> </w:t>
      </w:r>
      <w:r w:rsidRPr="00912E03">
        <w:rPr>
          <w:rStyle w:val="Emphasis"/>
          <w:color w:val="FF0000"/>
          <w:highlight w:val="green"/>
        </w:rPr>
        <w:t xml:space="preserve">The market either absorbs </w:t>
      </w:r>
      <w:r w:rsidRPr="00912E03">
        <w:rPr>
          <w:rStyle w:val="Emphasis"/>
          <w:color w:val="FF0000"/>
        </w:rPr>
        <w:t xml:space="preserve">them, accords them a specialized function within its overall operating structure, a niche according to what they can do for the </w:t>
      </w:r>
      <w:proofErr w:type="spellStart"/>
      <w:r w:rsidRPr="00912E03">
        <w:rPr>
          <w:rStyle w:val="Emphasis"/>
          <w:color w:val="FF0000"/>
        </w:rPr>
        <w:t>valorisation</w:t>
      </w:r>
      <w:proofErr w:type="spellEnd"/>
      <w:r w:rsidRPr="00912E03">
        <w:rPr>
          <w:rStyle w:val="Emphasis"/>
          <w:color w:val="FF0000"/>
        </w:rPr>
        <w:t xml:space="preserve"> of capital, </w:t>
      </w:r>
      <w:r w:rsidRPr="00912E03">
        <w:rPr>
          <w:rStyle w:val="Emphasis"/>
          <w:color w:val="FF0000"/>
          <w:highlight w:val="green"/>
        </w:rPr>
        <w:t xml:space="preserve">or marginalizes </w:t>
      </w:r>
      <w:r w:rsidRPr="00912E03">
        <w:rPr>
          <w:rStyle w:val="Emphasis"/>
          <w:color w:val="FF0000"/>
        </w:rPr>
        <w:t>them, makes them disappear</w:t>
      </w:r>
      <w:r w:rsidRPr="00912E03">
        <w:rPr>
          <w:color w:val="FF0000"/>
          <w:sz w:val="16"/>
        </w:rPr>
        <w:t xml:space="preserve">. </w:t>
      </w:r>
      <w:r w:rsidRPr="00912E03">
        <w:rPr>
          <w:rStyle w:val="Emphasis"/>
          <w:color w:val="FF0000"/>
          <w:sz w:val="28"/>
          <w:szCs w:val="28"/>
          <w:highlight w:val="green"/>
        </w:rPr>
        <w:t>When</w:t>
      </w:r>
      <w:r w:rsidRPr="00912E03">
        <w:rPr>
          <w:rStyle w:val="Emphasis"/>
          <w:color w:val="FF0000"/>
          <w:sz w:val="28"/>
          <w:szCs w:val="28"/>
        </w:rPr>
        <w:t xml:space="preserve"> the </w:t>
      </w:r>
      <w:r w:rsidRPr="00912E03">
        <w:rPr>
          <w:rStyle w:val="Emphasis"/>
          <w:color w:val="FF0000"/>
          <w:sz w:val="28"/>
          <w:szCs w:val="28"/>
          <w:highlight w:val="green"/>
        </w:rPr>
        <w:t xml:space="preserve">class struggle heats </w:t>
      </w:r>
      <w:proofErr w:type="gramStart"/>
      <w:r w:rsidRPr="00912E03">
        <w:rPr>
          <w:rStyle w:val="Emphasis"/>
          <w:color w:val="FF0000"/>
          <w:sz w:val="28"/>
          <w:szCs w:val="28"/>
          <w:highlight w:val="green"/>
        </w:rPr>
        <w:t>up</w:t>
      </w:r>
      <w:r w:rsidRPr="00912E03">
        <w:rPr>
          <w:rStyle w:val="Emphasis"/>
          <w:color w:val="FF0000"/>
          <w:sz w:val="28"/>
          <w:szCs w:val="28"/>
        </w:rPr>
        <w:t xml:space="preserve"> ,</w:t>
      </w:r>
      <w:proofErr w:type="gramEnd"/>
      <w:r w:rsidRPr="00912E03">
        <w:rPr>
          <w:rStyle w:val="Emphasis"/>
          <w:color w:val="FF0000"/>
          <w:sz w:val="28"/>
          <w:szCs w:val="28"/>
        </w:rPr>
        <w:t xml:space="preserve"> </w:t>
      </w:r>
      <w:r w:rsidRPr="00912E03">
        <w:rPr>
          <w:rStyle w:val="Emphasis"/>
          <w:color w:val="FF0000"/>
          <w:sz w:val="28"/>
          <w:szCs w:val="28"/>
          <w:highlight w:val="green"/>
        </w:rPr>
        <w:t>the market shifts</w:t>
      </w:r>
      <w:r w:rsidRPr="00912E03">
        <w:rPr>
          <w:rStyle w:val="Emphasis"/>
          <w:color w:val="FF0000"/>
          <w:sz w:val="28"/>
          <w:szCs w:val="28"/>
        </w:rPr>
        <w:t xml:space="preserve">, a </w:t>
      </w:r>
      <w:r w:rsidRPr="00912E03">
        <w:rPr>
          <w:rStyle w:val="Emphasis"/>
          <w:color w:val="FF0000"/>
          <w:sz w:val="28"/>
          <w:szCs w:val="28"/>
          <w:highlight w:val="green"/>
        </w:rPr>
        <w:t>demand is created for</w:t>
      </w:r>
      <w:r w:rsidRPr="00912E03">
        <w:rPr>
          <w:rStyle w:val="Emphasis"/>
          <w:color w:val="FF0000"/>
          <w:sz w:val="28"/>
          <w:szCs w:val="28"/>
        </w:rPr>
        <w:t xml:space="preserve"> a company of </w:t>
      </w:r>
      <w:r w:rsidRPr="00912E03">
        <w:rPr>
          <w:rStyle w:val="Emphasis"/>
          <w:color w:val="FF0000"/>
          <w:sz w:val="28"/>
          <w:szCs w:val="28"/>
          <w:highlight w:val="green"/>
        </w:rPr>
        <w:t>management</w:t>
      </w:r>
      <w:r w:rsidRPr="00912E03">
        <w:rPr>
          <w:rStyle w:val="Emphasis"/>
          <w:color w:val="FF0000"/>
          <w:sz w:val="28"/>
          <w:szCs w:val="28"/>
        </w:rPr>
        <w:t xml:space="preserve"> of 'human resources' that has a more radical market image, which is quickly </w:t>
      </w:r>
      <w:r w:rsidRPr="00912E03">
        <w:rPr>
          <w:rStyle w:val="Emphasis"/>
          <w:color w:val="FF0000"/>
          <w:sz w:val="28"/>
          <w:szCs w:val="28"/>
          <w:highlight w:val="green"/>
        </w:rPr>
        <w:t>filled</w:t>
      </w:r>
      <w:r w:rsidRPr="00912E03">
        <w:rPr>
          <w:rStyle w:val="Emphasis"/>
          <w:color w:val="FF0000"/>
          <w:sz w:val="28"/>
          <w:szCs w:val="28"/>
        </w:rPr>
        <w:t xml:space="preserve">, either </w:t>
      </w:r>
      <w:r w:rsidRPr="00912E03">
        <w:rPr>
          <w:rStyle w:val="Emphasis"/>
          <w:color w:val="FF0000"/>
          <w:sz w:val="28"/>
          <w:szCs w:val="28"/>
          <w:highlight w:val="green"/>
        </w:rPr>
        <w:t>by a new union or</w:t>
      </w:r>
      <w:r w:rsidRPr="00912E03">
        <w:rPr>
          <w:rStyle w:val="Emphasis"/>
          <w:color w:val="FF0000"/>
          <w:sz w:val="28"/>
          <w:szCs w:val="28"/>
        </w:rPr>
        <w:t xml:space="preserve"> by a </w:t>
      </w:r>
      <w:proofErr w:type="spellStart"/>
      <w:r w:rsidRPr="00912E03">
        <w:rPr>
          <w:rStyle w:val="Emphasis"/>
          <w:color w:val="FF0000"/>
          <w:sz w:val="28"/>
          <w:szCs w:val="28"/>
          <w:highlight w:val="green"/>
        </w:rPr>
        <w:t>radicalisation</w:t>
      </w:r>
      <w:proofErr w:type="spellEnd"/>
      <w:r w:rsidRPr="00912E03">
        <w:rPr>
          <w:rStyle w:val="Emphasis"/>
          <w:color w:val="FF0000"/>
          <w:sz w:val="28"/>
          <w:szCs w:val="28"/>
          <w:highlight w:val="green"/>
        </w:rPr>
        <w:t xml:space="preserve"> of</w:t>
      </w:r>
      <w:r w:rsidRPr="00912E03">
        <w:rPr>
          <w:rStyle w:val="Emphasis"/>
          <w:color w:val="FF0000"/>
          <w:sz w:val="28"/>
          <w:szCs w:val="28"/>
        </w:rPr>
        <w:t xml:space="preserve"> the </w:t>
      </w:r>
      <w:r w:rsidRPr="00912E03">
        <w:rPr>
          <w:rStyle w:val="Emphasis"/>
          <w:color w:val="FF0000"/>
          <w:sz w:val="28"/>
          <w:szCs w:val="28"/>
          <w:highlight w:val="green"/>
        </w:rPr>
        <w:t>existing ones</w:t>
      </w:r>
      <w:r w:rsidRPr="00912E03">
        <w:rPr>
          <w:color w:val="FF0000"/>
          <w:sz w:val="16"/>
          <w:highlight w:val="green"/>
        </w:rPr>
        <w:t xml:space="preserve">. </w:t>
      </w:r>
      <w:r w:rsidRPr="00912E03">
        <w:rPr>
          <w:rStyle w:val="StyleUnderline"/>
          <w:bCs/>
          <w:color w:val="FF0000"/>
          <w:highlight w:val="green"/>
        </w:rPr>
        <w:t xml:space="preserve">Neither </w:t>
      </w:r>
      <w:r w:rsidRPr="00912E03">
        <w:rPr>
          <w:rStyle w:val="StyleUnderline"/>
          <w:bCs/>
          <w:color w:val="FF0000"/>
        </w:rPr>
        <w:t xml:space="preserve">represents </w:t>
      </w:r>
      <w:r w:rsidRPr="00912E03">
        <w:rPr>
          <w:rStyle w:val="StyleUnderline"/>
          <w:bCs/>
          <w:color w:val="FF0000"/>
          <w:highlight w:val="green"/>
        </w:rPr>
        <w:t>a gain for the working class</w:t>
      </w:r>
      <w:r w:rsidRPr="00912E03">
        <w:rPr>
          <w:color w:val="FF0000"/>
          <w:sz w:val="16"/>
        </w:rPr>
        <w:t xml:space="preserve">. Today, there are no longer any </w:t>
      </w:r>
      <w:r w:rsidRPr="00E04BFC">
        <w:rPr>
          <w:sz w:val="16"/>
        </w:rPr>
        <w:t xml:space="preserve">progressive factions of capital. </w:t>
      </w:r>
      <w:r w:rsidRPr="00E04BFC">
        <w:rPr>
          <w:rStyle w:val="StyleUnderline"/>
          <w:bCs/>
        </w:rPr>
        <w:t>The unions' interests are inextricably bound to those of capital, to those of the nation. The logic of capital makes them complicit in trying to impose the worst possible fate on the working class. In the revolutionary struggle, which is a defensive struggle, the working class will have to take on the entire capitalist machinery, including the union</w:t>
      </w:r>
      <w:r w:rsidRPr="00E04BFC">
        <w:rPr>
          <w:sz w:val="16"/>
        </w:rPr>
        <w:t>s.</w:t>
      </w:r>
    </w:p>
    <w:p w14:paraId="1CC5C63F" w14:textId="77777777" w:rsidR="009F6C3B" w:rsidRPr="00E04BFC" w:rsidRDefault="009F6C3B" w:rsidP="009F6C3B">
      <w:pPr>
        <w:rPr>
          <w:sz w:val="16"/>
          <w:szCs w:val="16"/>
        </w:rPr>
      </w:pPr>
      <w:r w:rsidRPr="00E04BFC">
        <w:rPr>
          <w:sz w:val="16"/>
          <w:szCs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E04BFC">
        <w:rPr>
          <w:sz w:val="16"/>
          <w:szCs w:val="16"/>
        </w:rPr>
        <w:t>labor day</w:t>
      </w:r>
      <w:proofErr w:type="gramEnd"/>
      <w:r w:rsidRPr="00E04BFC">
        <w:rPr>
          <w:sz w:val="16"/>
          <w:szCs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E04BFC">
        <w:rPr>
          <w:sz w:val="16"/>
          <w:szCs w:val="16"/>
        </w:rPr>
        <w:t>specialisation</w:t>
      </w:r>
      <w:proofErr w:type="spellEnd"/>
      <w:r w:rsidRPr="00E04BFC">
        <w:rPr>
          <w:sz w:val="16"/>
          <w:szCs w:val="16"/>
        </w:rPr>
        <w:t xml:space="preserve"> and thus interdependency, became more vulnerable to interruptions, to class struggle. That was a powerful incentive, especially in the post-</w:t>
      </w:r>
      <w:proofErr w:type="gramStart"/>
      <w:r w:rsidRPr="00E04BFC">
        <w:rPr>
          <w:sz w:val="16"/>
          <w:szCs w:val="16"/>
        </w:rPr>
        <w:t>world war</w:t>
      </w:r>
      <w:proofErr w:type="gramEnd"/>
      <w:r w:rsidRPr="00E04BFC">
        <w:rPr>
          <w:sz w:val="16"/>
          <w:szCs w:val="16"/>
        </w:rPr>
        <w:t xml:space="preserve"> two period, to grant better wages and to give the unions a bigger say in the management of the economy.</w:t>
      </w:r>
    </w:p>
    <w:p w14:paraId="6A53191B" w14:textId="77777777" w:rsidR="009F6C3B" w:rsidRPr="00E04BFC" w:rsidRDefault="009F6C3B" w:rsidP="009F6C3B">
      <w:pPr>
        <w:rPr>
          <w:sz w:val="16"/>
        </w:rPr>
      </w:pPr>
      <w:r w:rsidRPr="00E04BFC">
        <w:rPr>
          <w:rStyle w:val="StyleUnderline"/>
        </w:rPr>
        <w:t xml:space="preserve">The unions have their own </w:t>
      </w:r>
      <w:proofErr w:type="gramStart"/>
      <w:r w:rsidRPr="00E04BFC">
        <w:rPr>
          <w:rStyle w:val="StyleUnderline"/>
        </w:rPr>
        <w:t>particular interests</w:t>
      </w:r>
      <w:proofErr w:type="gramEnd"/>
      <w:r w:rsidRPr="00E04BFC">
        <w:rPr>
          <w:sz w:val="16"/>
        </w:rPr>
        <w:t xml:space="preserve">. As companies that manage the sale and the smooth exploitation of variable capital, they compete among themselves and have a market image to defend, both in regard to the workers the y </w:t>
      </w:r>
      <w:proofErr w:type="gramStart"/>
      <w:r w:rsidRPr="00E04BFC">
        <w:rPr>
          <w:sz w:val="16"/>
        </w:rPr>
        <w:t>seek</w:t>
      </w:r>
      <w:proofErr w:type="gramEnd"/>
      <w:r w:rsidRPr="00E04BFC">
        <w:rPr>
          <w:sz w:val="16"/>
        </w:rPr>
        <w:t xml:space="preserve"> to represent and in regard to the enterprises with whom they seek to negotiate. Their credibility is their most </w:t>
      </w:r>
      <w:proofErr w:type="gramStart"/>
      <w:r w:rsidRPr="00E04BFC">
        <w:rPr>
          <w:sz w:val="16"/>
        </w:rPr>
        <w:t>valuable asset</w:t>
      </w:r>
      <w:proofErr w:type="gramEnd"/>
      <w:r w:rsidRPr="00E04BFC">
        <w:rPr>
          <w:sz w:val="16"/>
        </w:rPr>
        <w:t xml:space="preserve"> and if it's necessary to protect it, they can sometimes drive a hard bargain with the buyers of labor power. </w:t>
      </w:r>
      <w:r w:rsidRPr="00E04BFC">
        <w:rPr>
          <w:rStyle w:val="StyleUnderline"/>
        </w:rPr>
        <w:t xml:space="preserve">The most intelligent capitalists realize that unions can only fulfil their capitalist function if they have some credibility as defenders of the workers and must do what they </w:t>
      </w:r>
      <w:proofErr w:type="gramStart"/>
      <w:r w:rsidRPr="00E04BFC">
        <w:rPr>
          <w:rStyle w:val="StyleUnderline"/>
        </w:rPr>
        <w:t>have to</w:t>
      </w:r>
      <w:proofErr w:type="gramEnd"/>
      <w:r w:rsidRPr="00E04BFC">
        <w:rPr>
          <w:rStyle w:val="StyleUnderline"/>
        </w:rPr>
        <w:t xml:space="preserve"> do to maintain it</w:t>
      </w:r>
      <w:r w:rsidRPr="00E04BFC">
        <w:rPr>
          <w:sz w:val="16"/>
        </w:rPr>
        <w:t>.</w:t>
      </w:r>
    </w:p>
    <w:p w14:paraId="10F6FFD2" w14:textId="77777777" w:rsidR="009F6C3B" w:rsidRPr="00E04BFC" w:rsidRDefault="009F6C3B" w:rsidP="009F6C3B">
      <w:pPr>
        <w:rPr>
          <w:sz w:val="16"/>
        </w:rPr>
      </w:pPr>
      <w:r w:rsidRPr="00E04BFC">
        <w:rPr>
          <w:rStyle w:val="StyleUnderline"/>
        </w:rPr>
        <w:t>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E04BFC">
        <w:rPr>
          <w:sz w:val="16"/>
        </w:rPr>
        <w:t xml:space="preserve">. The 'post-Fordism' in which it resulted, with its increased automation, the computerization of labor, the </w:t>
      </w:r>
      <w:proofErr w:type="spellStart"/>
      <w:r w:rsidRPr="00E04BFC">
        <w:rPr>
          <w:sz w:val="16"/>
        </w:rPr>
        <w:t>decentralisation</w:t>
      </w:r>
      <w:proofErr w:type="spellEnd"/>
      <w:r w:rsidRPr="00E04BFC">
        <w:rPr>
          <w:sz w:val="16"/>
        </w:rPr>
        <w:t xml:space="preserve"> of production, the explosion of outsourcing, subcontracting and temp work, the increased mobility of capital (vastly expanding the use layoffs and closings, and the threat thereof, as social weapons) decreased the vulnerability of production to industrial action considerably. By decreasing that vulnerability, capital also decreased its dependence on the unions. This allowed for more anti-unionism among </w:t>
      </w:r>
      <w:proofErr w:type="gramStart"/>
      <w:r w:rsidRPr="00E04BFC">
        <w:rPr>
          <w:sz w:val="16"/>
        </w:rPr>
        <w:t>capitalists, and</w:t>
      </w:r>
      <w:proofErr w:type="gramEnd"/>
      <w:r w:rsidRPr="00E04BFC">
        <w:rPr>
          <w:sz w:val="16"/>
        </w:rPr>
        <w:t xml:space="preserve"> led to a marked increase of 'union-busting'. But this also helped the unions to shore up. their credibility in the eyes of the workers somewhat, because the enemy of your enemy can seem to be your friend.</w:t>
      </w:r>
    </w:p>
    <w:p w14:paraId="6EC0DB0D" w14:textId="77777777" w:rsidR="009F6C3B" w:rsidRDefault="009F6C3B" w:rsidP="009F6C3B">
      <w:pPr>
        <w:rPr>
          <w:sz w:val="16"/>
        </w:rPr>
      </w:pPr>
      <w:r w:rsidRPr="00E04BFC">
        <w:rPr>
          <w:rStyle w:val="StyleUnderline"/>
          <w:bCs/>
        </w:rPr>
        <w:lastRenderedPageBreak/>
        <w:t>The unions resisted the post-Fordist trend, in part to maintain their credibility in the eyes of the workers and in part because it was and is a threat to their own power. But since the trend reflected not a mere policy choice but the direction in which capitalism, of which they are a part, was going, their resistance was doomed to be ineffective</w:t>
      </w:r>
      <w:r w:rsidRPr="00E04BFC">
        <w:rPr>
          <w:sz w:val="16"/>
        </w:rPr>
        <w:t xml:space="preserve">. </w:t>
      </w:r>
      <w:r w:rsidRPr="00E04BFC">
        <w:rPr>
          <w:rStyle w:val="StyleUnderline"/>
          <w:bCs/>
        </w:rPr>
        <w:t xml:space="preserve">The alternative of the </w:t>
      </w:r>
      <w:r w:rsidRPr="00D645A6">
        <w:rPr>
          <w:rStyle w:val="StyleUnderline"/>
          <w:bCs/>
          <w:highlight w:val="green"/>
        </w:rPr>
        <w:t>unions to</w:t>
      </w:r>
      <w:r w:rsidRPr="00E04BFC">
        <w:rPr>
          <w:rStyle w:val="StyleUnderline"/>
          <w:bCs/>
        </w:rPr>
        <w:t xml:space="preserve"> this trend is conservative, to resist changes in capitalism</w:t>
      </w:r>
      <w:r w:rsidRPr="00E04BFC">
        <w:rPr>
          <w:sz w:val="16"/>
        </w:rPr>
        <w:t xml:space="preserve">. As this is impossible, </w:t>
      </w:r>
      <w:r w:rsidRPr="00E04BFC">
        <w:rPr>
          <w:rStyle w:val="Emphasis"/>
        </w:rPr>
        <w:t xml:space="preserve">they end up almost invariably </w:t>
      </w:r>
      <w:r w:rsidRPr="00D645A6">
        <w:rPr>
          <w:rStyle w:val="Emphasis"/>
          <w:highlight w:val="green"/>
        </w:rPr>
        <w:t>defend</w:t>
      </w:r>
      <w:r w:rsidRPr="00E04BFC">
        <w:rPr>
          <w:rStyle w:val="Emphasis"/>
        </w:rPr>
        <w:t xml:space="preserve">ing </w:t>
      </w:r>
      <w:r w:rsidRPr="00D645A6">
        <w:rPr>
          <w:rStyle w:val="Emphasis"/>
          <w:highlight w:val="green"/>
        </w:rPr>
        <w:t>'capitalism lite'</w:t>
      </w:r>
      <w:r w:rsidRPr="00E04BFC">
        <w:rPr>
          <w:rStyle w:val="Emphasis"/>
        </w:rPr>
        <w:t xml:space="preserve">, layouts, but less layoffs than the bosses are demanding, wage cuts, but with a percentage and a half shaved off. </w:t>
      </w:r>
      <w:proofErr w:type="gramStart"/>
      <w:r w:rsidRPr="00E04BFC">
        <w:rPr>
          <w:rStyle w:val="Emphasis"/>
        </w:rPr>
        <w:t>But,</w:t>
      </w:r>
      <w:proofErr w:type="gramEnd"/>
      <w:r w:rsidRPr="00E04BFC">
        <w:rPr>
          <w:rStyle w:val="Emphasis"/>
        </w:rPr>
        <w:t xml:space="preserve"> </w:t>
      </w:r>
      <w:r w:rsidRPr="00D645A6">
        <w:rPr>
          <w:rStyle w:val="Emphasis"/>
          <w:highlight w:val="green"/>
        </w:rPr>
        <w:t>they need a</w:t>
      </w:r>
      <w:r w:rsidRPr="00E04BFC">
        <w:rPr>
          <w:rStyle w:val="Emphasis"/>
        </w:rPr>
        <w:t xml:space="preserve"> culprit, a </w:t>
      </w:r>
      <w:r w:rsidRPr="00D645A6">
        <w:rPr>
          <w:rStyle w:val="Emphasis"/>
          <w:highlight w:val="green"/>
        </w:rPr>
        <w:t>scapegoat</w:t>
      </w:r>
      <w:r w:rsidRPr="00E04BFC">
        <w:rPr>
          <w:rStyle w:val="Emphasis"/>
        </w:rPr>
        <w:t xml:space="preserve"> </w:t>
      </w:r>
      <w:r w:rsidRPr="00D645A6">
        <w:rPr>
          <w:rStyle w:val="Emphasis"/>
          <w:highlight w:val="green"/>
        </w:rPr>
        <w:t>for</w:t>
      </w:r>
      <w:r w:rsidRPr="00E04BFC">
        <w:rPr>
          <w:rStyle w:val="Emphasis"/>
        </w:rPr>
        <w:t xml:space="preserve"> the </w:t>
      </w:r>
      <w:r w:rsidRPr="00D645A6">
        <w:rPr>
          <w:rStyle w:val="Emphasis"/>
          <w:highlight w:val="green"/>
        </w:rPr>
        <w:t>worker's anger</w:t>
      </w:r>
      <w:r w:rsidRPr="00E04BFC">
        <w:rPr>
          <w:rStyle w:val="Emphasis"/>
        </w:rPr>
        <w:t xml:space="preserve">, and </w:t>
      </w:r>
      <w:r w:rsidRPr="00D645A6">
        <w:rPr>
          <w:rStyle w:val="Emphasis"/>
          <w:highlight w:val="green"/>
        </w:rPr>
        <w:t>since they are tied to national capital</w:t>
      </w:r>
      <w:r w:rsidRPr="00E04BFC">
        <w:rPr>
          <w:rStyle w:val="Emphasis"/>
        </w:rPr>
        <w:t xml:space="preserve">, the scapegoat is </w:t>
      </w:r>
      <w:r w:rsidRPr="00D645A6">
        <w:rPr>
          <w:rStyle w:val="Emphasis"/>
          <w:highlight w:val="green"/>
        </w:rPr>
        <w:t>usually foreign competition</w:t>
      </w:r>
      <w:r w:rsidRPr="00E04BFC">
        <w:rPr>
          <w:sz w:val="16"/>
        </w:rPr>
        <w:t xml:space="preserve"> (foreign workers really). </w:t>
      </w:r>
      <w:r w:rsidRPr="00E04BFC">
        <w:rPr>
          <w:rStyle w:val="Emphasis"/>
        </w:rPr>
        <w:t xml:space="preserve">That </w:t>
      </w:r>
      <w:r w:rsidRPr="00D645A6">
        <w:rPr>
          <w:rStyle w:val="Emphasis"/>
          <w:highlight w:val="green"/>
        </w:rPr>
        <w:t>makes</w:t>
      </w:r>
      <w:r w:rsidRPr="00E04BFC">
        <w:rPr>
          <w:rStyle w:val="Emphasis"/>
        </w:rPr>
        <w:t xml:space="preserve"> the </w:t>
      </w:r>
      <w:r w:rsidRPr="00D645A6">
        <w:rPr>
          <w:rStyle w:val="Emphasis"/>
          <w:highlight w:val="green"/>
        </w:rPr>
        <w:t>unions</w:t>
      </w:r>
      <w:r w:rsidRPr="00E04BFC">
        <w:rPr>
          <w:rStyle w:val="Emphasis"/>
        </w:rPr>
        <w:t xml:space="preserve"> the </w:t>
      </w:r>
      <w:r w:rsidRPr="00D645A6">
        <w:rPr>
          <w:rStyle w:val="Emphasis"/>
          <w:highlight w:val="green"/>
        </w:rPr>
        <w:t>most ardent defenders of protectionism</w:t>
      </w:r>
      <w:r w:rsidRPr="00E04BFC">
        <w:rPr>
          <w:sz w:val="16"/>
        </w:rPr>
        <w:t xml:space="preserve">. </w:t>
      </w:r>
      <w:r w:rsidRPr="00E04BFC">
        <w:rPr>
          <w:rStyle w:val="StyleUnderline"/>
          <w:bCs/>
        </w:rPr>
        <w:t>As an economic recipe that is plain stupid and sometimes really annoying to other factions of capital, but politically it is very useful to capital because it makes them work tirelessly to spread the nationalist poison into the working class</w:t>
      </w:r>
      <w:r w:rsidRPr="00E04BFC">
        <w:rPr>
          <w:sz w:val="16"/>
        </w:rPr>
        <w:t>.</w:t>
      </w:r>
    </w:p>
    <w:p w14:paraId="21D8D987" w14:textId="77777777" w:rsidR="009F6C3B" w:rsidRDefault="009F6C3B" w:rsidP="009F6C3B">
      <w:pPr>
        <w:pStyle w:val="Heading4"/>
      </w:pPr>
      <w:r>
        <w:t xml:space="preserve">Increased Union Power </w:t>
      </w:r>
      <w:r>
        <w:rPr>
          <w:u w:val="single"/>
        </w:rPr>
        <w:t>cedes</w:t>
      </w:r>
      <w:r>
        <w:t xml:space="preserve"> Power to </w:t>
      </w:r>
      <w:r>
        <w:rPr>
          <w:u w:val="single"/>
        </w:rPr>
        <w:t>Coal Unions</w:t>
      </w:r>
      <w:r>
        <w:t xml:space="preserve"> – turns the </w:t>
      </w:r>
      <w:proofErr w:type="spellStart"/>
      <w:r>
        <w:t>Aff</w:t>
      </w:r>
      <w:proofErr w:type="spellEnd"/>
      <w:r>
        <w:t>.</w:t>
      </w:r>
    </w:p>
    <w:p w14:paraId="171DDAD3" w14:textId="77777777" w:rsidR="009F6C3B" w:rsidRPr="00C52C9B" w:rsidRDefault="009F6C3B" w:rsidP="009F6C3B">
      <w:r w:rsidRPr="00C52C9B">
        <w:rPr>
          <w:rStyle w:val="Style13ptBold"/>
        </w:rPr>
        <w:t>Heilmann 18</w:t>
      </w:r>
      <w:r>
        <w:t xml:space="preserve"> </w:t>
      </w:r>
      <w:r w:rsidRPr="00C52C9B">
        <w:t>Felix Heilmann 8-14-2018 "Why are German coal workers so powerful, when there are so few?"</w:t>
      </w:r>
      <w:r>
        <w:t xml:space="preserve"> </w:t>
      </w:r>
      <w:hyperlink r:id="rId19" w:history="1">
        <w:r w:rsidRPr="00186AD1">
          <w:rPr>
            <w:rStyle w:val="Hyperlink"/>
          </w:rPr>
          <w:t>https://www.climatechangenews.com/2018/08/14/german-coal-workers-powerful/</w:t>
        </w:r>
      </w:hyperlink>
      <w:r>
        <w:t xml:space="preserve"> (IR Degree at Humboldt University)//Elmer </w:t>
      </w:r>
    </w:p>
    <w:p w14:paraId="6F608EC4" w14:textId="77777777" w:rsidR="009F6C3B" w:rsidRPr="00C52C9B" w:rsidRDefault="009F6C3B" w:rsidP="009F6C3B">
      <w:pPr>
        <w:rPr>
          <w:sz w:val="16"/>
        </w:rPr>
      </w:pPr>
      <w:r w:rsidRPr="00C52C9B">
        <w:rPr>
          <w:b/>
          <w:sz w:val="26"/>
          <w:highlight w:val="green"/>
          <w:u w:val="single"/>
        </w:rPr>
        <w:t>A few</w:t>
      </w:r>
      <w:r w:rsidRPr="00C52C9B">
        <w:rPr>
          <w:highlight w:val="green"/>
          <w:u w:val="single"/>
        </w:rPr>
        <w:t xml:space="preserve"> </w:t>
      </w:r>
      <w:r w:rsidRPr="00C52C9B">
        <w:rPr>
          <w:u w:val="single"/>
        </w:rPr>
        <w:t xml:space="preserve">other </w:t>
      </w:r>
      <w:r w:rsidRPr="00C52C9B">
        <w:rPr>
          <w:b/>
          <w:sz w:val="26"/>
          <w:highlight w:val="green"/>
          <w:u w:val="single"/>
        </w:rPr>
        <w:t>reasons</w:t>
      </w:r>
      <w:r w:rsidRPr="00C52C9B">
        <w:rPr>
          <w:highlight w:val="green"/>
          <w:u w:val="single"/>
        </w:rPr>
        <w:t xml:space="preserve"> </w:t>
      </w:r>
      <w:r w:rsidRPr="00C52C9B">
        <w:rPr>
          <w:u w:val="single"/>
        </w:rPr>
        <w:t xml:space="preserve">seem to </w:t>
      </w:r>
      <w:r w:rsidRPr="00C52C9B">
        <w:rPr>
          <w:b/>
          <w:sz w:val="26"/>
          <w:highlight w:val="green"/>
          <w:u w:val="single"/>
        </w:rPr>
        <w:t>contribute to</w:t>
      </w:r>
      <w:r w:rsidRPr="00C52C9B">
        <w:rPr>
          <w:u w:val="single"/>
        </w:rPr>
        <w:t xml:space="preserve"> the nonetheless </w:t>
      </w:r>
      <w:r w:rsidRPr="00C52C9B">
        <w:rPr>
          <w:b/>
          <w:sz w:val="26"/>
          <w:highlight w:val="green"/>
          <w:u w:val="single"/>
          <w:bdr w:val="single" w:sz="18" w:space="0" w:color="auto"/>
        </w:rPr>
        <w:t>prominent role of coal jobs in the political debate on energy and climate</w:t>
      </w:r>
      <w:r w:rsidRPr="00C52C9B">
        <w:rPr>
          <w:sz w:val="16"/>
        </w:rPr>
        <w:t xml:space="preserve">. Firstly, </w:t>
      </w:r>
      <w:r w:rsidRPr="00C52C9B">
        <w:rPr>
          <w:b/>
          <w:sz w:val="26"/>
          <w:highlight w:val="green"/>
          <w:u w:val="single"/>
        </w:rPr>
        <w:t xml:space="preserve">around 80% of coal workers are union members, making them </w:t>
      </w:r>
      <w:r w:rsidRPr="00C52C9B">
        <w:rPr>
          <w:b/>
          <w:sz w:val="26"/>
          <w:highlight w:val="green"/>
          <w:u w:val="single"/>
          <w:bdr w:val="single" w:sz="18" w:space="0" w:color="auto"/>
        </w:rPr>
        <w:t xml:space="preserve">considerably better </w:t>
      </w:r>
      <w:proofErr w:type="spellStart"/>
      <w:r w:rsidRPr="00C52C9B">
        <w:rPr>
          <w:b/>
          <w:sz w:val="26"/>
          <w:highlight w:val="green"/>
          <w:u w:val="single"/>
          <w:bdr w:val="single" w:sz="18" w:space="0" w:color="auto"/>
        </w:rPr>
        <w:t>organised</w:t>
      </w:r>
      <w:proofErr w:type="spellEnd"/>
      <w:r w:rsidRPr="00C52C9B">
        <w:rPr>
          <w:highlight w:val="green"/>
          <w:u w:val="single"/>
        </w:rPr>
        <w:t xml:space="preserve"> </w:t>
      </w:r>
      <w:r w:rsidRPr="00C52C9B">
        <w:rPr>
          <w:u w:val="single"/>
        </w:rPr>
        <w:t>than workers in renewables</w:t>
      </w:r>
      <w:r w:rsidRPr="00C52C9B">
        <w:rPr>
          <w:sz w:val="16"/>
        </w:rPr>
        <w:t xml:space="preserve">. Also, it is undeniable that </w:t>
      </w:r>
      <w:r w:rsidRPr="00C52C9B">
        <w:rPr>
          <w:b/>
          <w:sz w:val="26"/>
          <w:highlight w:val="green"/>
          <w:u w:val="single"/>
        </w:rPr>
        <w:t>coal</w:t>
      </w:r>
      <w:r w:rsidRPr="00C52C9B">
        <w:rPr>
          <w:sz w:val="16"/>
          <w:highlight w:val="green"/>
        </w:rPr>
        <w:t xml:space="preserve"> </w:t>
      </w:r>
      <w:r w:rsidRPr="00C52C9B">
        <w:rPr>
          <w:sz w:val="16"/>
        </w:rPr>
        <w:t xml:space="preserve">energy </w:t>
      </w:r>
      <w:r w:rsidRPr="00C52C9B">
        <w:rPr>
          <w:b/>
          <w:sz w:val="26"/>
          <w:highlight w:val="green"/>
          <w:u w:val="single"/>
        </w:rPr>
        <w:t>companies</w:t>
      </w:r>
      <w:r w:rsidRPr="00C52C9B">
        <w:rPr>
          <w:sz w:val="16"/>
          <w:highlight w:val="green"/>
        </w:rPr>
        <w:t xml:space="preserve"> </w:t>
      </w:r>
      <w:r w:rsidRPr="00C52C9B">
        <w:rPr>
          <w:b/>
          <w:sz w:val="26"/>
          <w:highlight w:val="green"/>
          <w:u w:val="single"/>
        </w:rPr>
        <w:t>have a strong economic interest in</w:t>
      </w:r>
      <w:r w:rsidRPr="00C52C9B">
        <w:rPr>
          <w:sz w:val="16"/>
          <w:highlight w:val="green"/>
        </w:rPr>
        <w:t xml:space="preserve"> </w:t>
      </w:r>
      <w:r w:rsidRPr="00C52C9B">
        <w:rPr>
          <w:b/>
          <w:sz w:val="26"/>
          <w:highlight w:val="green"/>
          <w:u w:val="single"/>
        </w:rPr>
        <w:t>making</w:t>
      </w:r>
      <w:r w:rsidRPr="00C52C9B">
        <w:rPr>
          <w:sz w:val="16"/>
          <w:highlight w:val="green"/>
        </w:rPr>
        <w:t xml:space="preserve"> </w:t>
      </w:r>
      <w:r w:rsidRPr="00C52C9B">
        <w:rPr>
          <w:sz w:val="16"/>
        </w:rPr>
        <w:t xml:space="preserve">as much </w:t>
      </w:r>
      <w:r w:rsidRPr="00C52C9B">
        <w:rPr>
          <w:b/>
          <w:sz w:val="26"/>
          <w:highlight w:val="green"/>
          <w:u w:val="single"/>
        </w:rPr>
        <w:t>profit</w:t>
      </w:r>
      <w:r w:rsidRPr="00C52C9B">
        <w:rPr>
          <w:sz w:val="16"/>
          <w:highlight w:val="green"/>
        </w:rPr>
        <w:t xml:space="preserve"> </w:t>
      </w:r>
      <w:r w:rsidRPr="00C52C9B">
        <w:rPr>
          <w:sz w:val="16"/>
        </w:rPr>
        <w:t xml:space="preserve">as possible with their written-off facilities, and </w:t>
      </w:r>
      <w:r w:rsidRPr="00C52C9B">
        <w:rPr>
          <w:b/>
          <w:sz w:val="26"/>
          <w:highlight w:val="green"/>
          <w:u w:val="single"/>
        </w:rPr>
        <w:t xml:space="preserve">often </w:t>
      </w:r>
      <w:r w:rsidRPr="00C52C9B">
        <w:rPr>
          <w:b/>
          <w:sz w:val="26"/>
          <w:highlight w:val="green"/>
          <w:u w:val="single"/>
          <w:bdr w:val="single" w:sz="18" w:space="0" w:color="auto"/>
        </w:rPr>
        <w:t>use the fate of coal workers for political leverage</w:t>
      </w:r>
      <w:r w:rsidRPr="00C52C9B">
        <w:rPr>
          <w:sz w:val="16"/>
        </w:rPr>
        <w:t>.</w:t>
      </w:r>
    </w:p>
    <w:p w14:paraId="57DAE7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6C3B"/>
    <w:rsid w:val="000139A3"/>
    <w:rsid w:val="0003472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1B5"/>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2E03"/>
    <w:rsid w:val="0091627E"/>
    <w:rsid w:val="0097032B"/>
    <w:rsid w:val="009D2EAD"/>
    <w:rsid w:val="009D54B2"/>
    <w:rsid w:val="009E1922"/>
    <w:rsid w:val="009F6C3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98792"/>
  <w15:chartTrackingRefBased/>
  <w15:docId w15:val="{7FDA2870-99A4-4962-B2DC-44BAF2E4A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6C3B"/>
    <w:rPr>
      <w:rFonts w:ascii="Calibri" w:hAnsi="Calibri"/>
    </w:rPr>
  </w:style>
  <w:style w:type="paragraph" w:styleId="Heading1">
    <w:name w:val="heading 1"/>
    <w:aliases w:val="Pocket"/>
    <w:basedOn w:val="Normal"/>
    <w:next w:val="Normal"/>
    <w:link w:val="Heading1Char"/>
    <w:qFormat/>
    <w:rsid w:val="009F6C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6C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6C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9F6C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6C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C3B"/>
  </w:style>
  <w:style w:type="character" w:customStyle="1" w:styleId="Heading1Char">
    <w:name w:val="Heading 1 Char"/>
    <w:aliases w:val="Pocket Char"/>
    <w:basedOn w:val="DefaultParagraphFont"/>
    <w:link w:val="Heading1"/>
    <w:rsid w:val="009F6C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6C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6C3B"/>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9F6C3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9F6C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6C3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8"/>
    <w:basedOn w:val="DefaultParagraphFont"/>
    <w:link w:val="CardsFont12pt"/>
    <w:uiPriority w:val="6"/>
    <w:qFormat/>
    <w:rsid w:val="009F6C3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F6C3B"/>
    <w:rPr>
      <w:color w:val="auto"/>
      <w:u w:val="none"/>
    </w:rPr>
  </w:style>
  <w:style w:type="character" w:styleId="FollowedHyperlink">
    <w:name w:val="FollowedHyperlink"/>
    <w:basedOn w:val="DefaultParagraphFont"/>
    <w:uiPriority w:val="99"/>
    <w:semiHidden/>
    <w:unhideWhenUsed/>
    <w:rsid w:val="009F6C3B"/>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9F6C3B"/>
    <w:pPr>
      <w:spacing w:after="0" w:line="240" w:lineRule="auto"/>
    </w:pPr>
    <w:rPr>
      <w:u w:val="single"/>
    </w:rPr>
  </w:style>
  <w:style w:type="paragraph" w:customStyle="1" w:styleId="textbold">
    <w:name w:val="text bold"/>
    <w:basedOn w:val="Normal"/>
    <w:link w:val="Emphasis"/>
    <w:uiPriority w:val="7"/>
    <w:qFormat/>
    <w:rsid w:val="009F6C3B"/>
    <w:pPr>
      <w:ind w:left="720"/>
      <w:jc w:val="both"/>
    </w:pPr>
    <w:rPr>
      <w:b/>
      <w:iCs/>
      <w:u w:val="single"/>
    </w:rPr>
  </w:style>
  <w:style w:type="paragraph" w:customStyle="1" w:styleId="Emphasis1">
    <w:name w:val="Emphasis1"/>
    <w:basedOn w:val="Normal"/>
    <w:uiPriority w:val="7"/>
    <w:qFormat/>
    <w:rsid w:val="009F6C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9F6C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openxmlformats.org/officeDocument/2006/relationships/hyperlink" Target="https://nodrivers.medium.com/a-marxist-critique-of-anarchism-5b426c51dd5e%20//" TargetMode="External"/><Relationship Id="rId18" Type="http://schemas.openxmlformats.org/officeDocument/2006/relationships/hyperlink" Target="https://libcom.org/library/trade-unions-pillars-capitalism-internationalist-perspectiv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merriam-webster.com/dictionary/absolute" TargetMode="External"/><Relationship Id="rId12" Type="http://schemas.openxmlformats.org/officeDocument/2006/relationships/hyperlink" Target="https://medium.com/@valarierenaux/marxism-and-the-state-eeb6ceca4515" TargetMode="External"/><Relationship Id="rId17" Type="http://schemas.openxmlformats.org/officeDocument/2006/relationships/hyperlink" Target="https://centerforreducingsuffering.org/how-can-we-reduce-s-risks/" TargetMode="External"/><Relationship Id="rId2" Type="http://schemas.openxmlformats.org/officeDocument/2006/relationships/numbering" Target="numbering.xml"/><Relationship Id="rId16" Type="http://schemas.openxmlformats.org/officeDocument/2006/relationships/hyperlink" Target="https://www.sciencedirect.com/science/article/pii/S01850849163003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www.hamptoninstitution.org/why-black-people-need-maoism.html" TargetMode="External"/><Relationship Id="rId5" Type="http://schemas.openxmlformats.org/officeDocument/2006/relationships/webSettings" Target="webSettings.xml"/><Relationship Id="rId15" Type="http://schemas.openxmlformats.org/officeDocument/2006/relationships/hyperlink" Target="https://www.theverge.com/2019/6/18/18683455/nasa-space-angels-contracts-government-investment-spacex-air-force%20//" TargetMode="External"/><Relationship Id="rId10" Type="http://schemas.openxmlformats.org/officeDocument/2006/relationships/hyperlink" Target="https://conversationalist.org/2021/10/28/striketober-americas-workers-are-rising-up/" TargetMode="External"/><Relationship Id="rId19" Type="http://schemas.openxmlformats.org/officeDocument/2006/relationships/hyperlink" Target="https://www.climatechangenews.com/2018/08/14/german-coal-workers-powerful/"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4" Type="http://schemas.openxmlformats.org/officeDocument/2006/relationships/hyperlink" Target="https://www.washingtonpost.com/news/theworldpost/wp/2018/05/03/end-of-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22</Pages>
  <Words>19604</Words>
  <Characters>111749</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4</cp:revision>
  <dcterms:created xsi:type="dcterms:W3CDTF">2021-12-03T22:06:00Z</dcterms:created>
  <dcterms:modified xsi:type="dcterms:W3CDTF">2021-12-03T22:26:00Z</dcterms:modified>
</cp:coreProperties>
</file>