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6AED3" w14:textId="03C78168" w:rsidR="00FC5556" w:rsidRDefault="00FC5556" w:rsidP="00FC5556">
      <w:pPr>
        <w:pStyle w:val="Heading3"/>
      </w:pPr>
      <w:r>
        <w:t xml:space="preserve">1 </w:t>
      </w:r>
    </w:p>
    <w:p w14:paraId="772D8B32" w14:textId="77777777" w:rsidR="00FC5556" w:rsidRDefault="00FC5556" w:rsidP="00FC5556">
      <w:pPr>
        <w:pStyle w:val="Heading4"/>
      </w:pPr>
      <w:r>
        <w:t xml:space="preserve">Transportation Strikes are </w:t>
      </w:r>
      <w:r>
        <w:rPr>
          <w:u w:val="single"/>
        </w:rPr>
        <w:t>low now</w:t>
      </w:r>
      <w:r>
        <w:t xml:space="preserve"> due to Federal Strike Bans. </w:t>
      </w:r>
    </w:p>
    <w:p w14:paraId="2AD34E95" w14:textId="614742FE" w:rsidR="00FC5556" w:rsidRPr="00142469" w:rsidRDefault="00FC5556" w:rsidP="00FC5556">
      <w:proofErr w:type="spellStart"/>
      <w:r w:rsidRPr="00142469">
        <w:rPr>
          <w:rStyle w:val="Style13ptBold"/>
        </w:rPr>
        <w:t>Bauernschuster</w:t>
      </w:r>
      <w:proofErr w:type="spellEnd"/>
      <w:r>
        <w:rPr>
          <w:rStyle w:val="Style13ptBold"/>
        </w:rPr>
        <w:t xml:space="preserve"> et Al 17</w:t>
      </w:r>
      <w:r w:rsidRPr="00142469">
        <w:t>, Stefan, Timo Hener,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077A6BB2" w14:textId="77777777" w:rsidR="00FC5556" w:rsidRPr="00603C73" w:rsidRDefault="00FC5556" w:rsidP="00FC5556">
      <w:pPr>
        <w:rPr>
          <w:sz w:val="16"/>
        </w:rPr>
      </w:pPr>
      <w:r w:rsidRPr="00603C73">
        <w:rPr>
          <w:u w:val="single"/>
        </w:rPr>
        <w:t xml:space="preserve">New York City's </w:t>
      </w:r>
      <w:r w:rsidRPr="00BD1BFD">
        <w:rPr>
          <w:b/>
          <w:sz w:val="26"/>
          <w:highlight w:val="green"/>
          <w:u w:val="single"/>
        </w:rPr>
        <w:t>Taylor Law,</w:t>
      </w:r>
      <w:r w:rsidRPr="00BD1BF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BD1BFD">
        <w:rPr>
          <w:b/>
          <w:sz w:val="26"/>
          <w:highlight w:val="green"/>
          <w:u w:val="single"/>
        </w:rPr>
        <w:t>prohibits</w:t>
      </w:r>
      <w:r w:rsidRPr="00BD1BFD">
        <w:rPr>
          <w:highlight w:val="green"/>
          <w:u w:val="single"/>
        </w:rPr>
        <w:t xml:space="preserve"> </w:t>
      </w:r>
      <w:r w:rsidRPr="00603C73">
        <w:rPr>
          <w:u w:val="single"/>
        </w:rPr>
        <w:t xml:space="preserve">any </w:t>
      </w:r>
      <w:r w:rsidRPr="00BD1BFD">
        <w:rPr>
          <w:b/>
          <w:sz w:val="26"/>
          <w:highlight w:val="green"/>
          <w:u w:val="single"/>
        </w:rPr>
        <w:t>strike or</w:t>
      </w:r>
      <w:r w:rsidRPr="00BD1BFD">
        <w:rPr>
          <w:highlight w:val="green"/>
          <w:u w:val="single"/>
        </w:rPr>
        <w:t xml:space="preserve"> </w:t>
      </w:r>
      <w:r w:rsidRPr="00603C73">
        <w:rPr>
          <w:u w:val="single"/>
        </w:rPr>
        <w:t xml:space="preserve">other concerted </w:t>
      </w:r>
      <w:r w:rsidRPr="00BD1BFD">
        <w:rPr>
          <w:b/>
          <w:sz w:val="26"/>
          <w:highlight w:val="green"/>
          <w:u w:val="single"/>
        </w:rPr>
        <w:t>stoppage</w:t>
      </w:r>
      <w:r w:rsidRPr="00BD1BFD">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BD1BFD">
        <w:rPr>
          <w:b/>
          <w:sz w:val="26"/>
          <w:highlight w:val="green"/>
          <w:u w:val="single"/>
        </w:rPr>
        <w:t>Violations</w:t>
      </w:r>
      <w:r w:rsidRPr="00BD1BFD">
        <w:rPr>
          <w:highlight w:val="green"/>
          <w:u w:val="single"/>
        </w:rPr>
        <w:t xml:space="preserve"> </w:t>
      </w:r>
      <w:r w:rsidRPr="00603C73">
        <w:rPr>
          <w:u w:val="single"/>
        </w:rPr>
        <w:t xml:space="preserve">against the prohibition on strikes are </w:t>
      </w:r>
      <w:r w:rsidRPr="00BD1BFD">
        <w:rPr>
          <w:b/>
          <w:sz w:val="26"/>
          <w:highlight w:val="green"/>
          <w:u w:val="single"/>
          <w:bdr w:val="single" w:sz="18" w:space="0" w:color="auto"/>
        </w:rPr>
        <w:t>punishable with hefty penalties</w:t>
      </w:r>
      <w:r w:rsidRPr="00603C73">
        <w:rPr>
          <w:u w:val="single"/>
        </w:rPr>
        <w:t xml:space="preserve">. The fine for an individual worker is </w:t>
      </w:r>
      <w:r w:rsidRPr="00BD1BFD">
        <w:rPr>
          <w:b/>
          <w:sz w:val="26"/>
          <w:highlight w:val="green"/>
          <w:u w:val="single"/>
        </w:rPr>
        <w:t>twice</w:t>
      </w:r>
      <w:r w:rsidRPr="00BD1BFD">
        <w:rPr>
          <w:highlight w:val="green"/>
          <w:u w:val="single"/>
        </w:rPr>
        <w:t xml:space="preserve"> </w:t>
      </w:r>
      <w:r w:rsidRPr="00603C73">
        <w:rPr>
          <w:u w:val="single"/>
        </w:rPr>
        <w:t xml:space="preserve">the striking employee's </w:t>
      </w:r>
      <w:r w:rsidRPr="00BD1BFD">
        <w:rPr>
          <w:b/>
          <w:sz w:val="26"/>
          <w:highlight w:val="green"/>
          <w:u w:val="single"/>
        </w:rPr>
        <w:t>salary</w:t>
      </w:r>
      <w:r w:rsidRPr="00BD1BFD">
        <w:rPr>
          <w:highlight w:val="green"/>
          <w:u w:val="single"/>
        </w:rPr>
        <w:t xml:space="preserve"> </w:t>
      </w:r>
      <w:r w:rsidRPr="00BD1BFD">
        <w:rPr>
          <w:b/>
          <w:sz w:val="26"/>
          <w:highlight w:val="green"/>
          <w:u w:val="single"/>
        </w:rPr>
        <w:t>for each</w:t>
      </w:r>
      <w:r w:rsidRPr="00BD1BFD">
        <w:rPr>
          <w:highlight w:val="green"/>
          <w:u w:val="single"/>
        </w:rPr>
        <w:t xml:space="preserve"> </w:t>
      </w:r>
      <w:r w:rsidRPr="00BD1BFD">
        <w:rPr>
          <w:b/>
          <w:sz w:val="26"/>
          <w:highlight w:val="green"/>
          <w:u w:val="single"/>
        </w:rPr>
        <w:t>day</w:t>
      </w:r>
      <w:r w:rsidRPr="00BD1BFD">
        <w:rPr>
          <w:highlight w:val="green"/>
          <w:u w:val="single"/>
        </w:rPr>
        <w:t xml:space="preserve"> </w:t>
      </w:r>
      <w:r w:rsidRPr="00603C73">
        <w:rPr>
          <w:u w:val="single"/>
        </w:rPr>
        <w:t xml:space="preserve">the strike lasts. In addition, union leaders face </w:t>
      </w:r>
      <w:r w:rsidRPr="00BD1BFD">
        <w:rPr>
          <w:b/>
          <w:sz w:val="26"/>
          <w:highlight w:val="green"/>
          <w:u w:val="single"/>
        </w:rPr>
        <w:t>imprisonment</w:t>
      </w:r>
      <w:r w:rsidRPr="00603C73">
        <w:rPr>
          <w:sz w:val="16"/>
        </w:rPr>
        <w:t xml:space="preserve">. Since its inception in 1967, the Taylor Law has generated a lot of controversy. To proponents, it was </w:t>
      </w:r>
      <w:r w:rsidRPr="00BD1BFD">
        <w:rPr>
          <w:b/>
          <w:sz w:val="26"/>
          <w:highlight w:val="green"/>
          <w:u w:val="single"/>
          <w:bdr w:val="single" w:sz="18" w:space="0" w:color="auto"/>
        </w:rPr>
        <w:t xml:space="preserve">successful in averting several potential </w:t>
      </w:r>
      <w:proofErr w:type="gramStart"/>
      <w:r w:rsidRPr="00BD1BFD">
        <w:rPr>
          <w:b/>
          <w:sz w:val="26"/>
          <w:highlight w:val="green"/>
          <w:u w:val="single"/>
          <w:bdr w:val="single" w:sz="18" w:space="0" w:color="auto"/>
        </w:rPr>
        <w:t>transit</w:t>
      </w:r>
      <w:proofErr w:type="gramEnd"/>
      <w:r w:rsidRPr="00BD1BFD">
        <w:rPr>
          <w:b/>
          <w:sz w:val="26"/>
          <w:highlight w:val="green"/>
          <w:u w:val="single"/>
          <w:bdr w:val="single" w:sz="18" w:space="0" w:color="auto"/>
        </w:rPr>
        <w:t xml:space="preserve"> strikes</w:t>
      </w:r>
      <w:r w:rsidRPr="00BD1BFD">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xml:space="preserve">. The 2005 transit strike additionally led to the imprisonment of a union </w:t>
      </w:r>
      <w:proofErr w:type="gramStart"/>
      <w:r w:rsidRPr="00603C73">
        <w:rPr>
          <w:sz w:val="16"/>
        </w:rPr>
        <w:t>leader, and</w:t>
      </w:r>
      <w:proofErr w:type="gramEnd"/>
      <w:r w:rsidRPr="00603C73">
        <w:rPr>
          <w:sz w:val="16"/>
        </w:rPr>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7E823CAA" w14:textId="77777777" w:rsidR="00FC5556" w:rsidRDefault="00FC5556" w:rsidP="00FC5556">
      <w:pPr>
        <w:pStyle w:val="Heading4"/>
      </w:pPr>
      <w:r>
        <w:t xml:space="preserve">Transit Strikes cause </w:t>
      </w:r>
      <w:r>
        <w:rPr>
          <w:u w:val="single"/>
        </w:rPr>
        <w:t>mass damage</w:t>
      </w:r>
      <w:r>
        <w:t xml:space="preserve"> that </w:t>
      </w:r>
      <w:r>
        <w:rPr>
          <w:u w:val="single"/>
        </w:rPr>
        <w:t>far outweighs</w:t>
      </w:r>
      <w:r>
        <w:t xml:space="preserve"> any benefits – specifically causes </w:t>
      </w:r>
      <w:r>
        <w:rPr>
          <w:u w:val="single"/>
        </w:rPr>
        <w:t>high Air Pollution</w:t>
      </w:r>
      <w:r>
        <w:t xml:space="preserve"> by causing shifts to Personal Traffic. </w:t>
      </w:r>
    </w:p>
    <w:p w14:paraId="655E3E04" w14:textId="77777777" w:rsidR="00FC5556" w:rsidRPr="00EE72AA" w:rsidRDefault="00FC5556" w:rsidP="00FC5556">
      <w:proofErr w:type="spellStart"/>
      <w:r w:rsidRPr="00142469">
        <w:rPr>
          <w:rStyle w:val="Style13ptBold"/>
        </w:rPr>
        <w:t>Bauernschuster</w:t>
      </w:r>
      <w:proofErr w:type="spellEnd"/>
      <w:r>
        <w:rPr>
          <w:rStyle w:val="Style13ptBold"/>
        </w:rPr>
        <w:t xml:space="preserve"> et Al 17</w:t>
      </w:r>
      <w:r w:rsidRPr="00142469">
        <w:t>, Stefan, Timo Hener,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)//Elmer</w:t>
      </w:r>
    </w:p>
    <w:p w14:paraId="6B7E0DD2" w14:textId="77777777" w:rsidR="00FC5556" w:rsidRPr="000F59E4" w:rsidRDefault="00FC5556" w:rsidP="00FC5556">
      <w:pPr>
        <w:rPr>
          <w:sz w:val="16"/>
        </w:rPr>
      </w:pPr>
      <w:r w:rsidRPr="004E586B">
        <w:rPr>
          <w:sz w:val="16"/>
        </w:rPr>
        <w:t xml:space="preserve">This paper aims to answer two questions that are at the heart of the Taylor Law controversy and similar debates elsewhere: </w:t>
      </w:r>
      <w:r w:rsidRPr="00EE72AA">
        <w:rPr>
          <w:u w:val="single"/>
        </w:rPr>
        <w:t>Do strikes in the public transportation sector cause disruptions that endanger the safety and health of urban populations? And how large are the costs of transit strikes to noninvolved third parties</w:t>
      </w:r>
      <w:r w:rsidRPr="004E586B">
        <w:rPr>
          <w:sz w:val="16"/>
        </w:rPr>
        <w:t xml:space="preserve">? To get at these questions, </w:t>
      </w:r>
      <w:r w:rsidRPr="00EE72AA">
        <w:rPr>
          <w:u w:val="single"/>
        </w:rPr>
        <w:t xml:space="preserve">our </w:t>
      </w:r>
      <w:r w:rsidRPr="00BD1BFD">
        <w:rPr>
          <w:b/>
          <w:sz w:val="26"/>
          <w:highlight w:val="green"/>
          <w:u w:val="single"/>
        </w:rPr>
        <w:t xml:space="preserve">analysis uses </w:t>
      </w:r>
      <w:r w:rsidRPr="00BD1BFD">
        <w:rPr>
          <w:b/>
          <w:sz w:val="26"/>
          <w:highlight w:val="green"/>
          <w:u w:val="single"/>
          <w:bdr w:val="single" w:sz="18" w:space="0" w:color="auto"/>
        </w:rPr>
        <w:t>time series and cross-sectional variation</w:t>
      </w:r>
      <w:r w:rsidRPr="00BD1BFD">
        <w:rPr>
          <w:highlight w:val="green"/>
          <w:u w:val="single"/>
        </w:rPr>
        <w:t xml:space="preserve"> </w:t>
      </w:r>
      <w:r w:rsidRPr="00EE72AA">
        <w:rPr>
          <w:u w:val="single"/>
        </w:rPr>
        <w:t xml:space="preserve">in powerful registry data </w:t>
      </w:r>
      <w:r w:rsidRPr="00BD1BFD">
        <w:rPr>
          <w:b/>
          <w:bCs/>
          <w:sz w:val="26"/>
          <w:highlight w:val="green"/>
          <w:u w:val="single"/>
        </w:rPr>
        <w:t>to quantify</w:t>
      </w:r>
      <w:r w:rsidRPr="00BD1BFD">
        <w:rPr>
          <w:highlight w:val="green"/>
          <w:u w:val="single"/>
        </w:rPr>
        <w:t xml:space="preserve"> </w:t>
      </w:r>
      <w:r w:rsidRPr="00EE72AA">
        <w:rPr>
          <w:u w:val="single"/>
        </w:rPr>
        <w:t xml:space="preserve">the </w:t>
      </w:r>
      <w:r w:rsidRPr="00BD1BFD">
        <w:rPr>
          <w:b/>
          <w:bCs/>
          <w:sz w:val="26"/>
          <w:highlight w:val="green"/>
          <w:u w:val="single"/>
        </w:rPr>
        <w:t>effects of public transit strikes</w:t>
      </w:r>
      <w:r w:rsidRPr="00BD1BFD">
        <w:rPr>
          <w:highlight w:val="green"/>
          <w:u w:val="single"/>
        </w:rPr>
        <w:t xml:space="preserve"> </w:t>
      </w:r>
      <w:r w:rsidRPr="00EE72AA">
        <w:rPr>
          <w:u w:val="single"/>
        </w:rPr>
        <w:t>in five domains: traffic volumes, travel times, accident risk, pollution emissions, and health</w:t>
      </w:r>
      <w:r w:rsidRPr="004E586B">
        <w:rPr>
          <w:sz w:val="16"/>
        </w:rPr>
        <w:t xml:space="preserve"> (see Figure 1). The </w:t>
      </w:r>
      <w:r w:rsidRPr="00BD1BFD">
        <w:rPr>
          <w:b/>
          <w:sz w:val="26"/>
          <w:highlight w:val="green"/>
          <w:u w:val="single"/>
        </w:rPr>
        <w:t>context</w:t>
      </w:r>
      <w:r w:rsidRPr="00BD1BFD">
        <w:rPr>
          <w:sz w:val="16"/>
          <w:highlight w:val="green"/>
        </w:rPr>
        <w:t xml:space="preserve"> </w:t>
      </w:r>
      <w:r w:rsidRPr="00BD1BFD">
        <w:rPr>
          <w:b/>
          <w:sz w:val="26"/>
          <w:highlight w:val="green"/>
          <w:u w:val="single"/>
        </w:rPr>
        <w:t>for our study</w:t>
      </w:r>
      <w:r w:rsidRPr="00BD1BFD">
        <w:rPr>
          <w:sz w:val="16"/>
          <w:highlight w:val="green"/>
        </w:rPr>
        <w:t xml:space="preserve"> </w:t>
      </w:r>
      <w:proofErr w:type="gramStart"/>
      <w:r w:rsidRPr="00E96A19">
        <w:rPr>
          <w:u w:val="single"/>
        </w:rPr>
        <w:t>are</w:t>
      </w:r>
      <w:proofErr w:type="gramEnd"/>
      <w:r w:rsidRPr="00E96A19">
        <w:rPr>
          <w:u w:val="single"/>
        </w:rPr>
        <w:t xml:space="preserve"> the five largest cities in </w:t>
      </w:r>
      <w:r w:rsidRPr="00BD1BFD">
        <w:rPr>
          <w:b/>
          <w:sz w:val="26"/>
          <w:highlight w:val="green"/>
          <w:u w:val="single"/>
        </w:rPr>
        <w:t>Germany</w:t>
      </w:r>
      <w:r w:rsidRPr="00E96A19">
        <w:rPr>
          <w:u w:val="single"/>
        </w:rPr>
        <w:t>, which provides us with an ideal setting.</w:t>
      </w:r>
      <w:r w:rsidRPr="004E586B">
        <w:rPr>
          <w:sz w:val="16"/>
        </w:rPr>
        <w:t xml:space="preserve"> </w:t>
      </w:r>
      <w:proofErr w:type="gramStart"/>
      <w:r w:rsidRPr="004E586B">
        <w:rPr>
          <w:sz w:val="16"/>
        </w:rPr>
        <w:t xml:space="preserve">In particular, </w:t>
      </w:r>
      <w:r w:rsidRPr="00E96A19">
        <w:rPr>
          <w:u w:val="single"/>
        </w:rPr>
        <w:t>in</w:t>
      </w:r>
      <w:proofErr w:type="gramEnd"/>
      <w:r w:rsidRPr="00E96A19">
        <w:rPr>
          <w:u w:val="single"/>
        </w:rPr>
        <w:t xml:space="preserve"> contrast to countries that have imposed de jure restrictions on public transit strikes, </w:t>
      </w:r>
      <w:r w:rsidRPr="00BD1BFD">
        <w:rPr>
          <w:b/>
          <w:sz w:val="26"/>
          <w:highlight w:val="green"/>
          <w:u w:val="single"/>
        </w:rPr>
        <w:t>German courts</w:t>
      </w:r>
      <w:r w:rsidRPr="00BD1BFD">
        <w:rPr>
          <w:highlight w:val="green"/>
          <w:u w:val="single"/>
        </w:rPr>
        <w:t xml:space="preserve"> </w:t>
      </w:r>
      <w:r w:rsidRPr="00E96A19">
        <w:rPr>
          <w:u w:val="single"/>
        </w:rPr>
        <w:t xml:space="preserve">de facto </w:t>
      </w:r>
      <w:r w:rsidRPr="00BD1BFD">
        <w:rPr>
          <w:b/>
          <w:sz w:val="26"/>
          <w:highlight w:val="green"/>
          <w:u w:val="single"/>
        </w:rPr>
        <w:t>protect the right to strike</w:t>
      </w:r>
      <w:r w:rsidRPr="00BD1BFD">
        <w:rPr>
          <w:highlight w:val="green"/>
          <w:u w:val="single"/>
        </w:rPr>
        <w:t xml:space="preserve"> </w:t>
      </w:r>
      <w:r w:rsidRPr="00E96A19">
        <w:rPr>
          <w:u w:val="single"/>
        </w:rPr>
        <w:t xml:space="preserve">in this sector. </w:t>
      </w:r>
      <w:proofErr w:type="gramStart"/>
      <w:r w:rsidRPr="00BD1BFD">
        <w:rPr>
          <w:b/>
          <w:sz w:val="26"/>
          <w:highlight w:val="green"/>
          <w:u w:val="single"/>
        </w:rPr>
        <w:t>As a consequence</w:t>
      </w:r>
      <w:proofErr w:type="gramEnd"/>
      <w:r w:rsidRPr="00E96A19">
        <w:rPr>
          <w:u w:val="single"/>
        </w:rPr>
        <w:t xml:space="preserve">, Germany </w:t>
      </w:r>
      <w:r w:rsidRPr="00BD1BFD">
        <w:rPr>
          <w:b/>
          <w:sz w:val="26"/>
          <w:highlight w:val="green"/>
          <w:u w:val="single"/>
          <w:bdr w:val="single" w:sz="18" w:space="0" w:color="auto"/>
        </w:rPr>
        <w:t>regularly faces strikes by transit workers.</w:t>
      </w:r>
      <w:r w:rsidRPr="00E96A19">
        <w:rPr>
          <w:u w:val="single"/>
        </w:rPr>
        <w:t xml:space="preserve"> </w:t>
      </w:r>
      <w:r w:rsidRPr="004E586B">
        <w:rPr>
          <w:sz w:val="16"/>
        </w:rPr>
        <w:t xml:space="preserve">Our analysis exploits </w:t>
      </w:r>
      <w:r w:rsidRPr="00E96A19">
        <w:rPr>
          <w:u w:val="single"/>
        </w:rPr>
        <w:t xml:space="preserve">71 one-day strikes in public transportation over the period from 2002 to 2011. </w:t>
      </w:r>
      <w:r w:rsidRPr="004E586B">
        <w:rPr>
          <w:sz w:val="16"/>
        </w:rPr>
        <w:t xml:space="preserve">We identify the daily effects of these strikes using both time series and cross-sectional variation in our data. In a first step, we estimate the impact on the total length of time that cars are in operation (henceforth, total car hours operated). To do so, we make use of two data sources. </w:t>
      </w:r>
      <w:r w:rsidRPr="00E96A19">
        <w:rPr>
          <w:u w:val="single"/>
        </w:rPr>
        <w:t xml:space="preserve">First, we </w:t>
      </w:r>
      <w:r w:rsidRPr="00E96A19">
        <w:rPr>
          <w:u w:val="single"/>
        </w:rPr>
        <w:lastRenderedPageBreak/>
        <w:t xml:space="preserve">use hourly </w:t>
      </w:r>
      <w:proofErr w:type="spellStart"/>
      <w:r w:rsidRPr="00E96A19">
        <w:rPr>
          <w:u w:val="single"/>
        </w:rPr>
        <w:t>informa</w:t>
      </w:r>
      <w:proofErr w:type="spellEnd"/>
      <w:r w:rsidRPr="00E96A19">
        <w:rPr>
          <w:u w:val="single"/>
        </w:rPr>
        <w:t xml:space="preserve"> </w:t>
      </w:r>
      <w:proofErr w:type="spellStart"/>
      <w:r w:rsidRPr="00E96A19">
        <w:rPr>
          <w:u w:val="single"/>
        </w:rPr>
        <w:t>tion</w:t>
      </w:r>
      <w:proofErr w:type="spellEnd"/>
      <w:r w:rsidRPr="00E96A19">
        <w:rPr>
          <w:u w:val="single"/>
        </w:rPr>
        <w:t xml:space="preserve"> from official traffic monitors to estimate the effect of transit strikes on traffic volumes. Second, we use congestion data based on GPS speed measurements from TomTom, a global supplier of navigation and location products and services, to </w:t>
      </w:r>
      <w:proofErr w:type="spellStart"/>
      <w:r w:rsidRPr="00E96A19">
        <w:rPr>
          <w:u w:val="single"/>
        </w:rPr>
        <w:t>esti</w:t>
      </w:r>
      <w:proofErr w:type="spellEnd"/>
      <w:r w:rsidRPr="00E96A19">
        <w:rPr>
          <w:u w:val="single"/>
        </w:rPr>
        <w:t xml:space="preserve"> mate the effect on travel times. Combining the two estimates allows us to compute the effect on total car hours operated</w:t>
      </w:r>
      <w:r w:rsidRPr="004E586B">
        <w:rPr>
          <w:sz w:val="16"/>
        </w:rPr>
        <w:t xml:space="preserve">. In a second step, we explore likely knock-on consequences by expanding the analysis in three directions. First, we assess the impact of strikes on the incidence and severity of car accidents using detailed </w:t>
      </w:r>
      <w:proofErr w:type="spellStart"/>
      <w:r w:rsidRPr="004E586B">
        <w:rPr>
          <w:sz w:val="16"/>
        </w:rPr>
        <w:t>regis</w:t>
      </w:r>
      <w:proofErr w:type="spellEnd"/>
      <w:r w:rsidRPr="004E586B">
        <w:rPr>
          <w:sz w:val="16"/>
        </w:rPr>
        <w:t xml:space="preserve"> </w:t>
      </w:r>
      <w:proofErr w:type="spellStart"/>
      <w:r w:rsidRPr="004E586B">
        <w:rPr>
          <w:sz w:val="16"/>
        </w:rPr>
        <w:t>ter</w:t>
      </w:r>
      <w:proofErr w:type="spellEnd"/>
      <w:r w:rsidRPr="004E586B">
        <w:rPr>
          <w:sz w:val="16"/>
        </w:rPr>
        <w:t xml:space="preserve"> data, which includes all vehicle crashes recorded by the German police. Second, to investigate the effect on atmospheric pollution, we draw on hourly data from official air monitors. Third, we explore the effect on human health using register data, which includes information about all patients admitted to all German </w:t>
      </w:r>
      <w:proofErr w:type="spellStart"/>
      <w:r w:rsidRPr="004E586B">
        <w:rPr>
          <w:sz w:val="16"/>
        </w:rPr>
        <w:t>hospi</w:t>
      </w:r>
      <w:proofErr w:type="spellEnd"/>
      <w:r w:rsidRPr="004E586B">
        <w:rPr>
          <w:sz w:val="16"/>
        </w:rPr>
        <w:t xml:space="preserve"> </w:t>
      </w:r>
      <w:proofErr w:type="spellStart"/>
      <w:r w:rsidRPr="004E586B">
        <w:rPr>
          <w:sz w:val="16"/>
        </w:rPr>
        <w:t>tals</w:t>
      </w:r>
      <w:proofErr w:type="spellEnd"/>
      <w:r w:rsidRPr="004E586B">
        <w:rPr>
          <w:sz w:val="16"/>
        </w:rPr>
        <w:t xml:space="preserve">. </w:t>
      </w:r>
      <w:r w:rsidRPr="00E96A19">
        <w:rPr>
          <w:u w:val="single"/>
        </w:rPr>
        <w:t xml:space="preserve">Our identification strategy is based on a generalized difference-in-differences approach. It flexibly captures daytime and day-of-week patterns, seasonality effects, and long-run time trends, which are all allowed to vary by city. What emerges </w:t>
      </w:r>
      <w:r w:rsidRPr="00E96A19">
        <w:rPr>
          <w:b/>
          <w:bCs/>
          <w:u w:val="single"/>
        </w:rPr>
        <w:t>is a picture of remarkable consistency</w:t>
      </w:r>
      <w:r w:rsidRPr="00E96A19">
        <w:rPr>
          <w:u w:val="single"/>
        </w:rPr>
        <w:t>.</w:t>
      </w:r>
      <w:r w:rsidRPr="004E586B">
        <w:rPr>
          <w:sz w:val="16"/>
        </w:rPr>
        <w:t xml:space="preserve"> </w:t>
      </w:r>
      <w:r w:rsidRPr="00BD1BFD">
        <w:rPr>
          <w:b/>
          <w:sz w:val="26"/>
          <w:highlight w:val="green"/>
          <w:u w:val="single"/>
        </w:rPr>
        <w:t>During</w:t>
      </w:r>
      <w:r w:rsidRPr="004E586B">
        <w:rPr>
          <w:sz w:val="16"/>
        </w:rPr>
        <w:t xml:space="preserve"> the morning peak of a </w:t>
      </w:r>
      <w:r w:rsidRPr="00BD1BFD">
        <w:rPr>
          <w:b/>
          <w:sz w:val="26"/>
          <w:highlight w:val="green"/>
          <w:u w:val="single"/>
        </w:rPr>
        <w:t>strike day</w:t>
      </w:r>
      <w:r w:rsidRPr="004E586B">
        <w:rPr>
          <w:sz w:val="16"/>
        </w:rPr>
        <w:t xml:space="preserve">, </w:t>
      </w:r>
      <w:r w:rsidRPr="00BD1BFD">
        <w:rPr>
          <w:b/>
          <w:sz w:val="26"/>
          <w:highlight w:val="green"/>
          <w:u w:val="single"/>
        </w:rPr>
        <w:t>total car hours operated</w:t>
      </w:r>
      <w:r w:rsidRPr="00BD1BFD">
        <w:rPr>
          <w:sz w:val="16"/>
          <w:highlight w:val="green"/>
        </w:rPr>
        <w:t xml:space="preserve"> </w:t>
      </w:r>
      <w:r w:rsidRPr="00BD1BFD">
        <w:rPr>
          <w:b/>
          <w:sz w:val="26"/>
          <w:highlight w:val="green"/>
          <w:u w:val="single"/>
          <w:bdr w:val="single" w:sz="18" w:space="0" w:color="auto"/>
        </w:rPr>
        <w:t>increase by 11 to 13 percent.</w:t>
      </w:r>
      <w:r w:rsidRPr="00BD1BFD">
        <w:rPr>
          <w:sz w:val="16"/>
          <w:highlight w:val="green"/>
        </w:rPr>
        <w:t xml:space="preserve"> </w:t>
      </w:r>
      <w:r w:rsidRPr="00E96A19">
        <w:rPr>
          <w:u w:val="single"/>
        </w:rPr>
        <w:t xml:space="preserve">This increase can be decomposed into two separate effects: a 2.5 to 4.3 percent increase in the number of cars on roads and </w:t>
      </w:r>
      <w:proofErr w:type="gramStart"/>
      <w:r w:rsidRPr="00E96A19">
        <w:rPr>
          <w:u w:val="single"/>
        </w:rPr>
        <w:t>a</w:t>
      </w:r>
      <w:proofErr w:type="gramEnd"/>
      <w:r w:rsidRPr="00E96A19">
        <w:rPr>
          <w:u w:val="single"/>
        </w:rPr>
        <w:t xml:space="preserve"> 8.4 percent increase in travel times.</w:t>
      </w:r>
      <w:r w:rsidRPr="004E586B">
        <w:rPr>
          <w:sz w:val="16"/>
        </w:rPr>
        <w:t xml:space="preserve"> In addition, </w:t>
      </w:r>
      <w:r w:rsidRPr="00E96A19">
        <w:rPr>
          <w:u w:val="single"/>
        </w:rPr>
        <w:t xml:space="preserve">our results suggest that transit strikes </w:t>
      </w:r>
      <w:r w:rsidRPr="00BD1BFD">
        <w:rPr>
          <w:b/>
          <w:sz w:val="26"/>
          <w:highlight w:val="green"/>
          <w:u w:val="single"/>
        </w:rPr>
        <w:t>pose</w:t>
      </w:r>
      <w:r w:rsidRPr="00BD1BFD">
        <w:rPr>
          <w:highlight w:val="green"/>
          <w:u w:val="single"/>
        </w:rPr>
        <w:t xml:space="preserve"> </w:t>
      </w:r>
      <w:r w:rsidRPr="00E96A19">
        <w:rPr>
          <w:u w:val="single"/>
        </w:rPr>
        <w:t xml:space="preserve">a </w:t>
      </w:r>
      <w:r w:rsidRPr="00BD1BFD">
        <w:rPr>
          <w:b/>
          <w:sz w:val="26"/>
          <w:highlight w:val="green"/>
          <w:u w:val="single"/>
        </w:rPr>
        <w:t>non-negligible threat</w:t>
      </w:r>
      <w:r w:rsidRPr="00BD1BFD">
        <w:rPr>
          <w:highlight w:val="green"/>
          <w:u w:val="single"/>
        </w:rPr>
        <w:t xml:space="preserve"> </w:t>
      </w:r>
      <w:r w:rsidRPr="00BD1BFD">
        <w:rPr>
          <w:b/>
          <w:sz w:val="26"/>
          <w:highlight w:val="green"/>
          <w:u w:val="single"/>
        </w:rPr>
        <w:t>to public safety and public health.</w:t>
      </w:r>
      <w:r w:rsidRPr="00E96A19">
        <w:rPr>
          <w:u w:val="single"/>
        </w:rPr>
        <w:t xml:space="preserve"> We find a 14 percent increase in the number of vehicle crashes, which is accompanied by a 20 percent increase in accident-related personal injuries.</w:t>
      </w:r>
      <w:r w:rsidRPr="004E586B">
        <w:rPr>
          <w:sz w:val="16"/>
        </w:rPr>
        <w:t xml:space="preserve"> Moreover, </w:t>
      </w:r>
      <w:r w:rsidRPr="00E96A19">
        <w:rPr>
          <w:u w:val="single"/>
        </w:rPr>
        <w:t xml:space="preserve">we observe that transit strikes have </w:t>
      </w:r>
      <w:r w:rsidRPr="00BD1BFD">
        <w:rPr>
          <w:b/>
          <w:sz w:val="26"/>
          <w:highlight w:val="green"/>
          <w:u w:val="single"/>
          <w:bdr w:val="single" w:sz="18" w:space="0" w:color="auto"/>
        </w:rPr>
        <w:t>sizable effects on ambient air pollution</w:t>
      </w:r>
      <w:r w:rsidRPr="00E96A19">
        <w:rPr>
          <w:u w:val="single"/>
        </w:rPr>
        <w:t xml:space="preserve">. </w:t>
      </w:r>
      <w:r w:rsidRPr="00BD1BFD">
        <w:rPr>
          <w:b/>
          <w:sz w:val="26"/>
          <w:highlight w:val="green"/>
          <w:u w:val="single"/>
        </w:rPr>
        <w:t>Emissions</w:t>
      </w:r>
      <w:r w:rsidRPr="00BD1BFD">
        <w:rPr>
          <w:highlight w:val="green"/>
          <w:u w:val="single"/>
        </w:rPr>
        <w:t xml:space="preserve"> </w:t>
      </w:r>
      <w:r w:rsidRPr="00E96A19">
        <w:rPr>
          <w:u w:val="single"/>
        </w:rPr>
        <w:t xml:space="preserve">of particulate matter </w:t>
      </w:r>
      <w:r w:rsidRPr="00BD1BFD">
        <w:rPr>
          <w:b/>
          <w:sz w:val="26"/>
          <w:highlight w:val="green"/>
          <w:u w:val="single"/>
        </w:rPr>
        <w:t>increase by 14 percent</w:t>
      </w:r>
      <w:r w:rsidRPr="00E96A19">
        <w:rPr>
          <w:u w:val="single"/>
        </w:rPr>
        <w:t>, while nitrogen dioxide concentrations in ambient air increase by 4 percent</w:t>
      </w:r>
      <w:r w:rsidRPr="004E586B">
        <w:rPr>
          <w:sz w:val="16"/>
        </w:rPr>
        <w:t xml:space="preserve">. Finally, analyzing health </w:t>
      </w:r>
      <w:proofErr w:type="spellStart"/>
      <w:r w:rsidRPr="004E586B">
        <w:rPr>
          <w:sz w:val="16"/>
        </w:rPr>
        <w:t>out comes</w:t>
      </w:r>
      <w:proofErr w:type="spellEnd"/>
      <w:r w:rsidRPr="004E586B">
        <w:rPr>
          <w:sz w:val="16"/>
        </w:rPr>
        <w:t xml:space="preserve"> related to air pollution, we find that young children are subject to negative health effects. Among this subgroup, hospital admissions for respiratory diseases increase by 11 percent on strike days. </w:t>
      </w:r>
      <w:r w:rsidRPr="00E96A19">
        <w:rPr>
          <w:u w:val="single"/>
        </w:rPr>
        <w:t>The costs of strikes—both to the parties directly involved in a dispute and to the public at large—have been the subject of extensive research since the mid-twentieth century</w:t>
      </w:r>
      <w:r w:rsidRPr="004E586B">
        <w:rPr>
          <w:sz w:val="16"/>
        </w:rPr>
        <w:t xml:space="preserve">. Until the 1990s, the main conclusion of the literature was that strikes impose significant financial costs on the workers and the firm directly involved in walkouts, but only negligible costs in most cases on non-involved third parties (Kaufmann 1992). </w:t>
      </w:r>
      <w:r w:rsidRPr="00E96A19">
        <w:rPr>
          <w:u w:val="single"/>
        </w:rPr>
        <w:t xml:space="preserve">Our study firmly rejects this conclusion: based on our estimates, </w:t>
      </w:r>
      <w:r w:rsidRPr="00E96A19">
        <w:rPr>
          <w:b/>
          <w:bCs/>
          <w:u w:val="single"/>
        </w:rPr>
        <w:t>the increase in aggregate travel time caused by a single strike corresponds to 1,550 full-time equivalent work weeks</w:t>
      </w:r>
      <w:r w:rsidRPr="00E96A19">
        <w:rPr>
          <w:u w:val="single"/>
        </w:rPr>
        <w:t>.</w:t>
      </w:r>
      <w:r w:rsidRPr="004E586B">
        <w:rPr>
          <w:sz w:val="16"/>
        </w:rPr>
        <w:t xml:space="preserve"> This translates into </w:t>
      </w:r>
      <w:r w:rsidRPr="00E96A19">
        <w:rPr>
          <w:b/>
          <w:bCs/>
          <w:u w:val="single"/>
        </w:rPr>
        <w:t>third-party congestion costs of €3.2 million per strike or €228.9 million for all 71 strikes in our sample.</w:t>
      </w:r>
      <w:r w:rsidRPr="004E586B">
        <w:rPr>
          <w:sz w:val="16"/>
        </w:rPr>
        <w:t xml:space="preserve"> Our work complements a small but impressive literature in economics analyzing the impact of strikes. Focusing on the hospital sector, Gruber and Kleiner (2012) investigate the effects of nurses' strikes on patient outcomes. After controlling for time and hospital specific heterogeneity, they observe increased mortality and read mission rates, and conclude that strikes in hospitals kill.3 Examining walkouts in the education sector, Belot and Webbink (2010) and Baker (2013) find that teacher strikes had negative effects on student achievement in Belgium and Canada. Finally, there are a few interesting studies of strike impact in the private sector. Krueger and Mas (2004) show that strikes in tire production facilities decreased the quality of tires resulting in an increase of fatal accidents. In a similar vein, Mas (2008) finds that strikes at Caterpillar led to lower product quality. In comparison to other strikes that have been studied in the literature, there is one specific aspect about urban public transport that makes it an intriguing case to study: the population at risk from strikes is potentially very large and likely to be affected along multiple dimensions. This is due to several interrelated facts: (</w:t>
      </w:r>
      <w:proofErr w:type="spellStart"/>
      <w:r w:rsidRPr="004E586B">
        <w:rPr>
          <w:sz w:val="16"/>
        </w:rPr>
        <w:t>i</w:t>
      </w:r>
      <w:proofErr w:type="spellEnd"/>
      <w:r w:rsidRPr="004E586B">
        <w:rPr>
          <w:sz w:val="16"/>
        </w:rPr>
        <w:t xml:space="preserve">) in many advanced cities, the two major modes of transportation are private vehicles and public transit; (ii) urban public transport is typically provided under monopoly conditions—either by public sector companies or by operators working under licenses granted by public authorities; (iii) without the availability of a close substitute, public transit strikes are likely to significantly disrupt the normal travel of transit riders and disturb traffic patterns by increasing the use of private vehicles; (iv) two of the main externalities associated with an increase in the usage of private cars are traffic accidents and air pollution, and entire city populations—not just transit users—may be adversely affected in each of these areas when public transport shuts down. Quantifying these potential impacts is not just </w:t>
      </w:r>
      <w:proofErr w:type="gramStart"/>
      <w:r w:rsidRPr="004E586B">
        <w:rPr>
          <w:sz w:val="16"/>
        </w:rPr>
        <w:t>interesting in itself, but</w:t>
      </w:r>
      <w:proofErr w:type="gramEnd"/>
      <w:r w:rsidRPr="004E586B">
        <w:rPr>
          <w:sz w:val="16"/>
        </w:rPr>
        <w:t xml:space="preserve"> also an important ingredient to meaningful discussions about the regulation of labor relations in sectors providing services regarded as public or essential.4 The remainder of the paper is organized as follows. Section I provides the institutional setting and discusses how transit strikes might affect cities and their inhabitants. Section II describes the data. Section III outlines the empirical strategy, followed by the results in Section IV. Section V discusses the size of the effects by monetizing the </w:t>
      </w:r>
      <w:proofErr w:type="gramStart"/>
      <w:r w:rsidRPr="004E586B">
        <w:rPr>
          <w:sz w:val="16"/>
        </w:rPr>
        <w:t>third party</w:t>
      </w:r>
      <w:proofErr w:type="gramEnd"/>
      <w:r w:rsidRPr="004E586B">
        <w:rPr>
          <w:sz w:val="16"/>
        </w:rPr>
        <w:t xml:space="preserve"> costs of transit strikes and comparing them to the private costs of struck employers. </w:t>
      </w:r>
      <w:r w:rsidRPr="004E586B">
        <w:rPr>
          <w:sz w:val="16"/>
          <w:szCs w:val="16"/>
        </w:rPr>
        <w:t xml:space="preserve">Background A. The Role of Public Transit and the Regulation of Labor Relations The five largest German cities, home to roughly 8.2 million people, are characterized by an intensive use of public transportation. In 2013, Berlin, Hamburg, Munich, Cologne, and Frankfurt together accounted for a total number of 3.4 billion public transit users in their metropolitan areas.5 This corresponds to an average 9.3 million passengers a day. In Berlin, the German capital, roughly 43 percent of commuters use public transit, while about 38 percent travel by car (Wingerter 2014). Public transportation networks are extensive in all sample cities. In Hamburg, for example, the transportation network comprises 91 subway stations, 68 suburban train stations (S-Bahn), more </w:t>
      </w:r>
      <w:r w:rsidRPr="004E586B">
        <w:rPr>
          <w:sz w:val="16"/>
          <w:szCs w:val="16"/>
        </w:rPr>
        <w:lastRenderedPageBreak/>
        <w:t>than 1,300 bus stops connecting a network of nearly 1,200 km in a city with less than 2 million inhabitants. The importance of public transportation in major German cities is comparable to the role it plays in the largest city in the United States. New York City has a population of roughly 8.4 million people. In 2014, its Metropolitan Transportation Authority moved about 9 million riders per day or 3.3 billion passengers a year on subways, buses, and railroads.6 Approximately 56 percent of commuters in New York City use public transit, while about 27 percent travel by car.7 While the use of mass transit in New York City and major German cities is com parable, the regulation of labor relations in the public transportation sector differs markedly. As mentioned above, New York City's Taylor Law prohibits strikes by transit workers under the threat of harsh penalties. Other cities in the United States with no-transit-strike laws include Chicago, Boston, and Washington, DC. For a German, it must come as a surprise that many countries impose de jure restrictions on strikes in the public transportation sector. Indeed, in Germany, the right to strike is a fundamental right based on the Freedom of Association (</w:t>
      </w:r>
      <w:proofErr w:type="spellStart"/>
      <w:r w:rsidRPr="004E586B">
        <w:rPr>
          <w:sz w:val="16"/>
          <w:szCs w:val="16"/>
        </w:rPr>
        <w:t>Koalitionsfreiheit</w:t>
      </w:r>
      <w:proofErr w:type="spellEnd"/>
      <w:r w:rsidRPr="004E586B">
        <w:rPr>
          <w:sz w:val="16"/>
          <w:szCs w:val="16"/>
        </w:rPr>
        <w:t>) as laid out in Article 9(3) of the constitution (</w:t>
      </w:r>
      <w:proofErr w:type="spellStart"/>
      <w:r w:rsidRPr="004E586B">
        <w:rPr>
          <w:sz w:val="16"/>
          <w:szCs w:val="16"/>
        </w:rPr>
        <w:t>Grundgesetz</w:t>
      </w:r>
      <w:proofErr w:type="spellEnd"/>
      <w:r w:rsidRPr="004E586B">
        <w:rPr>
          <w:sz w:val="16"/>
          <w:szCs w:val="16"/>
        </w:rPr>
        <w:t>). Only civil servants, judges, and soldiers are excluded from the right to strike. Until the 1990s, the big infra structure industries—i.e., telecommunications, postal, and public transportation ser vices—were state monopolies. Workers in these industries had civil servant status and thus were not allowed to strike. However, when these industries were gradually privatized during the 1990s, newly hired workers were no longer given civil servant status and therefore gained the right to strike. Today, public transit workers, whether employed by Germany's rail operator Deutsche Bahn or local public transport providers, are allowed to engage in industrial action. The only de facto restriction on transit workers' right to strike is that the parties of an industrial conflict are responsible for the provision of a minimum service (</w:t>
      </w:r>
      <w:proofErr w:type="spellStart"/>
      <w:r w:rsidRPr="004E586B">
        <w:rPr>
          <w:sz w:val="16"/>
          <w:szCs w:val="16"/>
        </w:rPr>
        <w:t>Klaß</w:t>
      </w:r>
      <w:proofErr w:type="spellEnd"/>
      <w:r w:rsidRPr="004E586B">
        <w:rPr>
          <w:sz w:val="16"/>
          <w:szCs w:val="16"/>
        </w:rPr>
        <w:t xml:space="preserve"> et al. 2008). This is intended to act as a balance of their interests with those of non-involved third parties.8 In Germany, industrial action by transit workers is typically announced one day ahead of a strike. However, at that time, there is still substantial uncertainty as to exactly which services will be affected and to what degree. Thus, the actual extent of a strike cannot be clearly assessed prior to the start of a strike. The strikes we exploit in this study have the following feature in common: they do not shutdown the entire transportation system, but there are significant distortions in terms of service frequency. As a rule of thumb, at least one-third and up to two-thirds of all connections in affected cities are canceled or severely delayed on strike days. After the official end of a strike, it usually takes some hours until service is back to normal. Having described the context and setting of our study, we now go on to discuss how urban populations might be affected by public transit strikes.</w:t>
      </w:r>
      <w:r>
        <w:rPr>
          <w:sz w:val="16"/>
        </w:rPr>
        <w:t xml:space="preserve"> </w:t>
      </w:r>
      <w:r w:rsidRPr="004E586B">
        <w:rPr>
          <w:u w:val="single"/>
        </w:rPr>
        <w:t xml:space="preserve">B. Public Transit Strikes and Car Traffic Given the intensive use of public transportation in major German cities, we expect </w:t>
      </w:r>
      <w:r w:rsidRPr="00BD1BFD">
        <w:rPr>
          <w:b/>
          <w:sz w:val="26"/>
          <w:highlight w:val="green"/>
          <w:u w:val="single"/>
        </w:rPr>
        <w:t>strikes by transit workers</w:t>
      </w:r>
      <w:r w:rsidRPr="00BD1BFD">
        <w:rPr>
          <w:highlight w:val="green"/>
          <w:u w:val="single"/>
        </w:rPr>
        <w:t xml:space="preserve"> </w:t>
      </w:r>
      <w:r w:rsidRPr="004E586B">
        <w:rPr>
          <w:u w:val="single"/>
        </w:rPr>
        <w:t xml:space="preserve">to </w:t>
      </w:r>
      <w:r w:rsidRPr="00BD1BFD">
        <w:rPr>
          <w:b/>
          <w:sz w:val="26"/>
          <w:highlight w:val="green"/>
          <w:u w:val="single"/>
        </w:rPr>
        <w:t>have</w:t>
      </w:r>
      <w:r w:rsidRPr="00BD1BFD">
        <w:rPr>
          <w:highlight w:val="green"/>
          <w:u w:val="single"/>
        </w:rPr>
        <w:t xml:space="preserve"> </w:t>
      </w:r>
      <w:r w:rsidRPr="00BD1BFD">
        <w:rPr>
          <w:b/>
          <w:sz w:val="26"/>
          <w:highlight w:val="green"/>
          <w:u w:val="single"/>
        </w:rPr>
        <w:t>profound</w:t>
      </w:r>
      <w:r w:rsidRPr="004E586B">
        <w:rPr>
          <w:u w:val="single"/>
        </w:rPr>
        <w:t xml:space="preserve"> short-run </w:t>
      </w:r>
      <w:r w:rsidRPr="00BD1BFD">
        <w:rPr>
          <w:b/>
          <w:sz w:val="26"/>
          <w:highlight w:val="green"/>
          <w:u w:val="single"/>
        </w:rPr>
        <w:t>effects on</w:t>
      </w:r>
      <w:r w:rsidRPr="00BD1BFD">
        <w:rPr>
          <w:highlight w:val="green"/>
          <w:u w:val="single"/>
        </w:rPr>
        <w:t xml:space="preserve"> </w:t>
      </w:r>
      <w:r w:rsidRPr="004E586B">
        <w:rPr>
          <w:u w:val="single"/>
        </w:rPr>
        <w:t xml:space="preserve">the </w:t>
      </w:r>
      <w:r w:rsidRPr="00BD1BFD">
        <w:rPr>
          <w:b/>
          <w:sz w:val="26"/>
          <w:highlight w:val="green"/>
          <w:u w:val="single"/>
        </w:rPr>
        <w:t>mode of transport</w:t>
      </w:r>
      <w:r w:rsidRPr="00BD1BFD">
        <w:rPr>
          <w:highlight w:val="green"/>
          <w:u w:val="single"/>
        </w:rPr>
        <w:t xml:space="preserve"> </w:t>
      </w:r>
      <w:r w:rsidRPr="004E586B">
        <w:rPr>
          <w:u w:val="single"/>
        </w:rPr>
        <w:t>of commuters</w:t>
      </w:r>
      <w:r w:rsidRPr="000F59E4">
        <w:rPr>
          <w:sz w:val="16"/>
        </w:rPr>
        <w:t xml:space="preserve">. Some </w:t>
      </w:r>
      <w:r w:rsidRPr="004E586B">
        <w:rPr>
          <w:u w:val="single"/>
        </w:rPr>
        <w:t xml:space="preserve">might </w:t>
      </w:r>
      <w:r w:rsidRPr="00BD1BFD">
        <w:rPr>
          <w:b/>
          <w:sz w:val="26"/>
          <w:highlight w:val="green"/>
          <w:u w:val="single"/>
        </w:rPr>
        <w:t>feel forced to use</w:t>
      </w:r>
      <w:r w:rsidRPr="00BD1BFD">
        <w:rPr>
          <w:highlight w:val="green"/>
          <w:u w:val="single"/>
        </w:rPr>
        <w:t xml:space="preserve"> </w:t>
      </w:r>
      <w:r w:rsidRPr="004E586B">
        <w:rPr>
          <w:u w:val="single"/>
        </w:rPr>
        <w:t xml:space="preserve">their </w:t>
      </w:r>
      <w:r w:rsidRPr="00BD1BFD">
        <w:rPr>
          <w:b/>
          <w:sz w:val="26"/>
          <w:highlight w:val="green"/>
          <w:u w:val="single"/>
        </w:rPr>
        <w:t xml:space="preserve">private car </w:t>
      </w:r>
      <w:r w:rsidRPr="004E586B">
        <w:rPr>
          <w:u w:val="single"/>
        </w:rPr>
        <w:t xml:space="preserve">or motorbike or a taxi on strike days. Others might switch to their bike or just walk. </w:t>
      </w:r>
      <w:proofErr w:type="gramStart"/>
      <w:r w:rsidRPr="000F59E4">
        <w:rPr>
          <w:sz w:val="16"/>
        </w:rPr>
        <w:t>Again</w:t>
      </w:r>
      <w:proofErr w:type="gramEnd"/>
      <w:r w:rsidRPr="000F59E4">
        <w:rPr>
          <w:sz w:val="16"/>
        </w:rPr>
        <w:t xml:space="preserve"> others might postpone their journey. </w:t>
      </w:r>
      <w:r w:rsidRPr="004E586B">
        <w:rPr>
          <w:u w:val="single"/>
        </w:rPr>
        <w:t xml:space="preserve">Van </w:t>
      </w:r>
      <w:proofErr w:type="spellStart"/>
      <w:r w:rsidRPr="004E586B">
        <w:rPr>
          <w:u w:val="single"/>
        </w:rPr>
        <w:t>Exel</w:t>
      </w:r>
      <w:proofErr w:type="spellEnd"/>
      <w:r w:rsidRPr="004E586B">
        <w:rPr>
          <w:u w:val="single"/>
        </w:rPr>
        <w:t xml:space="preserve"> and Rietveld (2001) summarize the existing evidence as follows: </w:t>
      </w:r>
      <w:r w:rsidRPr="00BD1BFD">
        <w:rPr>
          <w:b/>
          <w:sz w:val="26"/>
          <w:highlight w:val="green"/>
          <w:u w:val="single"/>
        </w:rPr>
        <w:t>public transit strikes induce</w:t>
      </w:r>
      <w:r w:rsidRPr="00BD1BFD">
        <w:rPr>
          <w:highlight w:val="green"/>
          <w:u w:val="single"/>
        </w:rPr>
        <w:t xml:space="preserve"> </w:t>
      </w:r>
      <w:r w:rsidRPr="004E586B">
        <w:rPr>
          <w:u w:val="single"/>
        </w:rPr>
        <w:t xml:space="preserve">most </w:t>
      </w:r>
      <w:r w:rsidRPr="00BD1BFD">
        <w:rPr>
          <w:b/>
          <w:sz w:val="26"/>
          <w:highlight w:val="green"/>
          <w:u w:val="single"/>
          <w:bdr w:val="single" w:sz="18" w:space="0" w:color="auto"/>
        </w:rPr>
        <w:t>public transit users to switch to the car</w:t>
      </w:r>
      <w:r w:rsidRPr="00BD1BFD">
        <w:rPr>
          <w:highlight w:val="green"/>
          <w:u w:val="single"/>
        </w:rPr>
        <w:t xml:space="preserve"> </w:t>
      </w:r>
      <w:r w:rsidRPr="004E586B">
        <w:rPr>
          <w:u w:val="single"/>
        </w:rPr>
        <w:t xml:space="preserve">(either as driver or passenger) and </w:t>
      </w:r>
      <w:r w:rsidRPr="00BD1BFD">
        <w:rPr>
          <w:b/>
          <w:sz w:val="26"/>
          <w:highlight w:val="green"/>
          <w:u w:val="single"/>
        </w:rPr>
        <w:t xml:space="preserve">as a result traffic density </w:t>
      </w:r>
      <w:r w:rsidRPr="004E586B">
        <w:rPr>
          <w:u w:val="single"/>
        </w:rPr>
        <w:t xml:space="preserve">as well as road congestion </w:t>
      </w:r>
      <w:r w:rsidRPr="00BD1BFD">
        <w:rPr>
          <w:b/>
          <w:sz w:val="26"/>
          <w:highlight w:val="green"/>
          <w:u w:val="single"/>
        </w:rPr>
        <w:t>increases</w:t>
      </w:r>
      <w:r w:rsidRPr="004E586B">
        <w:rPr>
          <w:u w:val="single"/>
        </w:rPr>
        <w:t xml:space="preserve">. A similar conclusion is reached by Anderson (2014), who ana </w:t>
      </w:r>
      <w:proofErr w:type="spellStart"/>
      <w:r w:rsidRPr="004E586B">
        <w:rPr>
          <w:u w:val="single"/>
        </w:rPr>
        <w:t>lyzes</w:t>
      </w:r>
      <w:proofErr w:type="spellEnd"/>
      <w:r w:rsidRPr="004E586B">
        <w:rPr>
          <w:u w:val="single"/>
        </w:rPr>
        <w:t xml:space="preserve"> freeway traffic during a 35-day strike by transit workers in Los Angeles</w:t>
      </w:r>
      <w:r w:rsidRPr="000F59E4">
        <w:rPr>
          <w:sz w:val="16"/>
        </w:rPr>
        <w:t xml:space="preserve">. His estimations reveal an increase in delays during peak periods by almost 50 percent due to increased car traffic.9 </w:t>
      </w:r>
      <w:r w:rsidRPr="004E586B">
        <w:rPr>
          <w:u w:val="single"/>
        </w:rPr>
        <w:t xml:space="preserve">Finally, Adler and van Ommeren (2015) exploit transit strikes in Rotterdam </w:t>
      </w:r>
      <w:proofErr w:type="gramStart"/>
      <w:r w:rsidRPr="004E586B">
        <w:rPr>
          <w:u w:val="single"/>
        </w:rPr>
        <w:t>and also</w:t>
      </w:r>
      <w:proofErr w:type="gramEnd"/>
      <w:r w:rsidRPr="004E586B">
        <w:rPr>
          <w:u w:val="single"/>
        </w:rPr>
        <w:t xml:space="preserve"> find positive effects of transit shutdowns on congestion. </w:t>
      </w:r>
      <w:r w:rsidRPr="000F59E4">
        <w:rPr>
          <w:sz w:val="16"/>
        </w:rPr>
        <w:t xml:space="preserve">Based on these findings we formulate our first testable prediction. PREDICTION 1: </w:t>
      </w:r>
      <w:r w:rsidRPr="004E586B">
        <w:rPr>
          <w:b/>
          <w:bCs/>
          <w:u w:val="single"/>
          <w:bdr w:val="single" w:sz="18" w:space="0" w:color="auto"/>
        </w:rPr>
        <w:t>Public transit strikes increase the number of cars on roads</w:t>
      </w:r>
      <w:r w:rsidRPr="004E586B">
        <w:rPr>
          <w:u w:val="single"/>
        </w:rPr>
        <w:t>, especially during peak periods. Travel times increase due to rising traffic congestion.</w:t>
      </w:r>
      <w:r w:rsidRPr="000F59E4">
        <w:rPr>
          <w:sz w:val="16"/>
        </w:rPr>
        <w:t xml:space="preserve"> C. Car Traffic and Accidents The frequency and severity of road accidents depends on several traffic characteristics that may be affected by public transit strikes. Examples we have in mind include the number of cars in road systems, driving skills, driver behavior, and speed. First, an often-used specification by transport economists suggests that the expected number of road accidents rises with the number of potential accidents which, in turn, is an increasing function of the number of cars in the system (Shefer and Rietveld 1997). Edlin and Karaca-Mandic (2006) confirm this prediction by showing that traffic density increases accident costs substantially. Second, the expected number of road accidents is a function of the behavior and skills of drivers. In this regard, we would expect that public transit strikes reduce average driving skills since marginal drivers with less experience appear on road systems. This channel works to increase the frequency of road accidents. In addition, it is well understood that driving in high-density traffic can contribute to stress and therefore lead to behavioral patterns—e.g., tailgating, aggressive driving, braking abruptly—that increase accident risk (Transport Research Center 2007). More accidents are likely to result in additional personal injuries (Shefer and Rietveld 1997). However, the same logic does not necessarily apply to accidents involving severe injuries or fatalities: with an increase in congestion stemming from more cars in the system, average travel speed decreases, thus potentially causing a reduction in the number of severe accidents. Evidence from the United States indeed suggests a substantial reduction in the number of fatal road accidents during morning peak hours, periods in which traffic density is the highest (Farmer and Williams 2005). But there is also evidence, emerging from the United Kingdom, that the picture is more differentiated. In particular, congestion as a mitigator of crash severity is less likely to occur in urban </w:t>
      </w:r>
      <w:proofErr w:type="gramStart"/>
      <w:r w:rsidRPr="000F59E4">
        <w:rPr>
          <w:sz w:val="16"/>
        </w:rPr>
        <w:t>conditions, but</w:t>
      </w:r>
      <w:proofErr w:type="gramEnd"/>
      <w:r w:rsidRPr="000F59E4">
        <w:rPr>
          <w:sz w:val="16"/>
        </w:rPr>
        <w:t xml:space="preserve"> may still be a factor on higher speed roads and highways (Noland and Quddus 2005). Our focus will be on accidents in urban conditions. Thus, it remains a priori unclear whether an increase in congestion stemming from public transit strikes affects the incidence of severe accidents, and if so in what direction. Against this background, our second testable prediction is: PREDICTION 2: Public transit strikes increase the frequency of car accidents which, in turn, leads to a rise in accident-related injuries. The effect on accidents involving severe injuries or fatalities is a priori unclear. </w:t>
      </w:r>
      <w:r w:rsidRPr="004E586B">
        <w:rPr>
          <w:u w:val="single"/>
        </w:rPr>
        <w:t xml:space="preserve">D. Car Traffic and Air </w:t>
      </w:r>
      <w:r w:rsidRPr="004E586B">
        <w:rPr>
          <w:u w:val="single"/>
        </w:rPr>
        <w:lastRenderedPageBreak/>
        <w:t xml:space="preserve">Pollution </w:t>
      </w:r>
      <w:r w:rsidRPr="00BD1BFD">
        <w:rPr>
          <w:b/>
          <w:sz w:val="26"/>
          <w:highlight w:val="green"/>
          <w:u w:val="single"/>
        </w:rPr>
        <w:t>Car traffic</w:t>
      </w:r>
      <w:r w:rsidRPr="00BD1BFD">
        <w:rPr>
          <w:highlight w:val="green"/>
          <w:u w:val="single"/>
        </w:rPr>
        <w:t xml:space="preserve"> </w:t>
      </w:r>
      <w:r w:rsidRPr="004E586B">
        <w:rPr>
          <w:u w:val="single"/>
        </w:rPr>
        <w:t xml:space="preserve">is </w:t>
      </w:r>
      <w:r w:rsidRPr="00BD1BFD">
        <w:rPr>
          <w:b/>
          <w:sz w:val="26"/>
          <w:highlight w:val="green"/>
          <w:u w:val="single"/>
        </w:rPr>
        <w:t>associated with air pollution</w:t>
      </w:r>
      <w:r w:rsidRPr="00BD1BFD">
        <w:rPr>
          <w:highlight w:val="green"/>
          <w:u w:val="single"/>
        </w:rPr>
        <w:t xml:space="preserve"> </w:t>
      </w:r>
      <w:r w:rsidRPr="004E586B">
        <w:rPr>
          <w:u w:val="single"/>
        </w:rPr>
        <w:t xml:space="preserve">mainly </w:t>
      </w:r>
      <w:r w:rsidRPr="00BD1BFD">
        <w:rPr>
          <w:b/>
          <w:sz w:val="26"/>
          <w:highlight w:val="green"/>
          <w:u w:val="single"/>
        </w:rPr>
        <w:t>due to engine exhaust</w:t>
      </w:r>
      <w:r w:rsidRPr="004E586B">
        <w:rPr>
          <w:u w:val="single"/>
        </w:rPr>
        <w:t>. The chemical processes in fuel burning thus determine the expected effect of traffic on air pollution</w:t>
      </w:r>
      <w:r w:rsidRPr="000F59E4">
        <w:rPr>
          <w:sz w:val="16"/>
        </w:rPr>
        <w:t xml:space="preserve">. </w:t>
      </w:r>
      <w:r w:rsidRPr="004E586B">
        <w:rPr>
          <w:u w:val="single"/>
        </w:rPr>
        <w:t xml:space="preserve">Internal combustion engines powering </w:t>
      </w:r>
      <w:proofErr w:type="gramStart"/>
      <w:r w:rsidRPr="004E586B">
        <w:rPr>
          <w:u w:val="single"/>
        </w:rPr>
        <w:t>the vast majority of</w:t>
      </w:r>
      <w:proofErr w:type="gramEnd"/>
      <w:r w:rsidRPr="004E586B">
        <w:rPr>
          <w:u w:val="single"/>
        </w:rPr>
        <w:t xml:space="preserve"> </w:t>
      </w:r>
      <w:r w:rsidRPr="00BD1BFD">
        <w:rPr>
          <w:b/>
          <w:sz w:val="26"/>
          <w:highlight w:val="green"/>
          <w:u w:val="single"/>
        </w:rPr>
        <w:t>cars</w:t>
      </w:r>
      <w:r w:rsidRPr="00BD1BFD">
        <w:rPr>
          <w:highlight w:val="green"/>
          <w:u w:val="single"/>
        </w:rPr>
        <w:t xml:space="preserve"> </w:t>
      </w:r>
      <w:r w:rsidRPr="004E586B">
        <w:rPr>
          <w:u w:val="single"/>
        </w:rPr>
        <w:t xml:space="preserve">in developed countries </w:t>
      </w:r>
      <w:r w:rsidRPr="00BD1BFD">
        <w:rPr>
          <w:b/>
          <w:sz w:val="26"/>
          <w:highlight w:val="green"/>
          <w:u w:val="single"/>
        </w:rPr>
        <w:t>emit</w:t>
      </w:r>
      <w:r w:rsidRPr="00BD1BFD">
        <w:rPr>
          <w:highlight w:val="green"/>
          <w:u w:val="single"/>
        </w:rPr>
        <w:t xml:space="preserve"> </w:t>
      </w:r>
      <w:r w:rsidRPr="004E586B">
        <w:rPr>
          <w:u w:val="single"/>
        </w:rPr>
        <w:t xml:space="preserve">oxides of </w:t>
      </w:r>
      <w:r w:rsidRPr="00BD1BFD">
        <w:rPr>
          <w:b/>
          <w:sz w:val="26"/>
          <w:highlight w:val="green"/>
          <w:u w:val="single"/>
        </w:rPr>
        <w:t>nitrogen</w:t>
      </w:r>
      <w:r w:rsidRPr="004E586B">
        <w:rPr>
          <w:u w:val="single"/>
        </w:rPr>
        <w:t xml:space="preserve">, </w:t>
      </w:r>
      <w:r w:rsidRPr="00BD1BFD">
        <w:rPr>
          <w:b/>
          <w:sz w:val="26"/>
          <w:highlight w:val="green"/>
          <w:u w:val="single"/>
        </w:rPr>
        <w:t>carbon monoxide</w:t>
      </w:r>
      <w:r w:rsidRPr="004E586B">
        <w:rPr>
          <w:u w:val="single"/>
        </w:rPr>
        <w:t xml:space="preserve">, unburned or partially burned organic compounds, and particulate matter with the amounts depending amongst other things on operating conditions (Heywood 1988). </w:t>
      </w:r>
      <w:proofErr w:type="gramStart"/>
      <w:r w:rsidRPr="004E586B">
        <w:rPr>
          <w:u w:val="single"/>
        </w:rPr>
        <w:t>In</w:t>
      </w:r>
      <w:r w:rsidRPr="000F59E4">
        <w:rPr>
          <w:sz w:val="16"/>
        </w:rPr>
        <w:t xml:space="preserve"> particular, it</w:t>
      </w:r>
      <w:proofErr w:type="gramEnd"/>
      <w:r w:rsidRPr="000F59E4">
        <w:rPr>
          <w:sz w:val="16"/>
        </w:rPr>
        <w:t xml:space="preserve"> is well understood that congested stop-and-go traffic is associated with higher emissions than free-flow traffic. There are three reasons for this. First, the efficiency of internal combustion engines, which depends on revolutions per minute (rpm), is highest at medium speed (Davis and Diegel 2007). </w:t>
      </w:r>
      <w:r w:rsidRPr="004E586B">
        <w:rPr>
          <w:u w:val="single"/>
        </w:rPr>
        <w:t>Acceleration and deceleration episodes decrease the time operated in the optimal rpm range, which in turn increases emissions per minute driven. Second</w:t>
      </w:r>
      <w:r w:rsidRPr="000F59E4">
        <w:rPr>
          <w:sz w:val="16"/>
        </w:rPr>
        <w:t xml:space="preserve">, </w:t>
      </w:r>
      <w:r w:rsidRPr="00BD1BFD">
        <w:rPr>
          <w:b/>
          <w:sz w:val="26"/>
          <w:highlight w:val="green"/>
          <w:u w:val="single"/>
        </w:rPr>
        <w:t>congestion</w:t>
      </w:r>
      <w:r w:rsidRPr="00BD1BFD">
        <w:rPr>
          <w:highlight w:val="green"/>
          <w:u w:val="single"/>
        </w:rPr>
        <w:t xml:space="preserve"> </w:t>
      </w:r>
      <w:r w:rsidRPr="00BD1BFD">
        <w:rPr>
          <w:b/>
          <w:sz w:val="26"/>
          <w:highlight w:val="green"/>
          <w:u w:val="single"/>
        </w:rPr>
        <w:t>increases travel times</w:t>
      </w:r>
      <w:r w:rsidRPr="004E586B">
        <w:rPr>
          <w:u w:val="single"/>
        </w:rPr>
        <w:t xml:space="preserve">, and so </w:t>
      </w:r>
      <w:r w:rsidRPr="00BD1BFD">
        <w:rPr>
          <w:b/>
          <w:sz w:val="26"/>
          <w:highlight w:val="green"/>
          <w:u w:val="single"/>
        </w:rPr>
        <w:t>leads to a rise in fuel consumption and emissions</w:t>
      </w:r>
      <w:r w:rsidRPr="00BD1BFD">
        <w:rPr>
          <w:highlight w:val="green"/>
          <w:u w:val="single"/>
        </w:rPr>
        <w:t xml:space="preserve"> </w:t>
      </w:r>
      <w:r w:rsidRPr="004E586B">
        <w:rPr>
          <w:u w:val="single"/>
        </w:rPr>
        <w:t>per distance driven</w:t>
      </w:r>
      <w:r w:rsidRPr="000F59E4">
        <w:rPr>
          <w:sz w:val="16"/>
        </w:rPr>
        <w:t xml:space="preserve">. Third, particulate matter emissions not only stem from fuel burning process, but also from brake wear and tire wear on tarmac—both high in congested traffic. From an empirical viewpoint, several studies suggest that </w:t>
      </w:r>
      <w:r w:rsidRPr="000F59E4">
        <w:rPr>
          <w:b/>
          <w:bCs/>
          <w:u w:val="single"/>
        </w:rPr>
        <w:t>high traffic volumes and congestion are causes of ambient air pollution</w:t>
      </w:r>
      <w:r w:rsidRPr="000F59E4">
        <w:rPr>
          <w:sz w:val="16"/>
        </w:rPr>
        <w:t xml:space="preserve"> (see, e.g., Currie and Walker 2011; Knittel, Miller, and Sanders 2011). A pollutant that is not caused by car traffic, and therefore can be used for a placebo test, is sulfur dioxide (</w:t>
      </w:r>
      <w:proofErr w:type="spellStart"/>
      <w:r w:rsidRPr="000F59E4">
        <w:rPr>
          <w:sz w:val="16"/>
        </w:rPr>
        <w:t>Lalive</w:t>
      </w:r>
      <w:proofErr w:type="spellEnd"/>
      <w:r w:rsidRPr="000F59E4">
        <w:rPr>
          <w:sz w:val="16"/>
        </w:rPr>
        <w:t xml:space="preserve">, </w:t>
      </w:r>
      <w:proofErr w:type="spellStart"/>
      <w:r w:rsidRPr="000F59E4">
        <w:rPr>
          <w:sz w:val="16"/>
        </w:rPr>
        <w:t>Luechinger</w:t>
      </w:r>
      <w:proofErr w:type="spellEnd"/>
      <w:r w:rsidRPr="000F59E4">
        <w:rPr>
          <w:sz w:val="16"/>
        </w:rPr>
        <w:t>, and Schmutzler 2013). Indeed, sulfur dioxide emissions from cars are close to nonexistent since modern gasoline no longer contains significant amounts of sulfur. From these arguments our third testable prediction arises: PREDICTION 3: Public transit strikes increase road-traffic related air pollution. A pollutant expected to be unaffected is sulfur dioxide.</w:t>
      </w:r>
    </w:p>
    <w:p w14:paraId="5DE5207B" w14:textId="77777777" w:rsidR="00FC5556" w:rsidRDefault="00FC5556" w:rsidP="00FC5556">
      <w:pPr>
        <w:pStyle w:val="Heading4"/>
      </w:pPr>
      <w:r>
        <w:t xml:space="preserve">Stable Mass Transit </w:t>
      </w:r>
      <w:r>
        <w:rPr>
          <w:u w:val="single"/>
        </w:rPr>
        <w:t>solves</w:t>
      </w:r>
      <w:r>
        <w:t xml:space="preserve"> Transport Emissions which </w:t>
      </w:r>
      <w:r>
        <w:rPr>
          <w:u w:val="single"/>
        </w:rPr>
        <w:t>cause</w:t>
      </w:r>
      <w:r>
        <w:t xml:space="preserve"> Warming. </w:t>
      </w:r>
    </w:p>
    <w:p w14:paraId="3A1BFDCE" w14:textId="77777777" w:rsidR="00FC5556" w:rsidRPr="0022593F" w:rsidRDefault="00FC5556" w:rsidP="00FC5556">
      <w:pPr>
        <w:pStyle w:val="ListParagraph"/>
        <w:numPr>
          <w:ilvl w:val="0"/>
          <w:numId w:val="12"/>
        </w:numPr>
      </w:pPr>
      <w:proofErr w:type="gramStart"/>
      <w:r>
        <w:t>Thanks Sam</w:t>
      </w:r>
      <w:proofErr w:type="gramEnd"/>
      <w:r>
        <w:t xml:space="preserve"> for Finding</w:t>
      </w:r>
    </w:p>
    <w:p w14:paraId="5EE4899F" w14:textId="77777777" w:rsidR="00FC5556" w:rsidRPr="000F59E4" w:rsidRDefault="00FC5556" w:rsidP="00FC5556">
      <w:r w:rsidRPr="000F59E4">
        <w:rPr>
          <w:rStyle w:val="Style13ptBold"/>
        </w:rPr>
        <w:t>Ionescu 21</w:t>
      </w:r>
      <w:r>
        <w:t xml:space="preserve"> </w:t>
      </w:r>
      <w:r w:rsidRPr="000F59E4">
        <w:t>Diana Ionescu 11-5-2021 "To Fight Climate Change, Support Public Transit"</w:t>
      </w:r>
      <w:r>
        <w:t xml:space="preserve"> </w:t>
      </w:r>
      <w:hyperlink r:id="rId6" w:history="1">
        <w:r w:rsidRPr="00906EA1">
          <w:rPr>
            <w:rStyle w:val="Hyperlink"/>
          </w:rPr>
          <w:t>https://www.planetizen.com/news/2021/11/115186-fight-climate-change-support-public-transit</w:t>
        </w:r>
      </w:hyperlink>
      <w:r>
        <w:t xml:space="preserve"> (</w:t>
      </w:r>
      <w:r w:rsidRPr="000F59E4">
        <w:t xml:space="preserve">Diana is a contributing editor to </w:t>
      </w:r>
      <w:proofErr w:type="spellStart"/>
      <w:r w:rsidRPr="000F59E4">
        <w:t>Planetizen</w:t>
      </w:r>
      <w:proofErr w:type="spellEnd"/>
      <w:r w:rsidRPr="000F59E4">
        <w:t>.</w:t>
      </w:r>
      <w:r>
        <w:t>)//Elmer</w:t>
      </w:r>
    </w:p>
    <w:p w14:paraId="0080850A" w14:textId="77777777" w:rsidR="00FC5556" w:rsidRPr="000F59E4" w:rsidRDefault="00FC5556" w:rsidP="00FC5556">
      <w:pPr>
        <w:rPr>
          <w:sz w:val="16"/>
        </w:rPr>
      </w:pPr>
      <w:r w:rsidRPr="000F59E4">
        <w:rPr>
          <w:u w:val="single"/>
        </w:rPr>
        <w:t xml:space="preserve">Andrew J. Hawkins argues in favor of boosting </w:t>
      </w:r>
      <w:r w:rsidRPr="00BD1BFD">
        <w:rPr>
          <w:b/>
          <w:sz w:val="26"/>
          <w:highlight w:val="green"/>
          <w:u w:val="single"/>
        </w:rPr>
        <w:t>public transit as</w:t>
      </w:r>
      <w:r w:rsidRPr="00BD1BFD">
        <w:rPr>
          <w:highlight w:val="green"/>
          <w:u w:val="single"/>
        </w:rPr>
        <w:t xml:space="preserve"> </w:t>
      </w:r>
      <w:r w:rsidRPr="000F59E4">
        <w:rPr>
          <w:u w:val="single"/>
        </w:rPr>
        <w:t xml:space="preserve">a </w:t>
      </w:r>
      <w:r w:rsidRPr="00BD1BFD">
        <w:rPr>
          <w:b/>
          <w:sz w:val="26"/>
          <w:highlight w:val="green"/>
          <w:u w:val="single"/>
          <w:bdr w:val="single" w:sz="18" w:space="0" w:color="auto"/>
        </w:rPr>
        <w:t>crucial way to fight climate change</w:t>
      </w:r>
      <w:r w:rsidRPr="000F59E4">
        <w:rPr>
          <w:u w:val="single"/>
        </w:rPr>
        <w:t xml:space="preserve">, warning against the </w:t>
      </w:r>
      <w:r w:rsidRPr="00BD1BFD">
        <w:rPr>
          <w:b/>
          <w:sz w:val="26"/>
          <w:highlight w:val="green"/>
          <w:u w:val="single"/>
        </w:rPr>
        <w:t>potential "death spiral</w:t>
      </w:r>
      <w:r w:rsidRPr="000F59E4">
        <w:rPr>
          <w:u w:val="single"/>
        </w:rPr>
        <w:t xml:space="preserve">" </w:t>
      </w:r>
      <w:r w:rsidRPr="00BD1BFD">
        <w:rPr>
          <w:b/>
          <w:sz w:val="26"/>
          <w:highlight w:val="green"/>
          <w:u w:val="single"/>
        </w:rPr>
        <w:t>caused by declining ridership</w:t>
      </w:r>
      <w:r w:rsidRPr="00BD1BFD">
        <w:rPr>
          <w:highlight w:val="green"/>
          <w:u w:val="single"/>
        </w:rPr>
        <w:t xml:space="preserve"> </w:t>
      </w:r>
      <w:r w:rsidRPr="000F59E4">
        <w:rPr>
          <w:u w:val="single"/>
        </w:rPr>
        <w:t>which reduces revenue, leading to worse service which discourages riders even further</w:t>
      </w:r>
      <w:r w:rsidRPr="000F59E4">
        <w:rPr>
          <w:sz w:val="16"/>
        </w:rPr>
        <w:t xml:space="preserve">. As Hawkins writes, There’s more at stake than good buses and trains. The recent report from the United Nations </w:t>
      </w:r>
      <w:r w:rsidRPr="00BD1BFD">
        <w:rPr>
          <w:b/>
          <w:sz w:val="26"/>
          <w:highlight w:val="green"/>
          <w:u w:val="single"/>
        </w:rPr>
        <w:t>I</w:t>
      </w:r>
      <w:r w:rsidRPr="000F59E4">
        <w:rPr>
          <w:u w:val="single"/>
        </w:rPr>
        <w:t xml:space="preserve">ntergovernmental </w:t>
      </w:r>
      <w:r w:rsidRPr="00BD1BFD">
        <w:rPr>
          <w:b/>
          <w:sz w:val="26"/>
          <w:highlight w:val="green"/>
          <w:u w:val="single"/>
        </w:rPr>
        <w:t>P</w:t>
      </w:r>
      <w:r w:rsidRPr="000F59E4">
        <w:rPr>
          <w:u w:val="single"/>
        </w:rPr>
        <w:t xml:space="preserve">anel on </w:t>
      </w:r>
      <w:r w:rsidRPr="00BD1BFD">
        <w:rPr>
          <w:b/>
          <w:sz w:val="26"/>
          <w:highlight w:val="green"/>
          <w:u w:val="single"/>
        </w:rPr>
        <w:t>C</w:t>
      </w:r>
      <w:r w:rsidRPr="000F59E4">
        <w:rPr>
          <w:u w:val="single"/>
        </w:rPr>
        <w:t xml:space="preserve">limate </w:t>
      </w:r>
      <w:r w:rsidRPr="00BD1BFD">
        <w:rPr>
          <w:b/>
          <w:sz w:val="26"/>
          <w:highlight w:val="green"/>
          <w:u w:val="single"/>
        </w:rPr>
        <w:t>C</w:t>
      </w:r>
      <w:r w:rsidRPr="000F59E4">
        <w:rPr>
          <w:u w:val="single"/>
        </w:rPr>
        <w:t xml:space="preserve">hange </w:t>
      </w:r>
      <w:r w:rsidRPr="00BD1BFD">
        <w:rPr>
          <w:b/>
          <w:sz w:val="26"/>
          <w:highlight w:val="green"/>
          <w:u w:val="single"/>
        </w:rPr>
        <w:t>confirms</w:t>
      </w:r>
      <w:r w:rsidRPr="00BD1BFD">
        <w:rPr>
          <w:sz w:val="16"/>
          <w:highlight w:val="green"/>
        </w:rPr>
        <w:t xml:space="preserve"> </w:t>
      </w:r>
      <w:r w:rsidRPr="000F59E4">
        <w:rPr>
          <w:sz w:val="16"/>
        </w:rPr>
        <w:t xml:space="preserve">that a hotter, wetter, more inhospitable future is all but certain. </w:t>
      </w:r>
      <w:r w:rsidRPr="000F59E4">
        <w:rPr>
          <w:u w:val="single"/>
        </w:rPr>
        <w:t xml:space="preserve">The </w:t>
      </w:r>
      <w:r w:rsidRPr="00BD1BFD">
        <w:rPr>
          <w:b/>
          <w:sz w:val="26"/>
          <w:highlight w:val="green"/>
          <w:u w:val="single"/>
        </w:rPr>
        <w:t>transportation sector</w:t>
      </w:r>
      <w:r w:rsidRPr="00BD1BFD">
        <w:rPr>
          <w:highlight w:val="green"/>
          <w:u w:val="single"/>
        </w:rPr>
        <w:t xml:space="preserve"> </w:t>
      </w:r>
      <w:r w:rsidRPr="000F59E4">
        <w:rPr>
          <w:u w:val="single"/>
        </w:rPr>
        <w:t xml:space="preserve">is </w:t>
      </w:r>
      <w:r w:rsidRPr="00BD1BFD">
        <w:rPr>
          <w:b/>
          <w:sz w:val="26"/>
          <w:highlight w:val="green"/>
          <w:u w:val="single"/>
          <w:bdr w:val="single" w:sz="18" w:space="0" w:color="auto"/>
        </w:rPr>
        <w:t>responsible for nearly a third of greenhouse gases</w:t>
      </w:r>
      <w:r w:rsidRPr="000F59E4">
        <w:rPr>
          <w:u w:val="single"/>
        </w:rPr>
        <w:t xml:space="preserve">, </w:t>
      </w:r>
      <w:r w:rsidRPr="00BD1BFD">
        <w:rPr>
          <w:b/>
          <w:sz w:val="26"/>
          <w:highlight w:val="green"/>
          <w:u w:val="single"/>
        </w:rPr>
        <w:t>most</w:t>
      </w:r>
      <w:r w:rsidRPr="00BD1BFD">
        <w:rPr>
          <w:highlight w:val="green"/>
          <w:u w:val="single"/>
        </w:rPr>
        <w:t xml:space="preserve"> </w:t>
      </w:r>
      <w:r w:rsidRPr="000F59E4">
        <w:rPr>
          <w:u w:val="single"/>
        </w:rPr>
        <w:t xml:space="preserve">of which </w:t>
      </w:r>
      <w:r w:rsidRPr="00BD1BFD">
        <w:rPr>
          <w:b/>
          <w:sz w:val="26"/>
          <w:highlight w:val="green"/>
          <w:u w:val="single"/>
        </w:rPr>
        <w:t>come from tailpipe emissions</w:t>
      </w:r>
      <w:r w:rsidRPr="000F59E4">
        <w:rPr>
          <w:u w:val="single"/>
        </w:rPr>
        <w:t xml:space="preserve">. High-quality </w:t>
      </w:r>
      <w:r w:rsidRPr="00BD1BFD">
        <w:rPr>
          <w:b/>
          <w:sz w:val="26"/>
          <w:highlight w:val="green"/>
          <w:u w:val="single"/>
          <w:bdr w:val="single" w:sz="18" w:space="0" w:color="auto"/>
        </w:rPr>
        <w:t>mass transit can do a lot to fight climate change</w:t>
      </w:r>
      <w:r w:rsidRPr="000F59E4">
        <w:rPr>
          <w:sz w:val="16"/>
        </w:rPr>
        <w:t xml:space="preserve">, but only if people are willing to use it. Since the start of the pandemic, transit agencies have struggled against a raft of challenges as some riders abandon their systems while essential workers and other transit-dependent commuters rely on public transportation more than ever. Agencies around the country are implementing major service changes and reducing or eliminating fares </w:t>
      </w:r>
      <w:proofErr w:type="gramStart"/>
      <w:r w:rsidRPr="000F59E4">
        <w:rPr>
          <w:sz w:val="16"/>
        </w:rPr>
        <w:t>in an effort to</w:t>
      </w:r>
      <w:proofErr w:type="gramEnd"/>
      <w:r w:rsidRPr="000F59E4">
        <w:rPr>
          <w:sz w:val="16"/>
        </w:rPr>
        <w:t xml:space="preserve"> get riders back on board and expand the reach of their systems, with mixed results. These initiatives will create more benefits than just improved transit service for those who use it, transit supporters argue. </w:t>
      </w:r>
      <w:r w:rsidRPr="000F59E4">
        <w:rPr>
          <w:u w:val="single"/>
        </w:rPr>
        <w:t>As Hawkins concludes, "</w:t>
      </w:r>
      <w:r w:rsidRPr="00BD1BFD">
        <w:rPr>
          <w:b/>
          <w:sz w:val="26"/>
          <w:highlight w:val="green"/>
          <w:u w:val="single"/>
        </w:rPr>
        <w:t>high-quality transit is the only real solution to</w:t>
      </w:r>
      <w:r w:rsidRPr="00BD1BFD">
        <w:rPr>
          <w:highlight w:val="green"/>
          <w:u w:val="single"/>
        </w:rPr>
        <w:t xml:space="preserve"> </w:t>
      </w:r>
      <w:r w:rsidRPr="000F59E4">
        <w:rPr>
          <w:u w:val="single"/>
        </w:rPr>
        <w:t xml:space="preserve">our vast, seemingly intractable problems with </w:t>
      </w:r>
      <w:r w:rsidRPr="00BD1BFD">
        <w:rPr>
          <w:b/>
          <w:sz w:val="26"/>
          <w:highlight w:val="green"/>
          <w:u w:val="single"/>
        </w:rPr>
        <w:t>climate change</w:t>
      </w:r>
      <w:r w:rsidRPr="000F59E4">
        <w:rPr>
          <w:u w:val="single"/>
        </w:rPr>
        <w:t>, inequality, land use, and housing</w:t>
      </w:r>
      <w:r w:rsidRPr="000F59E4">
        <w:rPr>
          <w:sz w:val="16"/>
        </w:rPr>
        <w:t>."</w:t>
      </w:r>
    </w:p>
    <w:p w14:paraId="5D7C6FCD" w14:textId="77777777" w:rsidR="00FC5556" w:rsidRDefault="00FC5556" w:rsidP="00FC5556">
      <w:pPr>
        <w:pStyle w:val="Heading4"/>
        <w:rPr>
          <w:rFonts w:cs="Times New Roman"/>
        </w:rPr>
      </w:pPr>
      <w:r>
        <w:rPr>
          <w:rFonts w:cs="Times New Roman"/>
        </w:rPr>
        <w:t>Warming causes Extinction</w:t>
      </w:r>
    </w:p>
    <w:p w14:paraId="09D9FAE5" w14:textId="77777777" w:rsidR="00FC5556" w:rsidRPr="00601C82" w:rsidRDefault="00FC5556" w:rsidP="00FC555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A7AE5F5" w14:textId="77777777" w:rsidR="00FC5556" w:rsidRDefault="00FC5556" w:rsidP="00FC5556">
      <w:pPr>
        <w:rPr>
          <w:u w:val="single"/>
        </w:rPr>
      </w:pPr>
      <w:r w:rsidRPr="00F376F3">
        <w:rPr>
          <w:sz w:val="16"/>
        </w:rPr>
        <w:lastRenderedPageBreak/>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BD1BFD">
        <w:rPr>
          <w:b/>
          <w:sz w:val="26"/>
          <w:highlight w:val="green"/>
          <w:u w:val="single"/>
        </w:rPr>
        <w:t>climate</w:t>
      </w:r>
      <w:r w:rsidRPr="00F376F3">
        <w:rPr>
          <w:b/>
          <w:sz w:val="26"/>
          <w:u w:val="single"/>
        </w:rPr>
        <w:t xml:space="preserve"> </w:t>
      </w:r>
      <w:r w:rsidRPr="00BD1BFD">
        <w:rPr>
          <w:b/>
          <w:sz w:val="26"/>
          <w:highlight w:val="green"/>
          <w:u w:val="single"/>
        </w:rPr>
        <w:t>change</w:t>
      </w:r>
      <w:r w:rsidRPr="00F376F3">
        <w:rPr>
          <w:u w:val="single"/>
        </w:rPr>
        <w:t xml:space="preserve">, global </w:t>
      </w:r>
      <w:r w:rsidRPr="00BD1BFD">
        <w:rPr>
          <w:b/>
          <w:sz w:val="26"/>
          <w:highlight w:val="green"/>
          <w:u w:val="single"/>
        </w:rPr>
        <w:t>freshwater</w:t>
      </w:r>
      <w:r w:rsidRPr="00BD1BFD">
        <w:rPr>
          <w:highlight w:val="green"/>
          <w:u w:val="single"/>
        </w:rPr>
        <w:t xml:space="preserve"> </w:t>
      </w:r>
      <w:r w:rsidRPr="00F376F3">
        <w:rPr>
          <w:u w:val="single"/>
        </w:rPr>
        <w:t xml:space="preserve">cycle, </w:t>
      </w:r>
      <w:r w:rsidRPr="00BD1BFD">
        <w:rPr>
          <w:b/>
          <w:sz w:val="26"/>
          <w:highlight w:val="green"/>
          <w:u w:val="single"/>
        </w:rPr>
        <w:t>and</w:t>
      </w:r>
      <w:r w:rsidRPr="00F376F3">
        <w:rPr>
          <w:u w:val="single"/>
        </w:rPr>
        <w:t xml:space="preserve"> ocean </w:t>
      </w:r>
      <w:r w:rsidRPr="00BD1BFD">
        <w:rPr>
          <w:b/>
          <w:sz w:val="26"/>
          <w:highlight w:val="green"/>
          <w:u w:val="single"/>
        </w:rPr>
        <w:t>acidification</w:t>
      </w:r>
      <w:r w:rsidRPr="00F376F3">
        <w:rPr>
          <w:u w:val="single"/>
        </w:rPr>
        <w:t xml:space="preserve">) do </w:t>
      </w:r>
      <w:r w:rsidRPr="00BD1BFD">
        <w:rPr>
          <w:b/>
          <w:sz w:val="26"/>
          <w:highlight w:val="green"/>
          <w:u w:val="single"/>
          <w:bdr w:val="single" w:sz="4" w:space="0" w:color="auto"/>
        </w:rPr>
        <w:t>pose existential risks</w:t>
      </w:r>
      <w:r w:rsidRPr="00F376F3">
        <w:rPr>
          <w:u w:val="single"/>
        </w:rPr>
        <w:t xml:space="preserve">. </w:t>
      </w:r>
      <w:r w:rsidRPr="00BD1BFD">
        <w:rPr>
          <w:highlight w:val="green"/>
          <w:u w:val="single"/>
        </w:rPr>
        <w:t>This is</w:t>
      </w:r>
      <w:r w:rsidRPr="00F376F3">
        <w:rPr>
          <w:u w:val="single"/>
        </w:rPr>
        <w:t xml:space="preserve"> </w:t>
      </w:r>
      <w:r w:rsidRPr="00BD1BFD">
        <w:rPr>
          <w:b/>
          <w:sz w:val="26"/>
          <w:highlight w:val="green"/>
          <w:u w:val="single"/>
        </w:rPr>
        <w:t>because of</w:t>
      </w:r>
      <w:r w:rsidRPr="00F376F3">
        <w:rPr>
          <w:u w:val="single"/>
        </w:rPr>
        <w:t xml:space="preserve"> intrinsic </w:t>
      </w:r>
      <w:r w:rsidRPr="00BD1BFD">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D1BFD">
        <w:rPr>
          <w:b/>
          <w:sz w:val="26"/>
          <w:highlight w:val="green"/>
          <w:u w:val="single"/>
        </w:rPr>
        <w:t>directly connected to</w:t>
      </w:r>
      <w:r w:rsidRPr="00F376F3">
        <w:rPr>
          <w:b/>
          <w:sz w:val="26"/>
          <w:u w:val="single"/>
        </w:rPr>
        <w:t xml:space="preserve"> </w:t>
      </w:r>
      <w:r w:rsidRPr="00F376F3">
        <w:rPr>
          <w:u w:val="single"/>
        </w:rPr>
        <w:t xml:space="preserve">the provision of </w:t>
      </w:r>
      <w:r w:rsidRPr="00BD1BFD">
        <w:rPr>
          <w:b/>
          <w:sz w:val="26"/>
          <w:highlight w:val="green"/>
          <w:u w:val="single"/>
        </w:rPr>
        <w:t>food and water</w:t>
      </w:r>
      <w:r w:rsidRPr="00F376F3">
        <w:rPr>
          <w:u w:val="single"/>
        </w:rPr>
        <w:t xml:space="preserve">, and </w:t>
      </w:r>
      <w:r w:rsidRPr="00BD1BFD">
        <w:rPr>
          <w:b/>
          <w:sz w:val="26"/>
          <w:highlight w:val="green"/>
          <w:u w:val="single"/>
        </w:rPr>
        <w:t>shortages</w:t>
      </w:r>
      <w:r w:rsidRPr="00F376F3">
        <w:rPr>
          <w:u w:val="single"/>
        </w:rPr>
        <w:t xml:space="preserve"> of food and water can </w:t>
      </w:r>
      <w:r w:rsidRPr="00BD1BFD">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BD1BFD">
        <w:rPr>
          <w:b/>
          <w:sz w:val="26"/>
          <w:highlight w:val="green"/>
          <w:u w:val="single"/>
        </w:rPr>
        <w:t>Ample clean water</w:t>
      </w:r>
      <w:r w:rsidRPr="00F376F3">
        <w:rPr>
          <w:u w:val="single"/>
        </w:rPr>
        <w:t xml:space="preserve"> is not a luxury—it </w:t>
      </w:r>
      <w:r w:rsidRPr="00BD1BFD">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BD1BFD">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BD1BFD">
        <w:rPr>
          <w:b/>
          <w:sz w:val="26"/>
          <w:highlight w:val="green"/>
          <w:u w:val="single"/>
        </w:rPr>
        <w:t>have adapted</w:t>
      </w:r>
      <w:r w:rsidRPr="00F376F3">
        <w:rPr>
          <w:u w:val="single"/>
        </w:rPr>
        <w:t xml:space="preserve"> to crises </w:t>
      </w:r>
      <w:r w:rsidRPr="00BD1BFD">
        <w:rPr>
          <w:b/>
          <w:sz w:val="26"/>
          <w:highlight w:val="green"/>
          <w:u w:val="single"/>
        </w:rPr>
        <w:t>throughout</w:t>
      </w:r>
      <w:r w:rsidRPr="00BD1BFD">
        <w:rPr>
          <w:highlight w:val="green"/>
          <w:u w:val="single"/>
        </w:rPr>
        <w:t xml:space="preserve"> </w:t>
      </w:r>
      <w:r w:rsidRPr="00F376F3">
        <w:rPr>
          <w:u w:val="single"/>
        </w:rPr>
        <w:t xml:space="preserve">their </w:t>
      </w:r>
      <w:r w:rsidRPr="00BD1BFD">
        <w:rPr>
          <w:b/>
          <w:sz w:val="26"/>
          <w:highlight w:val="green"/>
          <w:u w:val="single"/>
        </w:rPr>
        <w:t>history</w:t>
      </w:r>
      <w:r w:rsidRPr="00F376F3">
        <w:rPr>
          <w:u w:val="single"/>
        </w:rPr>
        <w:t xml:space="preserve">. Our doom has been repeatedly predicted, only to be averted by innovation (Ridley, 2011). </w:t>
      </w:r>
      <w:r w:rsidRPr="00BD1BFD">
        <w:rPr>
          <w:b/>
          <w:sz w:val="26"/>
          <w:highlight w:val="green"/>
          <w:u w:val="single"/>
        </w:rPr>
        <w:t>However</w:t>
      </w:r>
      <w:r w:rsidRPr="00F376F3">
        <w:rPr>
          <w:u w:val="single"/>
        </w:rPr>
        <w:t xml:space="preserve">, the many </w:t>
      </w:r>
      <w:r w:rsidRPr="00BD1BFD">
        <w:rPr>
          <w:b/>
          <w:sz w:val="26"/>
          <w:highlight w:val="green"/>
          <w:u w:val="single"/>
        </w:rPr>
        <w:t>stories</w:t>
      </w:r>
      <w:r w:rsidRPr="00BD1BFD">
        <w:rPr>
          <w:highlight w:val="green"/>
          <w:u w:val="single"/>
        </w:rPr>
        <w:t xml:space="preserve"> </w:t>
      </w:r>
      <w:r w:rsidRPr="00BD1BFD">
        <w:rPr>
          <w:b/>
          <w:sz w:val="26"/>
          <w:highlight w:val="green"/>
          <w:u w:val="single"/>
        </w:rPr>
        <w:t>of</w:t>
      </w:r>
      <w:r w:rsidRPr="00F376F3">
        <w:rPr>
          <w:u w:val="single"/>
        </w:rPr>
        <w:t xml:space="preserve"> human ingenuity </w:t>
      </w:r>
      <w:r w:rsidRPr="00BD1BFD">
        <w:rPr>
          <w:b/>
          <w:sz w:val="26"/>
          <w:highlight w:val="green"/>
          <w:u w:val="single"/>
        </w:rPr>
        <w:t>successfully</w:t>
      </w:r>
      <w:r w:rsidRPr="00BD1BFD">
        <w:rPr>
          <w:highlight w:val="green"/>
          <w:u w:val="single"/>
        </w:rPr>
        <w:t xml:space="preserve"> </w:t>
      </w:r>
      <w:r w:rsidRPr="00BD1BFD">
        <w:rPr>
          <w:b/>
          <w:sz w:val="26"/>
          <w:highlight w:val="green"/>
          <w:u w:val="single"/>
        </w:rPr>
        <w:t>addressing</w:t>
      </w:r>
      <w:r w:rsidRPr="00BD1BFD">
        <w:rPr>
          <w:highlight w:val="green"/>
          <w:u w:val="single"/>
        </w:rPr>
        <w:t xml:space="preserve"> </w:t>
      </w:r>
      <w:r w:rsidRPr="00BD1BFD">
        <w:rPr>
          <w:b/>
          <w:sz w:val="26"/>
          <w:highlight w:val="green"/>
          <w:u w:val="single"/>
        </w:rPr>
        <w:t>existential risks</w:t>
      </w:r>
      <w:r w:rsidRPr="00F376F3">
        <w:rPr>
          <w:u w:val="single"/>
        </w:rPr>
        <w:t xml:space="preserve"> such as global famine or extreme air pollution </w:t>
      </w:r>
      <w:r w:rsidRPr="00BD1BFD">
        <w:rPr>
          <w:b/>
          <w:sz w:val="26"/>
          <w:highlight w:val="green"/>
          <w:u w:val="single"/>
        </w:rPr>
        <w:t>represent</w:t>
      </w:r>
      <w:r w:rsidRPr="00F376F3">
        <w:rPr>
          <w:u w:val="single"/>
        </w:rPr>
        <w:t xml:space="preserve"> environmental </w:t>
      </w:r>
      <w:r w:rsidRPr="00BD1BFD">
        <w:rPr>
          <w:highlight w:val="green"/>
          <w:u w:val="single"/>
        </w:rPr>
        <w:t>c</w:t>
      </w:r>
      <w:r w:rsidRPr="00BD1BFD">
        <w:rPr>
          <w:b/>
          <w:sz w:val="26"/>
          <w:highlight w:val="green"/>
          <w:u w:val="single"/>
        </w:rPr>
        <w:t>hallenges that are</w:t>
      </w:r>
      <w:r w:rsidRPr="00BD1BFD">
        <w:rPr>
          <w:highlight w:val="green"/>
          <w:u w:val="single"/>
        </w:rPr>
        <w:t xml:space="preserve"> </w:t>
      </w:r>
      <w:r w:rsidRPr="00F376F3">
        <w:rPr>
          <w:u w:val="single"/>
        </w:rPr>
        <w:t xml:space="preserve">largely </w:t>
      </w:r>
      <w:r w:rsidRPr="00BD1BFD">
        <w:rPr>
          <w:b/>
          <w:sz w:val="26"/>
          <w:highlight w:val="green"/>
          <w:u w:val="single"/>
        </w:rPr>
        <w:t>linear</w:t>
      </w:r>
      <w:r w:rsidRPr="00BD1BFD">
        <w:rPr>
          <w:highlight w:val="green"/>
          <w:u w:val="single"/>
        </w:rPr>
        <w:t xml:space="preserve">, </w:t>
      </w:r>
      <w:r w:rsidRPr="00F376F3">
        <w:rPr>
          <w:u w:val="single"/>
        </w:rPr>
        <w:t xml:space="preserve">have immediate consequences, </w:t>
      </w:r>
      <w:r w:rsidRPr="00BD1BFD">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w:t>
      </w:r>
      <w:r w:rsidRPr="00F376F3">
        <w:rPr>
          <w:sz w:val="16"/>
        </w:rPr>
        <w:lastRenderedPageBreak/>
        <w:t xml:space="preserve">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Hajima,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xml:space="preserve">,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BD1BFD">
        <w:rPr>
          <w:b/>
          <w:sz w:val="26"/>
          <w:highlight w:val="green"/>
          <w:u w:val="single"/>
        </w:rPr>
        <w:t>forest fires will become more</w:t>
      </w:r>
      <w:r w:rsidRPr="00F376F3">
        <w:rPr>
          <w:b/>
          <w:sz w:val="26"/>
          <w:u w:val="single"/>
        </w:rPr>
        <w:t xml:space="preserve"> </w:t>
      </w:r>
      <w:r w:rsidRPr="00BD1BFD">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BD1BFD">
        <w:rPr>
          <w:b/>
          <w:sz w:val="26"/>
          <w:highlight w:val="green"/>
          <w:u w:val="single"/>
        </w:rPr>
        <w:t>catastrophic fire</w:t>
      </w:r>
      <w:r w:rsidRPr="00F376F3">
        <w:rPr>
          <w:u w:val="single"/>
        </w:rPr>
        <w:t xml:space="preserve"> embodies the sorts of positive feedbacks and interacting factors that </w:t>
      </w:r>
      <w:r w:rsidRPr="00BD1BFD">
        <w:rPr>
          <w:b/>
          <w:sz w:val="26"/>
          <w:highlight w:val="green"/>
          <w:u w:val="single"/>
        </w:rPr>
        <w:t>could catch humanity off-guard and produce a</w:t>
      </w:r>
      <w:r w:rsidRPr="00BD1BFD">
        <w:rPr>
          <w:highlight w:val="green"/>
          <w:u w:val="single"/>
        </w:rPr>
        <w:t xml:space="preserve"> </w:t>
      </w:r>
      <w:r w:rsidRPr="00F376F3">
        <w:rPr>
          <w:u w:val="single"/>
        </w:rPr>
        <w:t xml:space="preserve">true </w:t>
      </w:r>
      <w:r w:rsidRPr="00BD1BFD">
        <w:rPr>
          <w:b/>
          <w:sz w:val="26"/>
          <w:highlight w:val="green"/>
          <w:u w:val="single"/>
        </w:rPr>
        <w:t>apocalyptic event.</w:t>
      </w:r>
      <w:r w:rsidRPr="00BD1BFD">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BD1BFD">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BD1BFD">
        <w:rPr>
          <w:b/>
          <w:sz w:val="26"/>
          <w:highlight w:val="green"/>
          <w:u w:val="single"/>
        </w:rPr>
        <w:t>portends</w:t>
      </w:r>
      <w:r w:rsidRPr="00F376F3">
        <w:rPr>
          <w:u w:val="single"/>
        </w:rPr>
        <w:t xml:space="preserve"> even greater </w:t>
      </w:r>
      <w:r w:rsidRPr="00BD1BFD">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7D4956A" w14:textId="2E57402D" w:rsidR="00FC5556" w:rsidRDefault="00FC5556" w:rsidP="00FC5556">
      <w:pPr>
        <w:pStyle w:val="Heading3"/>
      </w:pPr>
      <w:r>
        <w:lastRenderedPageBreak/>
        <w:t xml:space="preserve">2 </w:t>
      </w:r>
    </w:p>
    <w:p w14:paraId="2174B9D5" w14:textId="77777777" w:rsidR="00FC5556" w:rsidRPr="00CA29F1" w:rsidRDefault="00FC5556" w:rsidP="00FC5556">
      <w:pPr>
        <w:pStyle w:val="Heading4"/>
      </w:pPr>
      <w:r>
        <w:t xml:space="preserve">Low Air Traffic Strikes now due to </w:t>
      </w:r>
      <w:r>
        <w:rPr>
          <w:u w:val="single"/>
        </w:rPr>
        <w:t>lack</w:t>
      </w:r>
      <w:r>
        <w:t xml:space="preserve"> of Right to Strike – the plan reverses </w:t>
      </w:r>
      <w:r>
        <w:rPr>
          <w:u w:val="single"/>
        </w:rPr>
        <w:t>penalties</w:t>
      </w:r>
      <w:r>
        <w:t>.</w:t>
      </w:r>
    </w:p>
    <w:p w14:paraId="1609EE4F" w14:textId="77777777" w:rsidR="00FC5556" w:rsidRPr="00CA29F1" w:rsidRDefault="00FC5556" w:rsidP="00FC5556">
      <w:r w:rsidRPr="00CA29F1">
        <w:rPr>
          <w:rStyle w:val="Style13ptBold"/>
        </w:rPr>
        <w:t>Youn 19</w:t>
      </w:r>
      <w:r>
        <w:t xml:space="preserve"> </w:t>
      </w:r>
      <w:r w:rsidRPr="00CA29F1">
        <w:t>Soo Youn 1-22-2019 "Why TSA and FAA workers can't just go on strike to end the shutdown"</w:t>
      </w:r>
      <w:r>
        <w:t xml:space="preserve"> </w:t>
      </w:r>
      <w:hyperlink r:id="rId7" w:history="1">
        <w:r w:rsidRPr="00425248">
          <w:rPr>
            <w:rStyle w:val="Hyperlink"/>
          </w:rPr>
          <w:t>https://abcnews.go.com/US/tsa-faa-workers-strike-end-shutdown/story?id=60540070</w:t>
        </w:r>
      </w:hyperlink>
      <w:r>
        <w:t xml:space="preserve"> (Freelance Journalist)//Elmer </w:t>
      </w:r>
    </w:p>
    <w:p w14:paraId="1607FC95" w14:textId="77777777" w:rsidR="00FC5556" w:rsidRDefault="00FC5556" w:rsidP="00FC5556">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BD1BFD">
        <w:rPr>
          <w:b/>
          <w:sz w:val="26"/>
          <w:highlight w:val="green"/>
          <w:u w:val="single"/>
          <w:bdr w:val="single" w:sz="18" w:space="0" w:color="auto"/>
        </w:rPr>
        <w:t xml:space="preserve">striking is illegal for federal workers. </w:t>
      </w:r>
      <w:r w:rsidRPr="00983FF5">
        <w:rPr>
          <w:u w:val="single"/>
        </w:rPr>
        <w:t xml:space="preserve">"Federal employees are </w:t>
      </w:r>
      <w:r w:rsidRPr="00BD1BFD">
        <w:rPr>
          <w:b/>
          <w:sz w:val="26"/>
          <w:highlight w:val="green"/>
          <w:u w:val="single"/>
        </w:rPr>
        <w:t>governed</w:t>
      </w:r>
      <w:r w:rsidRPr="00BD1BFD">
        <w:rPr>
          <w:highlight w:val="green"/>
          <w:u w:val="single"/>
        </w:rPr>
        <w:t xml:space="preserve"> </w:t>
      </w:r>
      <w:r w:rsidRPr="00983FF5">
        <w:rPr>
          <w:u w:val="single"/>
        </w:rPr>
        <w:t xml:space="preserve">chiefly </w:t>
      </w:r>
      <w:r w:rsidRPr="00BD1BFD">
        <w:rPr>
          <w:b/>
          <w:sz w:val="26"/>
          <w:highlight w:val="green"/>
          <w:u w:val="single"/>
        </w:rPr>
        <w:t>by</w:t>
      </w:r>
      <w:r w:rsidRPr="00BD1BFD">
        <w:rPr>
          <w:highlight w:val="green"/>
          <w:u w:val="single"/>
        </w:rPr>
        <w:t xml:space="preserve"> </w:t>
      </w:r>
      <w:r w:rsidRPr="00983FF5">
        <w:rPr>
          <w:u w:val="single"/>
        </w:rPr>
        <w:t xml:space="preserve">the </w:t>
      </w:r>
      <w:r w:rsidRPr="00BD1BFD">
        <w:rPr>
          <w:b/>
          <w:sz w:val="26"/>
          <w:highlight w:val="green"/>
          <w:u w:val="single"/>
        </w:rPr>
        <w:t>F</w:t>
      </w:r>
      <w:r w:rsidRPr="00983FF5">
        <w:rPr>
          <w:u w:val="single"/>
        </w:rPr>
        <w:t xml:space="preserve">ederal </w:t>
      </w:r>
      <w:r w:rsidRPr="00BD1BFD">
        <w:rPr>
          <w:b/>
          <w:sz w:val="26"/>
          <w:highlight w:val="green"/>
          <w:u w:val="single"/>
        </w:rPr>
        <w:t>S</w:t>
      </w:r>
      <w:r w:rsidRPr="00983FF5">
        <w:rPr>
          <w:u w:val="single"/>
        </w:rPr>
        <w:t xml:space="preserve">ervice </w:t>
      </w:r>
      <w:r w:rsidRPr="00BD1BFD">
        <w:rPr>
          <w:b/>
          <w:sz w:val="26"/>
          <w:highlight w:val="green"/>
          <w:u w:val="single"/>
        </w:rPr>
        <w:t>L</w:t>
      </w:r>
      <w:r w:rsidRPr="00983FF5">
        <w:rPr>
          <w:u w:val="single"/>
        </w:rPr>
        <w:t xml:space="preserve">abor </w:t>
      </w:r>
      <w:r w:rsidRPr="00BD1BFD">
        <w:rPr>
          <w:b/>
          <w:sz w:val="26"/>
          <w:highlight w:val="green"/>
          <w:u w:val="single"/>
        </w:rPr>
        <w:t>M</w:t>
      </w:r>
      <w:r w:rsidRPr="00983FF5">
        <w:rPr>
          <w:u w:val="single"/>
        </w:rPr>
        <w:t xml:space="preserve">anagement </w:t>
      </w:r>
      <w:r w:rsidRPr="00BD1BFD">
        <w:rPr>
          <w:b/>
          <w:sz w:val="26"/>
          <w:highlight w:val="green"/>
          <w:u w:val="single"/>
        </w:rPr>
        <w:t>R</w:t>
      </w:r>
      <w:r w:rsidRPr="00983FF5">
        <w:rPr>
          <w:u w:val="single"/>
        </w:rPr>
        <w:t xml:space="preserve">elations </w:t>
      </w:r>
      <w:r w:rsidRPr="00BD1BFD">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Andrias told ABC News in an email. Moreover, the act </w:t>
      </w:r>
      <w:r w:rsidRPr="00BD1BFD">
        <w:rPr>
          <w:b/>
          <w:sz w:val="26"/>
          <w:highlight w:val="green"/>
          <w:u w:val="single"/>
        </w:rPr>
        <w:t>bars workers from getting a future federal government</w:t>
      </w:r>
      <w:r w:rsidRPr="00BD1BFD">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Andrias added, quoting the act. </w:t>
      </w:r>
      <w:r w:rsidRPr="00BD1BFD">
        <w:rPr>
          <w:b/>
          <w:sz w:val="26"/>
          <w:highlight w:val="green"/>
          <w:u w:val="single"/>
        </w:rPr>
        <w:t>For many air traffic controllers</w:t>
      </w:r>
      <w:r w:rsidRPr="00983FF5">
        <w:rPr>
          <w:sz w:val="16"/>
        </w:rPr>
        <w:t xml:space="preserve">, whose ranks are already at 30-year lows, </w:t>
      </w:r>
      <w:r w:rsidRPr="00BD1BFD">
        <w:rPr>
          <w:b/>
          <w:sz w:val="26"/>
          <w:highlight w:val="green"/>
          <w:u w:val="single"/>
        </w:rPr>
        <w:t xml:space="preserve">the last strike </w:t>
      </w:r>
      <w:r w:rsidRPr="00BD1BFD">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BD1BFD">
        <w:rPr>
          <w:b/>
          <w:sz w:val="26"/>
          <w:highlight w:val="green"/>
          <w:u w:val="single"/>
        </w:rPr>
        <w:t>1981</w:t>
      </w:r>
      <w:r w:rsidRPr="00983FF5">
        <w:rPr>
          <w:u w:val="single"/>
        </w:rPr>
        <w:t xml:space="preserve">, nearly </w:t>
      </w:r>
      <w:r w:rsidRPr="00BD1BFD">
        <w:rPr>
          <w:b/>
          <w:sz w:val="26"/>
          <w:highlight w:val="green"/>
          <w:u w:val="single"/>
        </w:rPr>
        <w:t>13,000 controllers walked out</w:t>
      </w:r>
      <w:r w:rsidRPr="00BD1BFD">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BD1BFD">
        <w:rPr>
          <w:b/>
          <w:sz w:val="26"/>
          <w:highlight w:val="green"/>
          <w:u w:val="single"/>
        </w:rPr>
        <w:t>Reagan</w:t>
      </w:r>
      <w:r w:rsidRPr="00BD1BFD">
        <w:rPr>
          <w:highlight w:val="green"/>
          <w:u w:val="single"/>
        </w:rPr>
        <w:t xml:space="preserve"> </w:t>
      </w:r>
      <w:r w:rsidRPr="00BD1BFD">
        <w:rPr>
          <w:b/>
          <w:sz w:val="26"/>
          <w:highlight w:val="green"/>
          <w:u w:val="single"/>
        </w:rPr>
        <w:t>fired 11,000 controllers</w:t>
      </w:r>
      <w:r w:rsidRPr="00BD1BFD">
        <w:rPr>
          <w:highlight w:val="green"/>
          <w:u w:val="single"/>
        </w:rPr>
        <w:t xml:space="preserve"> </w:t>
      </w:r>
      <w:r w:rsidRPr="00983FF5">
        <w:rPr>
          <w:u w:val="single"/>
        </w:rPr>
        <w:t xml:space="preserve">within days and the </w:t>
      </w:r>
      <w:r w:rsidRPr="00BD1BFD">
        <w:rPr>
          <w:b/>
          <w:sz w:val="26"/>
          <w:highlight w:val="green"/>
          <w:u w:val="single"/>
        </w:rPr>
        <w:t>union was decertified</w:t>
      </w:r>
      <w:r w:rsidRPr="00983FF5">
        <w:rPr>
          <w:u w:val="single"/>
        </w:rPr>
        <w:t xml:space="preserve">. Reagan also instituted </w:t>
      </w:r>
      <w:r w:rsidRPr="00BD1BFD">
        <w:rPr>
          <w:b/>
          <w:sz w:val="26"/>
          <w:highlight w:val="green"/>
          <w:u w:val="single"/>
          <w:bdr w:val="single" w:sz="18" w:space="0" w:color="auto"/>
        </w:rPr>
        <w:t>a lifetime ban</w:t>
      </w:r>
      <w:r w:rsidRPr="00BD1BFD">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McCartin told ABC News. There's also a mandatory retirement age of 56. "That's more than 13 years," McCartin, who wrote a book about the PATCO strike, explained. "Many were not interested in coming back." </w:t>
      </w:r>
      <w:r w:rsidRPr="00BD1BFD">
        <w:rPr>
          <w:b/>
          <w:sz w:val="26"/>
          <w:highlight w:val="green"/>
          <w:u w:val="single"/>
        </w:rPr>
        <w:t>Were they to strike</w:t>
      </w:r>
      <w:r w:rsidRPr="00BD1BFD">
        <w:rPr>
          <w:highlight w:val="green"/>
          <w:u w:val="single"/>
        </w:rPr>
        <w:t xml:space="preserve"> </w:t>
      </w:r>
      <w:r w:rsidRPr="00983FF5">
        <w:rPr>
          <w:u w:val="single"/>
        </w:rPr>
        <w:t xml:space="preserve">today, </w:t>
      </w:r>
      <w:r w:rsidRPr="00BD1BFD">
        <w:rPr>
          <w:b/>
          <w:sz w:val="26"/>
          <w:highlight w:val="green"/>
          <w:u w:val="single"/>
        </w:rPr>
        <w:t xml:space="preserve">federal workers could face prosecution and even jail </w:t>
      </w:r>
      <w:proofErr w:type="gramStart"/>
      <w:r w:rsidRPr="00BD1BFD">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4B71963A" w14:textId="77777777" w:rsidR="00FC5556" w:rsidRDefault="00FC5556" w:rsidP="00FC5556">
      <w:pPr>
        <w:pStyle w:val="Heading4"/>
      </w:pPr>
      <w:r>
        <w:t xml:space="preserve">Trade is </w:t>
      </w:r>
      <w:r>
        <w:rPr>
          <w:u w:val="single"/>
        </w:rPr>
        <w:t>rebounding now</w:t>
      </w:r>
      <w:r>
        <w:t>.</w:t>
      </w:r>
    </w:p>
    <w:p w14:paraId="5F9D0E74" w14:textId="77777777" w:rsidR="00FC5556" w:rsidRPr="004511A9" w:rsidRDefault="00FC5556" w:rsidP="00FC5556">
      <w:r w:rsidRPr="004511A9">
        <w:rPr>
          <w:rStyle w:val="Style13ptBold"/>
        </w:rPr>
        <w:t>Wood 9-16</w:t>
      </w:r>
      <w:r>
        <w:t xml:space="preserve"> Laura Wood 9-16-2021 “Global Terminal Tractor Market (2021 to 2026) - Advancements in Terminal Tractors Presents Opportunities” </w:t>
      </w:r>
      <w:hyperlink r:id="rId8"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27405AC0" w14:textId="77777777" w:rsidR="00FC5556" w:rsidRPr="004511A9" w:rsidRDefault="00FC5556" w:rsidP="00FC5556">
      <w:pPr>
        <w:rPr>
          <w:sz w:val="16"/>
        </w:rPr>
      </w:pPr>
      <w:r w:rsidRPr="004511A9">
        <w:rPr>
          <w:sz w:val="16"/>
        </w:rPr>
        <w:lastRenderedPageBreak/>
        <w:t xml:space="preserve">However, </w:t>
      </w:r>
      <w:r w:rsidRPr="00BD1BFD">
        <w:rPr>
          <w:b/>
          <w:sz w:val="26"/>
          <w:highlight w:val="green"/>
          <w:u w:val="single"/>
        </w:rPr>
        <w:t xml:space="preserve">a strong </w:t>
      </w:r>
      <w:r w:rsidRPr="00BD1BFD">
        <w:rPr>
          <w:b/>
          <w:sz w:val="26"/>
          <w:highlight w:val="green"/>
          <w:u w:val="single"/>
          <w:bdr w:val="single" w:sz="18" w:space="0" w:color="auto"/>
        </w:rPr>
        <w:t>rebound in global trade</w:t>
      </w:r>
      <w:r w:rsidRPr="004511A9">
        <w:rPr>
          <w:sz w:val="16"/>
        </w:rPr>
        <w:t xml:space="preserve"> </w:t>
      </w:r>
      <w:r w:rsidRPr="00BD1BFD">
        <w:rPr>
          <w:b/>
          <w:sz w:val="26"/>
          <w:highlight w:val="green"/>
          <w:u w:val="single"/>
        </w:rPr>
        <w:t>with</w:t>
      </w:r>
      <w:r w:rsidRPr="004511A9">
        <w:rPr>
          <w:sz w:val="16"/>
        </w:rPr>
        <w:t xml:space="preserve"> the </w:t>
      </w:r>
      <w:r w:rsidRPr="00BD1BFD">
        <w:rPr>
          <w:b/>
          <w:sz w:val="26"/>
          <w:highlight w:val="green"/>
          <w:u w:val="single"/>
        </w:rPr>
        <w:t>recovery of major industries</w:t>
      </w:r>
      <w:r w:rsidRPr="004511A9">
        <w:rPr>
          <w:sz w:val="16"/>
        </w:rPr>
        <w:t xml:space="preserve"> across the globe since the middle of last year has </w:t>
      </w:r>
      <w:r w:rsidRPr="00BD1BFD">
        <w:rPr>
          <w:b/>
          <w:sz w:val="26"/>
          <w:highlight w:val="green"/>
          <w:u w:val="single"/>
        </w:rPr>
        <w:t>helped soften</w:t>
      </w:r>
      <w:r w:rsidRPr="004511A9">
        <w:rPr>
          <w:sz w:val="16"/>
        </w:rPr>
        <w:t xml:space="preserve"> the </w:t>
      </w:r>
      <w:r w:rsidRPr="00BD1BFD">
        <w:rPr>
          <w:b/>
          <w:sz w:val="26"/>
          <w:highlight w:val="green"/>
          <w:u w:val="single"/>
        </w:rPr>
        <w:t>impact of the pandemic</w:t>
      </w:r>
      <w:r w:rsidRPr="004511A9">
        <w:rPr>
          <w:sz w:val="16"/>
        </w:rPr>
        <w:t xml:space="preserve"> for trade. The </w:t>
      </w:r>
      <w:r w:rsidRPr="00BD1BFD">
        <w:rPr>
          <w:b/>
          <w:sz w:val="26"/>
          <w:highlight w:val="green"/>
          <w:u w:val="single"/>
        </w:rPr>
        <w:t>global economic recovery</w:t>
      </w:r>
      <w:r w:rsidRPr="004511A9">
        <w:rPr>
          <w:sz w:val="16"/>
        </w:rPr>
        <w:t xml:space="preserve"> is also </w:t>
      </w:r>
      <w:r w:rsidRPr="00BD1BFD">
        <w:rPr>
          <w:b/>
          <w:sz w:val="26"/>
          <w:highlight w:val="green"/>
          <w:u w:val="single"/>
        </w:rPr>
        <w:t>expected to be fueled by</w:t>
      </w:r>
      <w:r w:rsidRPr="004511A9">
        <w:rPr>
          <w:sz w:val="16"/>
        </w:rPr>
        <w:t xml:space="preserve"> the </w:t>
      </w:r>
      <w:r w:rsidRPr="00BD1BFD">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BD1BFD">
        <w:rPr>
          <w:b/>
          <w:sz w:val="26"/>
          <w:highlight w:val="green"/>
          <w:u w:val="single"/>
        </w:rPr>
        <w:t>volume</w:t>
      </w:r>
      <w:r w:rsidRPr="00BD1BFD">
        <w:rPr>
          <w:highlight w:val="green"/>
          <w:u w:val="single"/>
        </w:rPr>
        <w:t xml:space="preserve"> </w:t>
      </w:r>
      <w:r w:rsidRPr="004511A9">
        <w:rPr>
          <w:u w:val="single"/>
        </w:rPr>
        <w:t xml:space="preserve">of world merchandise trade is </w:t>
      </w:r>
      <w:r w:rsidRPr="00BD1BFD">
        <w:rPr>
          <w:b/>
          <w:sz w:val="26"/>
          <w:highlight w:val="green"/>
          <w:u w:val="single"/>
          <w:bdr w:val="single" w:sz="18" w:space="0" w:color="auto"/>
        </w:rPr>
        <w:t>expected to increase by 8.0%</w:t>
      </w:r>
      <w:r w:rsidRPr="00BD1BFD">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6AE62CB9" w14:textId="77777777" w:rsidR="00FC5556" w:rsidRPr="00983FF5" w:rsidRDefault="00FC5556" w:rsidP="00FC5556">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1B4E9F29" w14:textId="77777777" w:rsidR="00FC5556" w:rsidRPr="00D30531" w:rsidRDefault="00FC5556" w:rsidP="00FC5556">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323C9561" w14:textId="77777777" w:rsidR="00FC5556" w:rsidRDefault="00FC5556" w:rsidP="00FC5556">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BD1BFD">
        <w:rPr>
          <w:b/>
          <w:sz w:val="26"/>
          <w:highlight w:val="green"/>
          <w:u w:val="single"/>
        </w:rPr>
        <w:t xml:space="preserve">Air connectivity is </w:t>
      </w:r>
      <w:r w:rsidRPr="00BD1BFD">
        <w:rPr>
          <w:b/>
          <w:sz w:val="26"/>
          <w:highlight w:val="green"/>
          <w:u w:val="single"/>
          <w:bdr w:val="single" w:sz="18" w:space="0" w:color="auto"/>
        </w:rPr>
        <w:t>key to economic growth</w:t>
      </w:r>
      <w:r w:rsidRPr="00983FF5">
        <w:rPr>
          <w:sz w:val="16"/>
        </w:rPr>
        <w:t xml:space="preserve">, in part because it </w:t>
      </w:r>
      <w:r w:rsidRPr="00BD1BFD">
        <w:rPr>
          <w:b/>
          <w:sz w:val="26"/>
          <w:highlight w:val="green"/>
          <w:u w:val="single"/>
        </w:rPr>
        <w:t xml:space="preserve">enables States to attract </w:t>
      </w:r>
      <w:r w:rsidRPr="00BD1BFD">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BD1BFD">
        <w:rPr>
          <w:b/>
          <w:sz w:val="26"/>
          <w:highlight w:val="green"/>
          <w:u w:val="single"/>
        </w:rPr>
        <w:t>range of evidence produced</w:t>
      </w:r>
      <w:r w:rsidRPr="00BD1BFD">
        <w:rPr>
          <w:sz w:val="16"/>
          <w:highlight w:val="green"/>
        </w:rPr>
        <w:t xml:space="preserve"> </w:t>
      </w:r>
      <w:r w:rsidRPr="00983FF5">
        <w:rPr>
          <w:sz w:val="16"/>
        </w:rPr>
        <w:t xml:space="preserve">by airline industry authorities and academics which </w:t>
      </w:r>
      <w:r w:rsidRPr="00BD1BFD">
        <w:rPr>
          <w:b/>
          <w:sz w:val="26"/>
          <w:highlight w:val="green"/>
          <w:u w:val="single"/>
        </w:rPr>
        <w:t>suggests</w:t>
      </w:r>
      <w:r w:rsidRPr="00BD1BFD">
        <w:rPr>
          <w:sz w:val="16"/>
          <w:highlight w:val="green"/>
        </w:rPr>
        <w:t xml:space="preserve"> </w:t>
      </w:r>
      <w:r w:rsidRPr="00983FF5">
        <w:rPr>
          <w:sz w:val="16"/>
        </w:rPr>
        <w:t xml:space="preserve">that </w:t>
      </w:r>
      <w:r w:rsidRPr="00BD1BFD">
        <w:rPr>
          <w:b/>
          <w:bCs/>
          <w:sz w:val="26"/>
          <w:highlight w:val="green"/>
          <w:u w:val="single"/>
        </w:rPr>
        <w:t xml:space="preserve">as aviation expands, </w:t>
      </w:r>
      <w:r w:rsidRPr="00BD1BFD">
        <w:rPr>
          <w:b/>
          <w:bCs/>
          <w:sz w:val="26"/>
          <w:highlight w:val="green"/>
          <w:u w:val="single"/>
          <w:bdr w:val="single" w:sz="18" w:space="0" w:color="auto"/>
        </w:rPr>
        <w:t>productivity and hence GDP increases</w:t>
      </w:r>
      <w:r w:rsidRPr="00983FF5">
        <w:rPr>
          <w:sz w:val="16"/>
        </w:rPr>
        <w:t xml:space="preserve">.23 In 2013 PwC completed a </w:t>
      </w:r>
      <w:r w:rsidRPr="00BD1BFD">
        <w:rPr>
          <w:b/>
          <w:sz w:val="26"/>
          <w:highlight w:val="green"/>
          <w:u w:val="single"/>
        </w:rPr>
        <w:t>deep-dive analysis</w:t>
      </w:r>
      <w:r w:rsidRPr="00BD1BFD">
        <w:rPr>
          <w:sz w:val="16"/>
          <w:highlight w:val="green"/>
        </w:rPr>
        <w:t xml:space="preserve"> </w:t>
      </w:r>
      <w:r w:rsidRPr="00983FF5">
        <w:rPr>
          <w:sz w:val="16"/>
        </w:rPr>
        <w:t xml:space="preserve">into </w:t>
      </w:r>
      <w:r w:rsidRPr="00BD1BFD">
        <w:rPr>
          <w:b/>
          <w:sz w:val="26"/>
          <w:highlight w:val="green"/>
          <w:u w:val="single"/>
        </w:rPr>
        <w:t>how aviation connectivity</w:t>
      </w:r>
      <w:r w:rsidRPr="00BD1BFD">
        <w:rPr>
          <w:sz w:val="16"/>
          <w:highlight w:val="green"/>
        </w:rPr>
        <w:t xml:space="preserve"> </w:t>
      </w:r>
      <w:r w:rsidRPr="00BD1BFD">
        <w:rPr>
          <w:b/>
          <w:sz w:val="26"/>
          <w:highlight w:val="green"/>
          <w:u w:val="single"/>
        </w:rPr>
        <w:t>contributes to</w:t>
      </w:r>
      <w:r w:rsidRPr="00BD1BFD">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BD1BFD">
        <w:rPr>
          <w:b/>
          <w:sz w:val="26"/>
          <w:highlight w:val="green"/>
          <w:u w:val="single"/>
          <w:bdr w:val="single" w:sz="18" w:space="0" w:color="auto"/>
        </w:rPr>
        <w:t>trade</w:t>
      </w:r>
      <w:r w:rsidRPr="00BD1BFD">
        <w:rPr>
          <w:highlight w:val="green"/>
          <w:u w:val="single"/>
        </w:rPr>
        <w:t xml:space="preserve"> </w:t>
      </w:r>
      <w:r w:rsidRPr="00983FF5">
        <w:rPr>
          <w:u w:val="single"/>
        </w:rPr>
        <w:t xml:space="preserve">in services, trade in goods, tourism, </w:t>
      </w:r>
      <w:r w:rsidRPr="00BD1BFD">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BD1BFD">
        <w:rPr>
          <w:b/>
          <w:sz w:val="26"/>
          <w:highlight w:val="green"/>
          <w:u w:val="single"/>
        </w:rPr>
        <w:t xml:space="preserve">Air transport facilitates integration </w:t>
      </w:r>
      <w:r w:rsidRPr="00BD1BFD">
        <w:rPr>
          <w:b/>
          <w:sz w:val="26"/>
          <w:highlight w:val="green"/>
          <w:u w:val="single"/>
          <w:bdr w:val="single" w:sz="18" w:space="0" w:color="auto"/>
        </w:rPr>
        <w:t>into the global economy</w:t>
      </w:r>
      <w:r w:rsidRPr="00BD1BFD">
        <w:rPr>
          <w:sz w:val="16"/>
          <w:highlight w:val="green"/>
        </w:rPr>
        <w:t xml:space="preserve"> </w:t>
      </w:r>
      <w:r w:rsidRPr="00BD1BFD">
        <w:rPr>
          <w:b/>
          <w:sz w:val="26"/>
          <w:highlight w:val="green"/>
          <w:u w:val="single"/>
        </w:rPr>
        <w:t>and provides vital connectivity on a</w:t>
      </w:r>
      <w:r w:rsidRPr="00BD1BFD">
        <w:rPr>
          <w:sz w:val="16"/>
          <w:highlight w:val="green"/>
        </w:rPr>
        <w:t xml:space="preserve"> </w:t>
      </w:r>
      <w:r w:rsidRPr="00983FF5">
        <w:rPr>
          <w:sz w:val="16"/>
        </w:rPr>
        <w:t xml:space="preserve">national, regional, and </w:t>
      </w:r>
      <w:r w:rsidRPr="00BD1BFD">
        <w:rPr>
          <w:b/>
          <w:sz w:val="26"/>
          <w:highlight w:val="green"/>
          <w:u w:val="single"/>
        </w:rPr>
        <w:t>international scale</w:t>
      </w:r>
      <w:r w:rsidRPr="00983FF5">
        <w:rPr>
          <w:sz w:val="16"/>
        </w:rPr>
        <w:t xml:space="preserve">. World Bank In the context of this study, if an </w:t>
      </w:r>
      <w:r w:rsidRPr="00BD1BFD">
        <w:rPr>
          <w:b/>
          <w:sz w:val="26"/>
          <w:highlight w:val="green"/>
          <w:u w:val="single"/>
        </w:rPr>
        <w:t>air traffic control strike</w:t>
      </w:r>
      <w:r w:rsidRPr="00BD1BFD">
        <w:rPr>
          <w:sz w:val="16"/>
          <w:highlight w:val="green"/>
        </w:rPr>
        <w:t xml:space="preserve"> </w:t>
      </w:r>
      <w:r w:rsidRPr="00BD1BFD">
        <w:rPr>
          <w:b/>
          <w:sz w:val="26"/>
          <w:highlight w:val="green"/>
          <w:u w:val="single"/>
        </w:rPr>
        <w:t>causes</w:t>
      </w:r>
      <w:r w:rsidRPr="00BD1BFD">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BD1BFD">
        <w:rPr>
          <w:b/>
          <w:sz w:val="26"/>
          <w:highlight w:val="green"/>
          <w:u w:val="single"/>
        </w:rPr>
        <w:t>cancelled and delayed flights</w:t>
      </w:r>
      <w:r w:rsidRPr="00BD1BFD">
        <w:rPr>
          <w:highlight w:val="green"/>
          <w:u w:val="single"/>
        </w:rPr>
        <w:t xml:space="preserve"> </w:t>
      </w:r>
      <w:r w:rsidRPr="00BD1BFD">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BD1BFD">
        <w:rPr>
          <w:b/>
          <w:sz w:val="26"/>
          <w:highlight w:val="green"/>
          <w:u w:val="single"/>
        </w:rPr>
        <w:t>pattern of disruptions will create</w:t>
      </w:r>
      <w:r w:rsidRPr="00BD1BFD">
        <w:rPr>
          <w:highlight w:val="green"/>
          <w:u w:val="single"/>
        </w:rPr>
        <w:t xml:space="preserve"> </w:t>
      </w:r>
      <w:r w:rsidRPr="00BD1BFD">
        <w:rPr>
          <w:b/>
          <w:sz w:val="26"/>
          <w:highlight w:val="green"/>
          <w:u w:val="single"/>
        </w:rPr>
        <w:lastRenderedPageBreak/>
        <w:t xml:space="preserve">uncertainty and discourage businesses </w:t>
      </w:r>
      <w:r w:rsidRPr="00983FF5">
        <w:rPr>
          <w:u w:val="single"/>
        </w:rPr>
        <w:t xml:space="preserve">and consumers </w:t>
      </w:r>
      <w:r w:rsidRPr="00BD1BFD">
        <w:rPr>
          <w:b/>
          <w:sz w:val="26"/>
          <w:highlight w:val="green"/>
          <w:u w:val="single"/>
        </w:rPr>
        <w:t>from activities</w:t>
      </w:r>
      <w:r w:rsidRPr="00BD1BFD">
        <w:rPr>
          <w:highlight w:val="green"/>
          <w:u w:val="single"/>
        </w:rPr>
        <w:t xml:space="preserve"> </w:t>
      </w:r>
      <w:r w:rsidRPr="00983FF5">
        <w:rPr>
          <w:u w:val="single"/>
        </w:rPr>
        <w:t xml:space="preserve">that require air travel, therefore </w:t>
      </w:r>
      <w:r w:rsidRPr="00BD1BFD">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593B6787" w14:textId="77777777" w:rsidR="00FC5556" w:rsidRDefault="00FC5556" w:rsidP="00FC5556">
      <w:pPr>
        <w:pStyle w:val="Heading4"/>
      </w:pPr>
      <w:r>
        <w:t xml:space="preserve">Collapse of Trade causes Hotspot Escalation – </w:t>
      </w:r>
      <w:r>
        <w:rPr>
          <w:u w:val="single"/>
        </w:rPr>
        <w:t>goes Nuclear</w:t>
      </w:r>
      <w:r>
        <w:t>.</w:t>
      </w:r>
    </w:p>
    <w:p w14:paraId="56FF9636" w14:textId="77777777" w:rsidR="00FC5556" w:rsidRPr="00034A7C" w:rsidRDefault="00FC5556" w:rsidP="00FC5556">
      <w:r w:rsidRPr="00034A7C">
        <w:rPr>
          <w:rStyle w:val="Style13ptBold"/>
        </w:rPr>
        <w:t>Kampf 20</w:t>
      </w:r>
      <w:r>
        <w:t xml:space="preserve"> David Kampf 6-16-2020 “How COVID-19 Could Increase the Risk of War” </w:t>
      </w:r>
      <w:hyperlink r:id="rId9"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26326C3C" w14:textId="752274AE" w:rsidR="00FC5556" w:rsidRDefault="00FC5556" w:rsidP="00FC5556">
      <w:pPr>
        <w:rPr>
          <w:u w:val="single"/>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BD1BFD">
        <w:rPr>
          <w:b/>
          <w:sz w:val="26"/>
          <w:highlight w:val="green"/>
          <w:u w:val="single"/>
        </w:rPr>
        <w:t>If globalization and</w:t>
      </w:r>
      <w:r w:rsidRPr="00BD1BFD">
        <w:rPr>
          <w:highlight w:val="green"/>
          <w:u w:val="single"/>
        </w:rPr>
        <w:t xml:space="preserve"> </w:t>
      </w:r>
      <w:r w:rsidRPr="00513EBD">
        <w:rPr>
          <w:u w:val="single"/>
        </w:rPr>
        <w:t xml:space="preserve">economic </w:t>
      </w:r>
      <w:r w:rsidRPr="00BD1BFD">
        <w:rPr>
          <w:b/>
          <w:sz w:val="26"/>
          <w:highlight w:val="green"/>
          <w:u w:val="single"/>
        </w:rPr>
        <w:t>interdependence kept</w:t>
      </w:r>
      <w:r w:rsidRPr="00513EBD">
        <w:rPr>
          <w:u w:val="single"/>
        </w:rPr>
        <w:t xml:space="preserve"> the </w:t>
      </w:r>
      <w:r w:rsidRPr="00BD1BFD">
        <w:rPr>
          <w:b/>
          <w:sz w:val="26"/>
          <w:highlight w:val="green"/>
          <w:u w:val="single"/>
        </w:rPr>
        <w:t>peace, then</w:t>
      </w:r>
      <w:r w:rsidRPr="00513EBD">
        <w:rPr>
          <w:u w:val="single"/>
        </w:rPr>
        <w:t xml:space="preserve"> a looming global depression and the </w:t>
      </w:r>
      <w:r w:rsidRPr="00BD1BFD">
        <w:rPr>
          <w:b/>
          <w:sz w:val="26"/>
          <w:highlight w:val="green"/>
          <w:u w:val="single"/>
        </w:rPr>
        <w:t>rise of</w:t>
      </w:r>
      <w:r w:rsidRPr="00513EBD">
        <w:rPr>
          <w:b/>
          <w:sz w:val="26"/>
          <w:u w:val="single"/>
        </w:rPr>
        <w:t xml:space="preserve"> </w:t>
      </w:r>
      <w:r w:rsidRPr="00513EBD">
        <w:rPr>
          <w:u w:val="single"/>
        </w:rPr>
        <w:t xml:space="preserve">nationalism and </w:t>
      </w:r>
      <w:r w:rsidRPr="00BD1BFD">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BD1BFD">
        <w:rPr>
          <w:b/>
          <w:sz w:val="26"/>
          <w:highlight w:val="green"/>
          <w:u w:val="single"/>
        </w:rPr>
        <w:t>internal conflicts</w:t>
      </w:r>
      <w:r w:rsidRPr="00513EBD">
        <w:rPr>
          <w:u w:val="single"/>
        </w:rPr>
        <w:t xml:space="preserve"> </w:t>
      </w:r>
      <w:r w:rsidRPr="00BD1BFD">
        <w:rPr>
          <w:b/>
          <w:sz w:val="26"/>
          <w:highlight w:val="green"/>
          <w:u w:val="single"/>
        </w:rPr>
        <w:t xml:space="preserve">could easily </w:t>
      </w:r>
      <w:r w:rsidRPr="00BD1BFD">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w:t>
      </w:r>
      <w:r w:rsidRPr="00513EBD">
        <w:rPr>
          <w:sz w:val="16"/>
        </w:rPr>
        <w:lastRenderedPageBreak/>
        <w:t xml:space="preserve">more outside involvement. In a 2008 paper, researchers Kristian Skrede Gleditsch, Idean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BD1BFD">
        <w:rPr>
          <w:b/>
          <w:sz w:val="26"/>
          <w:highlight w:val="green"/>
          <w:u w:val="single"/>
        </w:rPr>
        <w:t>economic bonds between countries</w:t>
      </w:r>
      <w:r w:rsidRPr="00BD1BFD">
        <w:rPr>
          <w:highlight w:val="green"/>
          <w:u w:val="single"/>
        </w:rPr>
        <w:t xml:space="preserve"> </w:t>
      </w:r>
      <w:r w:rsidRPr="00513EBD">
        <w:rPr>
          <w:u w:val="single"/>
        </w:rPr>
        <w:t xml:space="preserve">have </w:t>
      </w:r>
      <w:r w:rsidRPr="00BD1BFD">
        <w:rPr>
          <w:b/>
          <w:sz w:val="26"/>
          <w:highlight w:val="green"/>
          <w:u w:val="single"/>
          <w:bdr w:val="single" w:sz="18" w:space="0" w:color="auto"/>
        </w:rPr>
        <w:t>limited wars</w:t>
      </w:r>
      <w:r w:rsidRPr="00BD1BFD">
        <w:rPr>
          <w:highlight w:val="green"/>
          <w:u w:val="single"/>
        </w:rPr>
        <w:t xml:space="preserve"> </w:t>
      </w:r>
      <w:r w:rsidRPr="00513EBD">
        <w:rPr>
          <w:u w:val="single"/>
        </w:rPr>
        <w:t xml:space="preserve">in recent decades. Dale Copeland, a professor of international relations at the University of Virginia, has argued that </w:t>
      </w:r>
      <w:r w:rsidRPr="00BD1BFD">
        <w:rPr>
          <w:b/>
          <w:sz w:val="26"/>
          <w:highlight w:val="green"/>
          <w:u w:val="single"/>
        </w:rPr>
        <w:t>countries work to preserve ties when there are high expectations for future trade</w:t>
      </w:r>
      <w:r w:rsidRPr="00BD1BFD">
        <w:rPr>
          <w:highlight w:val="green"/>
          <w:u w:val="single"/>
        </w:rPr>
        <w:t xml:space="preserve">, </w:t>
      </w:r>
      <w:r w:rsidRPr="00BD1BFD">
        <w:rPr>
          <w:b/>
          <w:sz w:val="26"/>
          <w:highlight w:val="green"/>
          <w:u w:val="single"/>
        </w:rPr>
        <w:t>but war becomes</w:t>
      </w:r>
      <w:r w:rsidRPr="00513EBD">
        <w:rPr>
          <w:u w:val="single"/>
        </w:rPr>
        <w:t xml:space="preserve"> increasingly </w:t>
      </w:r>
      <w:r w:rsidRPr="00BD1BFD">
        <w:rPr>
          <w:b/>
          <w:sz w:val="26"/>
          <w:highlight w:val="green"/>
          <w:u w:val="single"/>
          <w:bdr w:val="single" w:sz="18" w:space="0" w:color="auto"/>
        </w:rPr>
        <w:t xml:space="preserve">possible when trade is predicted to fall. </w:t>
      </w:r>
      <w:r w:rsidRPr="00513EBD">
        <w:rPr>
          <w:u w:val="single"/>
        </w:rPr>
        <w:t xml:space="preserve">If </w:t>
      </w:r>
      <w:r w:rsidRPr="00BD1BFD">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BD1BFD">
        <w:rPr>
          <w:b/>
          <w:sz w:val="26"/>
          <w:highlight w:val="green"/>
          <w:u w:val="single"/>
        </w:rPr>
        <w:t>Mistrust is growing</w:t>
      </w:r>
      <w:r w:rsidRPr="00513EBD">
        <w:rPr>
          <w:sz w:val="16"/>
        </w:rPr>
        <w:t xml:space="preserve">, and the </w:t>
      </w:r>
      <w:r w:rsidRPr="00BD1BFD">
        <w:rPr>
          <w:b/>
          <w:sz w:val="26"/>
          <w:highlight w:val="green"/>
          <w:u w:val="single"/>
        </w:rPr>
        <w:t>chance of an</w:t>
      </w:r>
      <w:r w:rsidRPr="00513EBD">
        <w:rPr>
          <w:sz w:val="16"/>
        </w:rPr>
        <w:t xml:space="preserve"> unwanted </w:t>
      </w:r>
      <w:r w:rsidRPr="00BD1BFD">
        <w:rPr>
          <w:b/>
          <w:sz w:val="26"/>
          <w:highlight w:val="green"/>
          <w:u w:val="single"/>
        </w:rPr>
        <w:t>U.S.-Russia nuclear confrontation is</w:t>
      </w:r>
      <w:r w:rsidRPr="00513EBD">
        <w:rPr>
          <w:sz w:val="16"/>
        </w:rPr>
        <w:t xml:space="preserve"> arguably as </w:t>
      </w:r>
      <w:r w:rsidRPr="00BD1BFD">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BD1BFD">
        <w:rPr>
          <w:b/>
          <w:sz w:val="26"/>
          <w:highlight w:val="green"/>
          <w:u w:val="single"/>
        </w:rPr>
        <w:t>Korea’s</w:t>
      </w:r>
      <w:r w:rsidRPr="00513EBD">
        <w:rPr>
          <w:sz w:val="16"/>
        </w:rPr>
        <w:t xml:space="preserve"> </w:t>
      </w:r>
      <w:r w:rsidRPr="00BD1BFD">
        <w:rPr>
          <w:b/>
          <w:sz w:val="26"/>
          <w:highlight w:val="green"/>
          <w:u w:val="single"/>
        </w:rPr>
        <w:t>nuclear menace</w:t>
      </w:r>
      <w:r w:rsidRPr="00513EBD">
        <w:rPr>
          <w:sz w:val="16"/>
        </w:rPr>
        <w:t xml:space="preserve"> </w:t>
      </w:r>
      <w:r w:rsidRPr="00BD1BFD">
        <w:rPr>
          <w:b/>
          <w:sz w:val="26"/>
          <w:highlight w:val="green"/>
          <w:u w:val="single"/>
        </w:rPr>
        <w:t>doesn’t get</w:t>
      </w:r>
      <w:r w:rsidRPr="00513EBD">
        <w:rPr>
          <w:sz w:val="16"/>
        </w:rPr>
        <w:t xml:space="preserve"> even </w:t>
      </w:r>
      <w:r w:rsidRPr="00BD1BFD">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w:t>
      </w:r>
      <w:r w:rsidRPr="00513EBD">
        <w:rPr>
          <w:sz w:val="16"/>
        </w:rPr>
        <w:lastRenderedPageBreak/>
        <w:t xml:space="preserve">seriously the warning signs exposed by this global emergency and work to reverse the drift toward war. If only one of these theories for peace were worsening, concerns would be easier to dismiss. But </w:t>
      </w:r>
      <w:r w:rsidRPr="00BD1BFD">
        <w:rPr>
          <w:b/>
          <w:sz w:val="26"/>
          <w:highlight w:val="green"/>
          <w:u w:val="single"/>
        </w:rPr>
        <w:t>together</w:t>
      </w:r>
      <w:r w:rsidRPr="00513EBD">
        <w:rPr>
          <w:sz w:val="16"/>
        </w:rPr>
        <w:t xml:space="preserve">, they are unsettling. While the world is not yet on the brink of </w:t>
      </w:r>
      <w:r w:rsidRPr="00BD1BFD">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BD1BFD">
        <w:rPr>
          <w:b/>
          <w:sz w:val="26"/>
          <w:highlight w:val="green"/>
          <w:u w:val="single"/>
        </w:rPr>
        <w:t>proxy wars</w:t>
      </w:r>
      <w:r w:rsidRPr="00513EBD">
        <w:rPr>
          <w:u w:val="single"/>
        </w:rPr>
        <w:t xml:space="preserve"> </w:t>
      </w:r>
      <w:r w:rsidRPr="00BD1BFD">
        <w:rPr>
          <w:b/>
          <w:sz w:val="26"/>
          <w:highlight w:val="green"/>
          <w:u w:val="single"/>
        </w:rPr>
        <w:t>could</w:t>
      </w:r>
      <w:r w:rsidRPr="00BD1BFD">
        <w:rPr>
          <w:highlight w:val="green"/>
          <w:u w:val="single"/>
        </w:rPr>
        <w:t xml:space="preserve"> </w:t>
      </w:r>
      <w:r w:rsidRPr="00513EBD">
        <w:rPr>
          <w:u w:val="single"/>
        </w:rPr>
        <w:t xml:space="preserve">soon </w:t>
      </w:r>
      <w:r w:rsidRPr="00BD1BFD">
        <w:rPr>
          <w:b/>
          <w:sz w:val="26"/>
          <w:highlight w:val="green"/>
          <w:u w:val="single"/>
        </w:rPr>
        <w:t xml:space="preserve">precipitate all-out </w:t>
      </w:r>
      <w:r w:rsidRPr="00BD1BFD">
        <w:rPr>
          <w:b/>
          <w:sz w:val="26"/>
          <w:highlight w:val="green"/>
          <w:u w:val="single"/>
          <w:bdr w:val="single" w:sz="18" w:space="0" w:color="auto"/>
        </w:rPr>
        <w:t>international conflicts</w:t>
      </w:r>
      <w:r w:rsidRPr="00BD1BFD">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BD1BFD">
        <w:rPr>
          <w:b/>
          <w:sz w:val="26"/>
          <w:highlight w:val="green"/>
          <w:u w:val="single"/>
        </w:rPr>
        <w:t>With</w:t>
      </w:r>
      <w:r w:rsidRPr="00513EBD">
        <w:rPr>
          <w:u w:val="single"/>
        </w:rPr>
        <w:t xml:space="preserve"> the </w:t>
      </w:r>
      <w:r w:rsidRPr="00BD1BFD">
        <w:rPr>
          <w:b/>
          <w:sz w:val="26"/>
          <w:highlight w:val="green"/>
          <w:u w:val="single"/>
        </w:rPr>
        <w:t>usual deterrents to conflict declining</w:t>
      </w:r>
      <w:r w:rsidRPr="00BD1BFD">
        <w:rPr>
          <w:highlight w:val="green"/>
          <w:u w:val="single"/>
        </w:rPr>
        <w:t xml:space="preserve"> </w:t>
      </w:r>
      <w:r w:rsidRPr="00513EBD">
        <w:rPr>
          <w:u w:val="single"/>
        </w:rPr>
        <w:t xml:space="preserve">around the world, </w:t>
      </w:r>
      <w:r w:rsidRPr="00BD1BFD">
        <w:rPr>
          <w:b/>
          <w:sz w:val="26"/>
          <w:highlight w:val="green"/>
          <w:u w:val="single"/>
          <w:bdr w:val="single" w:sz="18" w:space="0" w:color="auto"/>
        </w:rPr>
        <w:t>major wars could soon return</w:t>
      </w:r>
      <w:r w:rsidRPr="00513EBD">
        <w:rPr>
          <w:u w:val="single"/>
        </w:rPr>
        <w:t>.</w:t>
      </w:r>
    </w:p>
    <w:p w14:paraId="31EF5600" w14:textId="77777777" w:rsidR="00FC5556" w:rsidRDefault="00FC5556" w:rsidP="00FC5556">
      <w:pPr>
        <w:pStyle w:val="Heading3"/>
      </w:pPr>
      <w:r>
        <w:lastRenderedPageBreak/>
        <w:t>Soft Power</w:t>
      </w:r>
    </w:p>
    <w:p w14:paraId="45C3137E" w14:textId="77777777" w:rsidR="00FC5556" w:rsidRPr="00C562FC" w:rsidRDefault="00FC5556" w:rsidP="00FC5556">
      <w:pPr>
        <w:pStyle w:val="Heading4"/>
      </w:pPr>
      <w:r>
        <w:t xml:space="preserve">Alt Causes to Soft Power Decline – Labor isn’t key – 1AC Brand re-cutting </w:t>
      </w:r>
    </w:p>
    <w:p w14:paraId="67CFAC47" w14:textId="77777777" w:rsidR="00FC5556" w:rsidRPr="00202D0C" w:rsidRDefault="00FC5556" w:rsidP="00FC5556">
      <w:pPr>
        <w:rPr>
          <w:rFonts w:asciiTheme="majorHAnsi" w:hAnsiTheme="majorHAnsi" w:cstheme="majorHAnsi"/>
          <w:sz w:val="16"/>
          <w:szCs w:val="26"/>
        </w:rPr>
      </w:pPr>
      <w:r>
        <w:rPr>
          <w:rStyle w:val="Style13ptBold"/>
        </w:rPr>
        <w:t xml:space="preserve">1AC </w:t>
      </w:r>
      <w:r w:rsidRPr="00C562FC">
        <w:rPr>
          <w:rStyle w:val="Style13ptBold"/>
        </w:rPr>
        <w:t>Brand 21</w:t>
      </w:r>
      <w:r w:rsidRPr="00202D0C">
        <w:rPr>
          <w:rStyle w:val="Style13ptBold"/>
          <w:rFonts w:asciiTheme="majorHAnsi" w:hAnsiTheme="majorHAnsi" w:cstheme="majorHAnsi"/>
          <w:sz w:val="16"/>
          <w:szCs w:val="26"/>
        </w:rPr>
        <w:t xml:space="preserve"> </w:t>
      </w:r>
      <w:r w:rsidRPr="00202D0C">
        <w:rPr>
          <w:rFonts w:asciiTheme="majorHAnsi" w:hAnsiTheme="majorHAnsi" w:cstheme="majorHAnsi"/>
          <w:sz w:val="16"/>
          <w:szCs w:val="26"/>
        </w:rPr>
        <w:t>[Brand finance reports on a wide array of domestic and global news stories; news topics include politics/government, business, technology, religion, sports/entertainment, science/nature, and health/lifestyle</w:t>
      </w:r>
      <w:proofErr w:type="gramStart"/>
      <w:r w:rsidRPr="00202D0C">
        <w:rPr>
          <w:rFonts w:asciiTheme="majorHAnsi" w:hAnsiTheme="majorHAnsi" w:cstheme="majorHAnsi"/>
          <w:sz w:val="16"/>
          <w:szCs w:val="26"/>
        </w:rPr>
        <w:t xml:space="preserve">.  </w:t>
      </w:r>
      <w:proofErr w:type="gramEnd"/>
      <w:r w:rsidRPr="00202D0C">
        <w:rPr>
          <w:rFonts w:asciiTheme="majorHAnsi" w:hAnsiTheme="majorHAnsi" w:cstheme="majorHAnsi"/>
          <w:sz w:val="16"/>
          <w:szCs w:val="26"/>
        </w:rPr>
        <w:t>“The decline of US soft power? Last year's ranking leader, America plummets down the Global Soft Power Index.”  May 2, 2021</w:t>
      </w:r>
      <w:proofErr w:type="gramStart"/>
      <w:r w:rsidRPr="00202D0C">
        <w:rPr>
          <w:rFonts w:asciiTheme="majorHAnsi" w:hAnsiTheme="majorHAnsi" w:cstheme="majorHAnsi"/>
          <w:sz w:val="16"/>
          <w:szCs w:val="26"/>
        </w:rPr>
        <w:t xml:space="preserve">.  </w:t>
      </w:r>
      <w:proofErr w:type="gramEnd"/>
      <w:r w:rsidRPr="00202D0C">
        <w:rPr>
          <w:rFonts w:asciiTheme="majorHAnsi" w:hAnsiTheme="majorHAnsi" w:cstheme="majorHAnsi"/>
          <w:sz w:val="16"/>
          <w:szCs w:val="26"/>
        </w:rPr>
        <w:t>https://www.prnewswire.com/news-releases/the-decline-of-us-soft-power-last-years-ranking-leader-america-plummets-down-the-global-soft-power-index-301238970.html]</w:t>
      </w:r>
    </w:p>
    <w:p w14:paraId="25110207" w14:textId="77777777" w:rsidR="00FC5556" w:rsidRPr="00C562FC" w:rsidRDefault="00FC5556" w:rsidP="00FC5556">
      <w:pPr>
        <w:rPr>
          <w:rFonts w:asciiTheme="minorHAnsi" w:hAnsiTheme="minorHAnsi" w:cstheme="minorHAnsi"/>
          <w:szCs w:val="24"/>
          <w:u w:val="single"/>
        </w:rPr>
      </w:pPr>
      <w:r w:rsidRPr="00C562FC">
        <w:rPr>
          <w:rFonts w:asciiTheme="minorHAnsi" w:hAnsiTheme="minorHAnsi" w:cstheme="minorHAnsi"/>
          <w:sz w:val="16"/>
          <w:szCs w:val="24"/>
        </w:rPr>
        <w:t xml:space="preserve">LONDON, March 2, 2021 /PRNewswire/ -- </w:t>
      </w:r>
      <w:r w:rsidRPr="00BD1BFD">
        <w:rPr>
          <w:rFonts w:asciiTheme="minorHAnsi" w:hAnsiTheme="minorHAnsi" w:cstheme="minorHAnsi"/>
          <w:b/>
          <w:bCs/>
          <w:sz w:val="26"/>
          <w:szCs w:val="24"/>
          <w:highlight w:val="green"/>
          <w:u w:val="single"/>
        </w:rPr>
        <w:t>A year of widespread turmoil</w:t>
      </w:r>
      <w:r w:rsidRPr="00BD1BFD">
        <w:rPr>
          <w:rFonts w:asciiTheme="minorHAnsi" w:hAnsiTheme="minorHAnsi" w:cstheme="minorHAnsi"/>
          <w:szCs w:val="24"/>
          <w:highlight w:val="green"/>
          <w:u w:val="single"/>
        </w:rPr>
        <w:t xml:space="preserve"> </w:t>
      </w:r>
      <w:r w:rsidRPr="00C562FC">
        <w:rPr>
          <w:rFonts w:asciiTheme="minorHAnsi" w:hAnsiTheme="minorHAnsi" w:cstheme="minorHAnsi"/>
          <w:szCs w:val="24"/>
          <w:u w:val="single"/>
        </w:rPr>
        <w:t xml:space="preserve">is starkly </w:t>
      </w:r>
      <w:r w:rsidRPr="00BD1BFD">
        <w:rPr>
          <w:rFonts w:asciiTheme="minorHAnsi" w:hAnsiTheme="minorHAnsi" w:cstheme="minorHAnsi"/>
          <w:b/>
          <w:bCs/>
          <w:sz w:val="26"/>
          <w:szCs w:val="24"/>
          <w:highlight w:val="green"/>
          <w:u w:val="single"/>
        </w:rPr>
        <w:t>reflected in America's steep drop in the Global Soft Power Index</w:t>
      </w:r>
      <w:r w:rsidRPr="00C562FC">
        <w:rPr>
          <w:rFonts w:asciiTheme="minorHAnsi" w:hAnsiTheme="minorHAnsi" w:cstheme="minorHAnsi"/>
          <w:szCs w:val="24"/>
          <w:u w:val="single"/>
        </w:rPr>
        <w:t xml:space="preserve"> 2021, making the US the fastest-falling soft power nation globally</w:t>
      </w:r>
      <w:r w:rsidRPr="00C562FC">
        <w:rPr>
          <w:rFonts w:asciiTheme="minorHAnsi" w:hAnsiTheme="minorHAnsi" w:cstheme="minorHAnsi"/>
          <w:sz w:val="16"/>
          <w:szCs w:val="24"/>
        </w:rPr>
        <w:t xml:space="preserve">. Defined as ability to influence the preferences and behaviors of other nations around the world, </w:t>
      </w:r>
      <w:r w:rsidRPr="00C562FC">
        <w:rPr>
          <w:rFonts w:asciiTheme="minorHAnsi" w:hAnsiTheme="minorHAnsi" w:cstheme="minorHAnsi"/>
          <w:szCs w:val="24"/>
          <w:u w:val="single"/>
        </w:rPr>
        <w:t>soft power is linked to attraction or persuasion</w:t>
      </w:r>
      <w:r w:rsidRPr="00C562FC">
        <w:rPr>
          <w:rFonts w:asciiTheme="minorHAnsi" w:hAnsiTheme="minorHAnsi" w:cstheme="minorHAnsi"/>
          <w:sz w:val="16"/>
          <w:szCs w:val="24"/>
        </w:rPr>
        <w:t xml:space="preserve">, rather than coercion. Between a </w:t>
      </w:r>
      <w:r w:rsidRPr="00BD1BFD">
        <w:rPr>
          <w:rFonts w:asciiTheme="minorHAnsi" w:hAnsiTheme="minorHAnsi" w:cstheme="minorHAnsi"/>
          <w:b/>
          <w:sz w:val="26"/>
          <w:szCs w:val="24"/>
          <w:highlight w:val="green"/>
          <w:u w:val="single"/>
        </w:rPr>
        <w:t>turbulent election campaign</w:t>
      </w:r>
      <w:r w:rsidRPr="00BD1BFD">
        <w:rPr>
          <w:rFonts w:asciiTheme="minorHAnsi" w:hAnsiTheme="minorHAnsi" w:cstheme="minorHAnsi"/>
          <w:sz w:val="16"/>
          <w:szCs w:val="24"/>
          <w:highlight w:val="green"/>
        </w:rPr>
        <w:t xml:space="preserve"> </w:t>
      </w:r>
      <w:r w:rsidRPr="00C562FC">
        <w:rPr>
          <w:rFonts w:asciiTheme="minorHAnsi" w:hAnsiTheme="minorHAnsi" w:cstheme="minorHAnsi"/>
          <w:sz w:val="16"/>
          <w:szCs w:val="24"/>
        </w:rPr>
        <w:t xml:space="preserve">and a </w:t>
      </w:r>
      <w:r w:rsidRPr="00BD1BFD">
        <w:rPr>
          <w:rFonts w:asciiTheme="minorHAnsi" w:hAnsiTheme="minorHAnsi" w:cstheme="minorHAnsi"/>
          <w:b/>
          <w:sz w:val="26"/>
          <w:szCs w:val="24"/>
          <w:highlight w:val="green"/>
          <w:u w:val="single"/>
        </w:rPr>
        <w:t>haphazard COVID-19 response</w:t>
      </w:r>
      <w:r w:rsidRPr="00C562FC">
        <w:rPr>
          <w:rFonts w:asciiTheme="minorHAnsi" w:hAnsiTheme="minorHAnsi" w:cstheme="minorHAnsi"/>
          <w:sz w:val="16"/>
          <w:szCs w:val="24"/>
        </w:rPr>
        <w:t xml:space="preserve">, </w:t>
      </w:r>
      <w:r w:rsidRPr="00C562FC">
        <w:rPr>
          <w:rFonts w:asciiTheme="minorHAnsi" w:hAnsiTheme="minorHAnsi" w:cstheme="minorHAnsi"/>
          <w:szCs w:val="24"/>
          <w:u w:val="single"/>
        </w:rPr>
        <w:t>the US lost its position as the world's soft power superpower, falling from last year's 1st to 6th position</w:t>
      </w:r>
      <w:r w:rsidRPr="00C562FC">
        <w:rPr>
          <w:rFonts w:asciiTheme="minorHAnsi" w:hAnsiTheme="minorHAnsi" w:cstheme="minorHAnsi"/>
          <w:sz w:val="16"/>
          <w:szCs w:val="24"/>
        </w:rPr>
        <w:t xml:space="preserve"> in 2021. With an overall Index score of 55.9 out of 100, down by -11.2 points on last year's 67.1 – </w:t>
      </w:r>
      <w:r w:rsidRPr="00C562FC">
        <w:rPr>
          <w:rFonts w:asciiTheme="minorHAnsi" w:hAnsiTheme="minorHAnsi" w:cstheme="minorHAnsi"/>
          <w:szCs w:val="24"/>
          <w:u w:val="single"/>
        </w:rPr>
        <w:t>the US recorded a more significant decline than any other nation in the ranking</w:t>
      </w:r>
      <w:r w:rsidRPr="00C562FC">
        <w:rPr>
          <w:rFonts w:asciiTheme="minorHAnsi" w:hAnsiTheme="minorHAnsi" w:cstheme="minorHAnsi"/>
          <w:sz w:val="16"/>
          <w:szCs w:val="24"/>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C562FC">
        <w:rPr>
          <w:rFonts w:asciiTheme="minorHAnsi" w:hAnsiTheme="minorHAnsi" w:cstheme="minorHAnsi"/>
          <w:szCs w:val="24"/>
          <w:u w:val="single"/>
        </w:rPr>
        <w:t xml:space="preserve">the demise of US soft power began as early as 2017 under the Trump administration, </w:t>
      </w:r>
      <w:r w:rsidRPr="00C562FC">
        <w:rPr>
          <w:rStyle w:val="Emphasis"/>
          <w:rFonts w:asciiTheme="minorHAnsi" w:hAnsiTheme="minorHAnsi" w:cstheme="minorHAnsi"/>
          <w:sz w:val="24"/>
          <w:szCs w:val="24"/>
        </w:rPr>
        <w:t>but there is hope for recovery</w:t>
      </w:r>
      <w:r w:rsidRPr="00C562FC">
        <w:rPr>
          <w:rFonts w:asciiTheme="minorHAnsi" w:hAnsiTheme="minorHAnsi" w:cstheme="minorHAnsi"/>
          <w:sz w:val="16"/>
          <w:szCs w:val="24"/>
        </w:rPr>
        <w:t xml:space="preserve">: "Trump's narrow view of international allies, withdrawal from global agreements like the Paris Climate Accord, and lack of support for the WHO were already damaging American soft power before COVID-19 even hit. </w:t>
      </w:r>
      <w:r w:rsidRPr="00C562FC">
        <w:rPr>
          <w:rFonts w:asciiTheme="minorHAnsi" w:hAnsiTheme="minorHAnsi" w:cstheme="minorHAnsi"/>
          <w:szCs w:val="24"/>
          <w:u w:val="single"/>
        </w:rPr>
        <w:t>"</w:t>
      </w:r>
      <w:r w:rsidRPr="00BD1BFD">
        <w:rPr>
          <w:rFonts w:asciiTheme="minorHAnsi" w:hAnsiTheme="minorHAnsi" w:cstheme="minorHAnsi"/>
          <w:b/>
          <w:sz w:val="26"/>
          <w:szCs w:val="24"/>
          <w:highlight w:val="green"/>
          <w:u w:val="single"/>
        </w:rPr>
        <w:t>Trump</w:t>
      </w:r>
      <w:r w:rsidRPr="00BD1BFD">
        <w:rPr>
          <w:rFonts w:asciiTheme="minorHAnsi" w:hAnsiTheme="minorHAnsi" w:cstheme="minorHAnsi"/>
          <w:szCs w:val="24"/>
          <w:highlight w:val="green"/>
          <w:u w:val="single"/>
        </w:rPr>
        <w:t xml:space="preserve"> </w:t>
      </w:r>
      <w:r w:rsidRPr="00C562FC">
        <w:rPr>
          <w:rFonts w:asciiTheme="minorHAnsi" w:hAnsiTheme="minorHAnsi" w:cstheme="minorHAnsi"/>
          <w:szCs w:val="24"/>
          <w:u w:val="single"/>
        </w:rPr>
        <w:t xml:space="preserve">was the first president that </w:t>
      </w:r>
      <w:r w:rsidRPr="00BD1BFD">
        <w:rPr>
          <w:rFonts w:asciiTheme="minorHAnsi" w:hAnsiTheme="minorHAnsi" w:cstheme="minorHAnsi"/>
          <w:b/>
          <w:sz w:val="26"/>
          <w:szCs w:val="24"/>
          <w:highlight w:val="green"/>
          <w:u w:val="single"/>
        </w:rPr>
        <w:t>did not place a high emphasis on values</w:t>
      </w:r>
      <w:r w:rsidRPr="00C562FC">
        <w:rPr>
          <w:rFonts w:asciiTheme="minorHAnsi" w:hAnsiTheme="minorHAnsi" w:cstheme="minorHAnsi"/>
          <w:szCs w:val="24"/>
          <w:u w:val="single"/>
        </w:rPr>
        <w:t>. When America emphasized values, it made the nation more attractive to society, hence our soft power was unrivalled</w:t>
      </w:r>
      <w:r w:rsidRPr="00C562FC">
        <w:rPr>
          <w:rFonts w:asciiTheme="minorHAnsi" w:hAnsiTheme="minorHAnsi" w:cstheme="minorHAnsi"/>
          <w:sz w:val="16"/>
          <w:szCs w:val="24"/>
        </w:rPr>
        <w:t>. "The question is if we can recover our soft power, and I think the answer is yes. If America continues making 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C562FC">
        <w:rPr>
          <w:rFonts w:asciiTheme="minorHAnsi" w:hAnsiTheme="minorHAnsi" w:cstheme="minorHAnsi"/>
          <w:szCs w:val="24"/>
          <w:u w:val="single"/>
        </w:rPr>
        <w:t>There are more power centers today than ever before, and this increased competition for soft power means reproducing past results is going to be much tougher</w:t>
      </w:r>
      <w:r w:rsidRPr="00C562FC">
        <w:rPr>
          <w:rFonts w:asciiTheme="minorHAnsi" w:hAnsiTheme="minorHAnsi" w:cstheme="minorHAnsi"/>
          <w:sz w:val="16"/>
          <w:szCs w:val="24"/>
        </w:rPr>
        <w:t xml:space="preserve">. In this regard, I think </w:t>
      </w:r>
      <w:r w:rsidRPr="00C562FC">
        <w:rPr>
          <w:rFonts w:asciiTheme="minorHAnsi" w:hAnsiTheme="minorHAnsi" w:cstheme="minorHAnsi"/>
          <w:szCs w:val="24"/>
          <w:u w:val="single"/>
        </w:rPr>
        <w:t xml:space="preserve">the </w:t>
      </w:r>
      <w:r w:rsidRPr="00C562FC">
        <w:rPr>
          <w:rStyle w:val="Emphasis"/>
          <w:rFonts w:asciiTheme="minorHAnsi" w:hAnsiTheme="minorHAnsi" w:cstheme="minorHAnsi"/>
          <w:sz w:val="24"/>
          <w:szCs w:val="24"/>
        </w:rPr>
        <w:t>US is going to have to work a lot harder</w:t>
      </w:r>
      <w:r w:rsidRPr="00C562FC">
        <w:rPr>
          <w:rFonts w:asciiTheme="minorHAnsi" w:hAnsiTheme="minorHAnsi" w:cstheme="minorHAnsi"/>
          <w:sz w:val="16"/>
          <w:szCs w:val="24"/>
        </w:rPr>
        <w:t xml:space="preserve"> to re-establish its reputation in the next four years. "If a nation is divided, it becomes harder to attract others, and soft power will suffer as a result. </w:t>
      </w:r>
      <w:r w:rsidRPr="00C562FC">
        <w:rPr>
          <w:rFonts w:asciiTheme="minorHAnsi" w:hAnsiTheme="minorHAnsi" w:cstheme="minorHAnsi"/>
          <w:szCs w:val="24"/>
          <w:u w:val="single"/>
        </w:rPr>
        <w:t xml:space="preserve">Every government lives in coalition with its own people, regardless of the type of rule in place, and </w:t>
      </w:r>
      <w:r w:rsidRPr="00C562FC">
        <w:rPr>
          <w:rStyle w:val="Emphasis"/>
          <w:rFonts w:asciiTheme="minorHAnsi" w:hAnsiTheme="minorHAnsi" w:cstheme="minorHAnsi"/>
          <w:sz w:val="24"/>
          <w:szCs w:val="24"/>
        </w:rPr>
        <w:t>the greatest threat to the soft power of a country is dissonance between what it says it stands for and what its actions reveal it to stand for</w:t>
      </w:r>
      <w:r w:rsidRPr="00C562FC">
        <w:rPr>
          <w:rFonts w:asciiTheme="minorHAnsi" w:hAnsiTheme="minorHAnsi" w:cstheme="minorHAnsi"/>
          <w:szCs w:val="24"/>
          <w:u w:val="single"/>
        </w:rPr>
        <w:t>."</w:t>
      </w:r>
    </w:p>
    <w:p w14:paraId="18877F0B" w14:textId="77777777" w:rsidR="00FC5556" w:rsidRDefault="00FC5556" w:rsidP="00FC5556">
      <w:pPr>
        <w:pStyle w:val="Heading4"/>
      </w:pPr>
      <w:r>
        <w:t xml:space="preserve">US violations of International Labor Standards are </w:t>
      </w:r>
      <w:r>
        <w:rPr>
          <w:u w:val="single"/>
        </w:rPr>
        <w:t>inevitable</w:t>
      </w:r>
      <w:r>
        <w:t xml:space="preserve"> and </w:t>
      </w:r>
      <w:r>
        <w:rPr>
          <w:u w:val="single"/>
        </w:rPr>
        <w:t>multiple Alt Causes</w:t>
      </w:r>
      <w:r>
        <w:t xml:space="preserve"> other than the Right to Strike. </w:t>
      </w:r>
    </w:p>
    <w:p w14:paraId="21217AD3" w14:textId="77777777" w:rsidR="00FC5556" w:rsidRPr="00D114E0" w:rsidRDefault="00FC5556" w:rsidP="00FC5556">
      <w:r w:rsidRPr="00D114E0">
        <w:rPr>
          <w:rStyle w:val="Style13ptBold"/>
        </w:rPr>
        <w:t>Rosenberg 20</w:t>
      </w:r>
      <w:r>
        <w:t xml:space="preserve"> </w:t>
      </w:r>
      <w:r w:rsidRPr="00D114E0">
        <w:t>Eli Rosenberg 10-7-2020 "U.S. accused of violating international labor laws, forced-labor protections in new complaint"</w:t>
      </w:r>
      <w:r>
        <w:t xml:space="preserve"> </w:t>
      </w:r>
      <w:hyperlink r:id="rId10" w:history="1">
        <w:r w:rsidRPr="00906EA1">
          <w:rPr>
            <w:rStyle w:val="Hyperlink"/>
          </w:rPr>
          <w:t>https://www.washingtonpost.com/business/2020/10/08/international-complaint-worker-protections/</w:t>
        </w:r>
      </w:hyperlink>
      <w:r>
        <w:t xml:space="preserve"> (</w:t>
      </w:r>
      <w:r w:rsidRPr="00D114E0">
        <w:t>University of California at Los Angeles, BA in American literature and Latin American studies</w:t>
      </w:r>
      <w:r>
        <w:t xml:space="preserve">)//Elmer </w:t>
      </w:r>
    </w:p>
    <w:p w14:paraId="1C71C27A" w14:textId="77777777" w:rsidR="00FC5556" w:rsidRDefault="00FC5556" w:rsidP="00FC5556">
      <w:pPr>
        <w:rPr>
          <w:sz w:val="16"/>
        </w:rPr>
      </w:pPr>
      <w:r w:rsidRPr="00BD1BFD">
        <w:rPr>
          <w:b/>
          <w:sz w:val="26"/>
          <w:highlight w:val="green"/>
          <w:u w:val="single"/>
        </w:rPr>
        <w:lastRenderedPageBreak/>
        <w:t>Leaders</w:t>
      </w:r>
      <w:r w:rsidRPr="00BD1BFD">
        <w:rPr>
          <w:highlight w:val="green"/>
          <w:u w:val="single"/>
        </w:rPr>
        <w:t xml:space="preserve"> </w:t>
      </w:r>
      <w:r w:rsidRPr="00EF49BE">
        <w:rPr>
          <w:u w:val="single"/>
        </w:rPr>
        <w:t xml:space="preserve">representing </w:t>
      </w:r>
      <w:proofErr w:type="gramStart"/>
      <w:r w:rsidRPr="00EF49BE">
        <w:rPr>
          <w:u w:val="single"/>
        </w:rPr>
        <w:t>a large number of</w:t>
      </w:r>
      <w:proofErr w:type="gramEnd"/>
      <w:r w:rsidRPr="00EF49BE">
        <w:rPr>
          <w:u w:val="single"/>
        </w:rPr>
        <w:t xml:space="preserve"> U.S. trade unions </w:t>
      </w:r>
      <w:r w:rsidRPr="00BD1BFD">
        <w:rPr>
          <w:b/>
          <w:sz w:val="26"/>
          <w:highlight w:val="green"/>
          <w:u w:val="single"/>
        </w:rPr>
        <w:t>filed</w:t>
      </w:r>
      <w:r w:rsidRPr="00BD1BFD">
        <w:rPr>
          <w:highlight w:val="green"/>
          <w:u w:val="single"/>
        </w:rPr>
        <w:t xml:space="preserve"> </w:t>
      </w:r>
      <w:r w:rsidRPr="00EF49BE">
        <w:rPr>
          <w:u w:val="single"/>
        </w:rPr>
        <w:t xml:space="preserve">a </w:t>
      </w:r>
      <w:r w:rsidRPr="00BD1BFD">
        <w:rPr>
          <w:b/>
          <w:sz w:val="26"/>
          <w:highlight w:val="green"/>
          <w:u w:val="single"/>
        </w:rPr>
        <w:t>complaint</w:t>
      </w:r>
      <w:r w:rsidRPr="00BD1BFD">
        <w:rPr>
          <w:highlight w:val="green"/>
          <w:u w:val="single"/>
        </w:rPr>
        <w:t xml:space="preserve"> </w:t>
      </w:r>
      <w:r w:rsidRPr="00BD1BFD">
        <w:rPr>
          <w:b/>
          <w:sz w:val="26"/>
          <w:highlight w:val="green"/>
          <w:u w:val="single"/>
        </w:rPr>
        <w:t>with</w:t>
      </w:r>
      <w:r w:rsidRPr="00BD1BFD">
        <w:rPr>
          <w:highlight w:val="green"/>
          <w:u w:val="single"/>
        </w:rPr>
        <w:t xml:space="preserve"> </w:t>
      </w:r>
      <w:r w:rsidRPr="00EF49BE">
        <w:rPr>
          <w:u w:val="single"/>
        </w:rPr>
        <w:t xml:space="preserve">the </w:t>
      </w:r>
      <w:r w:rsidRPr="00BD1BFD">
        <w:rPr>
          <w:b/>
          <w:sz w:val="26"/>
          <w:highlight w:val="green"/>
          <w:u w:val="single"/>
        </w:rPr>
        <w:t>U</w:t>
      </w:r>
      <w:r w:rsidRPr="00EF49BE">
        <w:rPr>
          <w:u w:val="single"/>
        </w:rPr>
        <w:t xml:space="preserve">nited </w:t>
      </w:r>
      <w:r w:rsidRPr="00BD1BFD">
        <w:rPr>
          <w:b/>
          <w:sz w:val="26"/>
          <w:highlight w:val="green"/>
          <w:u w:val="single"/>
        </w:rPr>
        <w:t>N</w:t>
      </w:r>
      <w:r w:rsidRPr="00EF49BE">
        <w:rPr>
          <w:u w:val="single"/>
        </w:rPr>
        <w:t xml:space="preserve">ations’ </w:t>
      </w:r>
      <w:r w:rsidRPr="00BD1BFD">
        <w:rPr>
          <w:b/>
          <w:sz w:val="26"/>
          <w:highlight w:val="green"/>
          <w:u w:val="single"/>
        </w:rPr>
        <w:t>labor</w:t>
      </w:r>
      <w:r w:rsidRPr="00BD1BFD">
        <w:rPr>
          <w:highlight w:val="green"/>
          <w:u w:val="single"/>
        </w:rPr>
        <w:t xml:space="preserve"> </w:t>
      </w:r>
      <w:r w:rsidRPr="00BD1BFD">
        <w:rPr>
          <w:b/>
          <w:sz w:val="26"/>
          <w:highlight w:val="green"/>
          <w:u w:val="single"/>
        </w:rPr>
        <w:t>agency</w:t>
      </w:r>
      <w:r w:rsidRPr="00BD1BFD">
        <w:rPr>
          <w:highlight w:val="green"/>
          <w:u w:val="single"/>
        </w:rPr>
        <w:t xml:space="preserve"> </w:t>
      </w:r>
      <w:r w:rsidRPr="00EF49BE">
        <w:rPr>
          <w:u w:val="single"/>
        </w:rPr>
        <w:t xml:space="preserve">Wednesday, </w:t>
      </w:r>
      <w:r w:rsidRPr="00BD1BFD">
        <w:rPr>
          <w:b/>
          <w:sz w:val="26"/>
          <w:highlight w:val="green"/>
          <w:u w:val="single"/>
        </w:rPr>
        <w:t>arguing</w:t>
      </w:r>
      <w:r w:rsidRPr="00BD1BFD">
        <w:rPr>
          <w:highlight w:val="green"/>
          <w:u w:val="single"/>
        </w:rPr>
        <w:t xml:space="preserve"> </w:t>
      </w:r>
      <w:r w:rsidRPr="00EF49BE">
        <w:rPr>
          <w:u w:val="single"/>
        </w:rPr>
        <w:t xml:space="preserve">that the country under President </w:t>
      </w:r>
      <w:r w:rsidRPr="00BD1BFD">
        <w:rPr>
          <w:b/>
          <w:sz w:val="26"/>
          <w:highlight w:val="green"/>
          <w:u w:val="single"/>
        </w:rPr>
        <w:t>Trump</w:t>
      </w:r>
      <w:r w:rsidRPr="00BD1BFD">
        <w:rPr>
          <w:highlight w:val="green"/>
          <w:u w:val="single"/>
        </w:rPr>
        <w:t xml:space="preserve"> </w:t>
      </w:r>
      <w:r w:rsidRPr="00EF49BE">
        <w:rPr>
          <w:u w:val="single"/>
        </w:rPr>
        <w:t xml:space="preserve">has </w:t>
      </w:r>
      <w:r w:rsidRPr="00BD1BFD">
        <w:rPr>
          <w:b/>
          <w:sz w:val="26"/>
          <w:highlight w:val="green"/>
          <w:u w:val="single"/>
        </w:rPr>
        <w:t>violated</w:t>
      </w:r>
      <w:r w:rsidRPr="00BD1BFD">
        <w:rPr>
          <w:highlight w:val="green"/>
          <w:u w:val="single"/>
        </w:rPr>
        <w:t xml:space="preserve"> </w:t>
      </w:r>
      <w:r w:rsidRPr="00BD1BFD">
        <w:rPr>
          <w:b/>
          <w:sz w:val="26"/>
          <w:highlight w:val="green"/>
          <w:u w:val="single"/>
          <w:bdr w:val="single" w:sz="18" w:space="0" w:color="auto"/>
        </w:rPr>
        <w:t>international labor standards during the coronavirus pandemic.</w:t>
      </w:r>
      <w:r w:rsidRPr="00BD1BFD">
        <w:rPr>
          <w:highlight w:val="green"/>
          <w:u w:val="single"/>
        </w:rPr>
        <w:t xml:space="preserve"> </w:t>
      </w:r>
      <w:r w:rsidRPr="00EF49BE">
        <w:rPr>
          <w:u w:val="single"/>
        </w:rPr>
        <w:t xml:space="preserve">The complaint was </w:t>
      </w:r>
      <w:r w:rsidRPr="00EF49BE">
        <w:rPr>
          <w:b/>
          <w:u w:val="single"/>
        </w:rPr>
        <w:t>filed by</w:t>
      </w:r>
      <w:r w:rsidRPr="00EF49BE">
        <w:rPr>
          <w:u w:val="single"/>
        </w:rPr>
        <w:t xml:space="preserve"> the Service Employees International Union and the AFL-CIO at the Geneva headquarters of the International </w:t>
      </w:r>
      <w:proofErr w:type="spellStart"/>
      <w:r w:rsidRPr="00EF49BE">
        <w:rPr>
          <w:u w:val="single"/>
        </w:rPr>
        <w:t>Labour</w:t>
      </w:r>
      <w:proofErr w:type="spellEnd"/>
      <w:r w:rsidRPr="00EF49BE">
        <w:rPr>
          <w:u w:val="single"/>
        </w:rPr>
        <w:t xml:space="preserve"> Organization, a more than 100-year-old institution run by the U.N. that works to upholds human rights on work-related issues like safety and collective bargaining</w:t>
      </w:r>
      <w:r w:rsidRPr="005A14B5">
        <w:rPr>
          <w:sz w:val="16"/>
        </w:rPr>
        <w:t xml:space="preserve">. The complaint details numerous ways U.S. labor law and enforcement are failing </w:t>
      </w:r>
      <w:proofErr w:type="gramStart"/>
      <w:r w:rsidRPr="005A14B5">
        <w:rPr>
          <w:sz w:val="16"/>
        </w:rPr>
        <w:t>workers, and</w:t>
      </w:r>
      <w:proofErr w:type="gramEnd"/>
      <w:r w:rsidRPr="005A14B5">
        <w:rPr>
          <w:sz w:val="16"/>
        </w:rPr>
        <w:t xml:space="preserve"> spotlights their further weakening under Trump. </w:t>
      </w:r>
      <w:r w:rsidRPr="00EF49BE">
        <w:rPr>
          <w:u w:val="single"/>
        </w:rPr>
        <w:t xml:space="preserve">And it </w:t>
      </w:r>
      <w:r w:rsidRPr="00BD1BFD">
        <w:rPr>
          <w:b/>
          <w:sz w:val="26"/>
          <w:highlight w:val="green"/>
          <w:u w:val="single"/>
        </w:rPr>
        <w:t>charges</w:t>
      </w:r>
      <w:r w:rsidRPr="00BD1BFD">
        <w:rPr>
          <w:highlight w:val="green"/>
          <w:u w:val="single"/>
        </w:rPr>
        <w:t xml:space="preserve"> </w:t>
      </w:r>
      <w:r w:rsidRPr="00EF49BE">
        <w:rPr>
          <w:u w:val="single"/>
        </w:rPr>
        <w:t xml:space="preserve">the </w:t>
      </w:r>
      <w:r w:rsidRPr="00BD1BFD">
        <w:rPr>
          <w:b/>
          <w:sz w:val="26"/>
          <w:highlight w:val="green"/>
          <w:u w:val="single"/>
        </w:rPr>
        <w:t>U</w:t>
      </w:r>
      <w:r w:rsidRPr="00EF49BE">
        <w:rPr>
          <w:u w:val="single"/>
        </w:rPr>
        <w:t xml:space="preserve">nited </w:t>
      </w:r>
      <w:r w:rsidRPr="00BD1BFD">
        <w:rPr>
          <w:b/>
          <w:sz w:val="26"/>
          <w:highlight w:val="green"/>
          <w:u w:val="single"/>
        </w:rPr>
        <w:t>S</w:t>
      </w:r>
      <w:r w:rsidRPr="00EF49BE">
        <w:rPr>
          <w:u w:val="single"/>
        </w:rPr>
        <w:t xml:space="preserve">tates </w:t>
      </w:r>
      <w:r w:rsidRPr="00BD1BFD">
        <w:rPr>
          <w:b/>
          <w:sz w:val="26"/>
          <w:highlight w:val="green"/>
          <w:u w:val="single"/>
        </w:rPr>
        <w:t>with</w:t>
      </w:r>
      <w:r w:rsidRPr="00BD1BFD">
        <w:rPr>
          <w:highlight w:val="green"/>
          <w:u w:val="single"/>
        </w:rPr>
        <w:t xml:space="preserve"> </w:t>
      </w:r>
      <w:r w:rsidRPr="00BD1BFD">
        <w:rPr>
          <w:b/>
          <w:sz w:val="26"/>
          <w:highlight w:val="green"/>
          <w:u w:val="single"/>
        </w:rPr>
        <w:t>violating workers’ rights</w:t>
      </w:r>
      <w:r w:rsidRPr="00BD1BFD">
        <w:rPr>
          <w:highlight w:val="green"/>
          <w:u w:val="single"/>
        </w:rPr>
        <w:t xml:space="preserve"> </w:t>
      </w:r>
      <w:r w:rsidRPr="00EF49BE">
        <w:rPr>
          <w:u w:val="single"/>
        </w:rPr>
        <w:t xml:space="preserve">in terms not typically associated with well-off countries, at one point saying the bind many essential workers have been placed in during the pandemic — </w:t>
      </w:r>
      <w:r w:rsidRPr="00BD1BFD">
        <w:rPr>
          <w:b/>
          <w:sz w:val="26"/>
          <w:highlight w:val="green"/>
          <w:u w:val="single"/>
        </w:rPr>
        <w:t xml:space="preserve">forced to risk infection or lose their jobs </w:t>
      </w:r>
      <w:r w:rsidRPr="00EF49BE">
        <w:rPr>
          <w:u w:val="single"/>
        </w:rPr>
        <w:t xml:space="preserve">and potentially unemployment benefits </w:t>
      </w:r>
      <w:r w:rsidRPr="00BD1BFD">
        <w:rPr>
          <w:b/>
          <w:sz w:val="26"/>
          <w:highlight w:val="green"/>
          <w:u w:val="single"/>
        </w:rPr>
        <w:t>— amounts to a system of forced</w:t>
      </w:r>
      <w:r w:rsidRPr="00BD1BFD">
        <w:rPr>
          <w:highlight w:val="green"/>
          <w:u w:val="single"/>
        </w:rPr>
        <w:t xml:space="preserve"> </w:t>
      </w:r>
      <w:r w:rsidRPr="00BD1BFD">
        <w:rPr>
          <w:b/>
          <w:sz w:val="26"/>
          <w:highlight w:val="green"/>
          <w:u w:val="single"/>
        </w:rPr>
        <w:t>labor</w:t>
      </w:r>
      <w:r w:rsidRPr="005A14B5">
        <w:rPr>
          <w:sz w:val="16"/>
        </w:rPr>
        <w:t xml:space="preserve">. The complaint is another sign of the frustration over the treatment of workers under the Trump administration, </w:t>
      </w:r>
      <w:r w:rsidRPr="00EF49BE">
        <w:rPr>
          <w:u w:val="single"/>
        </w:rPr>
        <w:t>and it places the United States in the realm of potential wrongdoing typically occupied by less-developed and less-democratic countries.</w:t>
      </w:r>
      <w:r w:rsidRPr="005A14B5">
        <w:rPr>
          <w:sz w:val="16"/>
        </w:rPr>
        <w:t xml:space="preserve"> “Covid has laid bare what we already knew,” Richard </w:t>
      </w:r>
      <w:proofErr w:type="spellStart"/>
      <w:r w:rsidRPr="005A14B5">
        <w:rPr>
          <w:sz w:val="16"/>
        </w:rPr>
        <w:t>Trumka</w:t>
      </w:r>
      <w:proofErr w:type="spellEnd"/>
      <w:r w:rsidRPr="005A14B5">
        <w:rPr>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5A14B5">
        <w:rPr>
          <w:sz w:val="16"/>
        </w:rPr>
        <w:t>contractors</w:t>
      </w:r>
      <w:proofErr w:type="gramEnd"/>
      <w:r w:rsidRPr="005A14B5">
        <w:rPr>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5A14B5">
        <w:rPr>
          <w:sz w:val="16"/>
        </w:rPr>
        <w:t>Trumka</w:t>
      </w:r>
      <w:proofErr w:type="spellEnd"/>
      <w:r w:rsidRPr="005A14B5">
        <w:rPr>
          <w:sz w:val="16"/>
        </w:rPr>
        <w:t xml:space="preserve"> and SEIU President Mary Kay Henry. “This is tantamount to forced labor.” The complaint highlighted the racial implications of these orders too, arguing one executive order was inherently discriminatory because </w:t>
      </w:r>
      <w:proofErr w:type="gramStart"/>
      <w:r w:rsidRPr="005A14B5">
        <w:rPr>
          <w:sz w:val="16"/>
        </w:rPr>
        <w:t>the vast majority of</w:t>
      </w:r>
      <w:proofErr w:type="gramEnd"/>
      <w:r w:rsidRPr="005A14B5">
        <w:rPr>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533E8348" w14:textId="77777777" w:rsidR="00FC5556" w:rsidRDefault="00FC5556" w:rsidP="00FC5556">
      <w:pPr>
        <w:pStyle w:val="Heading4"/>
      </w:pPr>
      <w:r>
        <w:t>Soft Power “Liberal Order” fails and doesn’t solve Democracy or War.</w:t>
      </w:r>
    </w:p>
    <w:p w14:paraId="203F4D81" w14:textId="77777777" w:rsidR="00FC5556" w:rsidRPr="00FA3EEC" w:rsidRDefault="00FC5556" w:rsidP="00FC5556">
      <w:pPr>
        <w:rPr>
          <w:szCs w:val="20"/>
        </w:rPr>
      </w:pPr>
      <w:r>
        <w:rPr>
          <w:szCs w:val="20"/>
        </w:rPr>
        <w:t xml:space="preserve">Dr. </w:t>
      </w:r>
      <w:r w:rsidRPr="00FA3EEC">
        <w:rPr>
          <w:szCs w:val="20"/>
        </w:rPr>
        <w:t>Paul</w:t>
      </w:r>
      <w:r>
        <w:rPr>
          <w:szCs w:val="20"/>
        </w:rPr>
        <w:t xml:space="preserve"> </w:t>
      </w:r>
      <w:r w:rsidRPr="00CA5341">
        <w:rPr>
          <w:rStyle w:val="Style13ptBold"/>
        </w:rPr>
        <w:t>Staniland 18</w:t>
      </w:r>
      <w:r>
        <w:rPr>
          <w:szCs w:val="20"/>
        </w:rPr>
        <w:t>,</w:t>
      </w:r>
      <w:r w:rsidRPr="00FA3EEC">
        <w:rPr>
          <w:szCs w:val="20"/>
        </w:rPr>
        <w:t xml:space="preserve"> Associate Professor of Political Science and Chair of the Committee on International Relations at the </w:t>
      </w:r>
      <w:r w:rsidRPr="00CA5341">
        <w:t xml:space="preserve">University of Chicago, 7/29/18, "Misreading the ‘Liberal Order:’ Why We Need New Thinking in American Foreign Policy;" Lawfare, </w:t>
      </w:r>
      <w:hyperlink r:id="rId11" w:history="1">
        <w:r w:rsidRPr="00CA5341">
          <w:t>https://www.lawfareblog.com/misreading-liberal-order-why-we-need-new-thinking-american-foreign-policy</w:t>
        </w:r>
      </w:hyperlink>
    </w:p>
    <w:p w14:paraId="378D1A5E" w14:textId="77777777" w:rsidR="00FC5556" w:rsidRPr="004C76E9" w:rsidRDefault="00FC5556" w:rsidP="00FC5556">
      <w:pPr>
        <w:rPr>
          <w:sz w:val="16"/>
          <w:szCs w:val="12"/>
        </w:rPr>
      </w:pPr>
      <w:r w:rsidRPr="001672B8">
        <w:rPr>
          <w:rStyle w:val="Emphasis"/>
          <w:szCs w:val="20"/>
        </w:rPr>
        <w:t>Pushing back</w:t>
      </w:r>
      <w:r w:rsidRPr="001672B8">
        <w:rPr>
          <w:rStyle w:val="StyleUnderline"/>
          <w:szCs w:val="20"/>
        </w:rPr>
        <w:t xml:space="preserve"> against Trump’s foreign policy is an </w:t>
      </w:r>
      <w:r w:rsidRPr="00CA5341">
        <w:rPr>
          <w:rStyle w:val="Emphasis"/>
          <w:szCs w:val="20"/>
        </w:rPr>
        <w:t>important goal</w:t>
      </w:r>
      <w:r w:rsidRPr="00CA5341">
        <w:rPr>
          <w:rStyle w:val="StyleUnderline"/>
          <w:szCs w:val="20"/>
        </w:rPr>
        <w:t>.</w:t>
      </w:r>
      <w:r w:rsidRPr="004C76E9">
        <w:rPr>
          <w:sz w:val="16"/>
          <w:szCs w:val="20"/>
        </w:rPr>
        <w:t xml:space="preserve"> But </w:t>
      </w:r>
      <w:r w:rsidRPr="00CA5341">
        <w:rPr>
          <w:rStyle w:val="StyleUnderline"/>
          <w:szCs w:val="20"/>
        </w:rPr>
        <w:t xml:space="preserve">moving forward requires a </w:t>
      </w:r>
      <w:r w:rsidRPr="00CA5341">
        <w:rPr>
          <w:rStyle w:val="Emphasis"/>
          <w:szCs w:val="20"/>
        </w:rPr>
        <w:t>more serious analysis</w:t>
      </w:r>
      <w:r w:rsidRPr="00CA5341">
        <w:rPr>
          <w:rStyle w:val="StyleUnderline"/>
          <w:szCs w:val="20"/>
        </w:rPr>
        <w:t xml:space="preserve"> than claiming that </w:t>
      </w:r>
      <w:r w:rsidRPr="00BD1BFD">
        <w:rPr>
          <w:rStyle w:val="StyleUnderline"/>
          <w:szCs w:val="20"/>
          <w:highlight w:val="green"/>
        </w:rPr>
        <w:t>the “</w:t>
      </w:r>
      <w:r w:rsidRPr="00BD1BFD">
        <w:rPr>
          <w:rStyle w:val="Emphasis"/>
          <w:szCs w:val="20"/>
          <w:highlight w:val="green"/>
        </w:rPr>
        <w:t>liberal international order</w:t>
      </w:r>
      <w:r w:rsidRPr="00BD1BFD">
        <w:rPr>
          <w:rStyle w:val="StyleUnderline"/>
          <w:szCs w:val="20"/>
          <w:highlight w:val="green"/>
        </w:rPr>
        <w:t>” was</w:t>
      </w:r>
      <w:r w:rsidRPr="004C76E9">
        <w:rPr>
          <w:sz w:val="16"/>
          <w:szCs w:val="12"/>
        </w:rPr>
        <w:t xml:space="preserve"> the centerpiece of past U.S. foreign-policy successes, and thus should be again. Both claims are flawed. We need to understand the limits of the liberal international order, where it previously failed to deliver benefits, and why it offers little guidance for many contemporary questions. </w:t>
      </w:r>
    </w:p>
    <w:p w14:paraId="3B394D15" w14:textId="77777777" w:rsidR="00FC5556" w:rsidRPr="004C76E9" w:rsidRDefault="00FC5556" w:rsidP="00FC5556">
      <w:pPr>
        <w:rPr>
          <w:sz w:val="16"/>
          <w:szCs w:val="12"/>
        </w:rPr>
      </w:pPr>
      <w:r w:rsidRPr="004C76E9">
        <w:rPr>
          <w:sz w:val="16"/>
          <w:szCs w:val="12"/>
        </w:rPr>
        <w:t xml:space="preserve">First, advocates of the order tend to skim past the policies pursued under the liberal order that have not worked. These mistakes need to be directly confronted to do better in the future. </w:t>
      </w:r>
    </w:p>
    <w:p w14:paraId="204EFCAB" w14:textId="77777777" w:rsidR="00FC5556" w:rsidRPr="004C76E9" w:rsidRDefault="00FC5556" w:rsidP="00FC5556">
      <w:pPr>
        <w:rPr>
          <w:sz w:val="16"/>
          <w:szCs w:val="12"/>
        </w:rPr>
      </w:pPr>
      <w:r w:rsidRPr="004C76E9">
        <w:rPr>
          <w:sz w:val="16"/>
          <w:szCs w:val="12"/>
        </w:rPr>
        <w:t xml:space="preserve">Proponents of the order, however, often present a narrow and highly selective reading of history that ignores much of the coercion, violence, and instability that accompanied post-war history. Problematic outcomes are treated as either aberrant exceptions or as not truly characterizing the order. One recent defense of the liberal order by prominent liberal institutionalists Daniel </w:t>
      </w:r>
      <w:proofErr w:type="spellStart"/>
      <w:r w:rsidRPr="004C76E9">
        <w:rPr>
          <w:sz w:val="16"/>
          <w:szCs w:val="12"/>
        </w:rPr>
        <w:t>Deudney</w:t>
      </w:r>
      <w:proofErr w:type="spellEnd"/>
      <w:r w:rsidRPr="004C76E9">
        <w:rPr>
          <w:sz w:val="16"/>
          <w:szCs w:val="12"/>
        </w:rPr>
        <w:t xml:space="preserve"> and G. John Ikenberry, for instance, does not mention Iraq, Afghanistan, Vietnam, or Libya. Professors Stephen Chaudoin, Helen Milner, and Dustin Tingley herald the </w:t>
      </w:r>
      <w:r w:rsidRPr="004C76E9">
        <w:rPr>
          <w:sz w:val="16"/>
          <w:szCs w:val="12"/>
        </w:rPr>
        <w:lastRenderedPageBreak/>
        <w:t xml:space="preserve">order’s “support for freedom, democracy, human rights, a free press.” Kori Schake writes that Western democracies’ wars are “about enlarging the perimeter of security and prosperity, expanding and consolidating the liberal order.” Historian Hal Brands argues that the order has advocated “political liberalism in the form of representative government and human rights; and other liberal concepts, such as nonaggression, self-determination, and the peaceful settlement of disputes.” </w:t>
      </w:r>
    </w:p>
    <w:p w14:paraId="113FDE07" w14:textId="77777777" w:rsidR="00FC5556" w:rsidRDefault="00FC5556" w:rsidP="00FC5556">
      <w:pPr>
        <w:rPr>
          <w:szCs w:val="20"/>
          <w:u w:val="single"/>
        </w:rPr>
      </w:pPr>
      <w:r w:rsidRPr="004C76E9">
        <w:rPr>
          <w:sz w:val="16"/>
          <w:szCs w:val="12"/>
        </w:rPr>
        <w:t xml:space="preserve">Other analysts have persuasively argued that these accounts create an “imagined” picture of post-World War II history. Patrick Porter outlines in detail how coercive, violent, and hypocritical U.S. foreign policy has often been. To the extent an international liberal order ever actually existed beyond a small cluster of countries, writes Nick Danforth, it was recent and short-lived. Thomas Meaney and Stephen Wertheim further argue that “critics exaggerate Mr. Trump’s abnormality,” situating him within a long history of the pursuit of American self-interest. Graham Allison—no bomb-throwing radical—has recently written that the order </w:t>
      </w:r>
      <w:r w:rsidRPr="00BD1BFD">
        <w:rPr>
          <w:rStyle w:val="StyleUnderline"/>
          <w:szCs w:val="20"/>
          <w:highlight w:val="green"/>
        </w:rPr>
        <w:t xml:space="preserve">was a </w:t>
      </w:r>
      <w:r w:rsidRPr="00BD1BFD">
        <w:rPr>
          <w:rStyle w:val="Emphasis"/>
          <w:highlight w:val="green"/>
        </w:rPr>
        <w:t>“myth”</w:t>
      </w:r>
      <w:r w:rsidRPr="004C76E9">
        <w:rPr>
          <w:sz w:val="16"/>
        </w:rPr>
        <w:t xml:space="preserve"> </w:t>
      </w:r>
      <w:r w:rsidRPr="004C76E9">
        <w:rPr>
          <w:sz w:val="16"/>
          <w:szCs w:val="20"/>
        </w:rPr>
        <w:t xml:space="preserve">and that </w:t>
      </w:r>
      <w:r w:rsidRPr="00BD1BFD">
        <w:rPr>
          <w:rStyle w:val="Emphasis"/>
          <w:szCs w:val="20"/>
          <w:highlight w:val="green"/>
        </w:rPr>
        <w:t>credit</w:t>
      </w:r>
      <w:r w:rsidRPr="00BD1BFD">
        <w:rPr>
          <w:rStyle w:val="StyleUnderline"/>
          <w:szCs w:val="20"/>
          <w:highlight w:val="green"/>
        </w:rPr>
        <w:t xml:space="preserve"> for</w:t>
      </w:r>
      <w:r w:rsidRPr="00CA5341">
        <w:rPr>
          <w:rStyle w:val="StyleUnderline"/>
          <w:szCs w:val="20"/>
        </w:rPr>
        <w:t xml:space="preserve"> the </w:t>
      </w:r>
      <w:r w:rsidRPr="00BD1BFD">
        <w:rPr>
          <w:rStyle w:val="Emphasis"/>
          <w:szCs w:val="20"/>
          <w:highlight w:val="green"/>
        </w:rPr>
        <w:t>lack of great power war</w:t>
      </w:r>
      <w:r w:rsidRPr="00BD1BFD">
        <w:rPr>
          <w:rStyle w:val="StyleUnderline"/>
          <w:szCs w:val="20"/>
          <w:highlight w:val="green"/>
        </w:rPr>
        <w:t xml:space="preserve"> </w:t>
      </w:r>
      <w:r w:rsidRPr="00BD1BFD">
        <w:rPr>
          <w:rStyle w:val="Emphasis"/>
          <w:szCs w:val="20"/>
          <w:highlight w:val="green"/>
        </w:rPr>
        <w:t>should instead go to nuclear deterrence</w:t>
      </w:r>
      <w:r w:rsidRPr="00CA5341">
        <w:rPr>
          <w:rStyle w:val="StyleUnderline"/>
        </w:rPr>
        <w:t xml:space="preserve">. </w:t>
      </w:r>
      <w:r w:rsidRPr="001672B8">
        <w:rPr>
          <w:rStyle w:val="Emphasis"/>
          <w:szCs w:val="20"/>
        </w:rPr>
        <w:t>Coercion</w:t>
      </w:r>
      <w:r w:rsidRPr="001672B8">
        <w:rPr>
          <w:rStyle w:val="StyleUnderline"/>
          <w:szCs w:val="20"/>
        </w:rPr>
        <w:t xml:space="preserve"> and </w:t>
      </w:r>
      <w:r w:rsidRPr="001672B8">
        <w:rPr>
          <w:rStyle w:val="Emphasis"/>
          <w:szCs w:val="20"/>
        </w:rPr>
        <w:t>disregard</w:t>
      </w:r>
      <w:r w:rsidRPr="001672B8">
        <w:rPr>
          <w:rStyle w:val="StyleUnderline"/>
          <w:szCs w:val="20"/>
        </w:rPr>
        <w:t xml:space="preserve"> for </w:t>
      </w:r>
      <w:r w:rsidRPr="004C76E9">
        <w:rPr>
          <w:sz w:val="16"/>
          <w:szCs w:val="20"/>
        </w:rPr>
        <w:t>both</w:t>
      </w:r>
      <w:r w:rsidRPr="001672B8">
        <w:rPr>
          <w:rStyle w:val="StyleUnderline"/>
          <w:szCs w:val="20"/>
        </w:rPr>
        <w:t xml:space="preserve"> </w:t>
      </w:r>
      <w:r w:rsidRPr="001672B8">
        <w:rPr>
          <w:rStyle w:val="Emphasis"/>
          <w:szCs w:val="20"/>
        </w:rPr>
        <w:t>allies</w:t>
      </w:r>
      <w:r w:rsidRPr="001672B8">
        <w:rPr>
          <w:rStyle w:val="StyleUnderline"/>
          <w:szCs w:val="20"/>
        </w:rPr>
        <w:t xml:space="preserve"> and </w:t>
      </w:r>
      <w:r w:rsidRPr="001672B8">
        <w:rPr>
          <w:rStyle w:val="Emphasis"/>
          <w:szCs w:val="20"/>
        </w:rPr>
        <w:t>political liberalism</w:t>
      </w:r>
      <w:r w:rsidRPr="001672B8">
        <w:rPr>
          <w:rStyle w:val="StyleUnderline"/>
          <w:szCs w:val="20"/>
        </w:rPr>
        <w:t xml:space="preserve"> have been </w:t>
      </w:r>
      <w:r w:rsidRPr="001672B8">
        <w:rPr>
          <w:rStyle w:val="Emphasis"/>
          <w:szCs w:val="20"/>
        </w:rPr>
        <w:t>entirely compatible</w:t>
      </w:r>
      <w:r w:rsidRPr="001672B8">
        <w:rPr>
          <w:rStyle w:val="StyleUnderline"/>
          <w:szCs w:val="20"/>
        </w:rPr>
        <w:t xml:space="preserve"> with the “</w:t>
      </w:r>
      <w:r w:rsidRPr="001672B8">
        <w:rPr>
          <w:rStyle w:val="Emphasis"/>
          <w:szCs w:val="20"/>
        </w:rPr>
        <w:t>liberal</w:t>
      </w:r>
      <w:r w:rsidRPr="001672B8">
        <w:rPr>
          <w:rStyle w:val="StyleUnderline"/>
          <w:szCs w:val="20"/>
        </w:rPr>
        <w:t xml:space="preserve">” </w:t>
      </w:r>
      <w:r w:rsidRPr="001672B8">
        <w:rPr>
          <w:rStyle w:val="Emphasis"/>
          <w:szCs w:val="20"/>
        </w:rPr>
        <w:t>order</w:t>
      </w:r>
      <w:r w:rsidRPr="001672B8">
        <w:rPr>
          <w:rStyle w:val="StyleUnderline"/>
          <w:szCs w:val="20"/>
        </w:rPr>
        <w:t>.</w:t>
      </w:r>
      <w:r w:rsidRPr="001672B8">
        <w:rPr>
          <w:szCs w:val="20"/>
          <w:u w:val="single"/>
        </w:rPr>
        <w:t xml:space="preserve"> </w:t>
      </w:r>
    </w:p>
    <w:p w14:paraId="5A3564F8" w14:textId="77777777" w:rsidR="00FC5556" w:rsidRPr="004C76E9" w:rsidRDefault="00FC5556" w:rsidP="00FC5556">
      <w:pPr>
        <w:rPr>
          <w:sz w:val="16"/>
          <w:szCs w:val="20"/>
        </w:rPr>
      </w:pPr>
      <w:r w:rsidRPr="004C76E9">
        <w:rPr>
          <w:sz w:val="16"/>
          <w:szCs w:val="20"/>
        </w:rPr>
        <w:t xml:space="preserve">The last two decades have been a bumpy ride for U.S. foreign policy. Since 9/11, we have seen the disintegration of Syria, Yemen, and Libya, a war without end in Afghanistan, the collapse of the Arab Spring, the rise and resurgence of the Islamic State, and the distinctly mixed success of strategies aimed at managing China’s rise. At home, the growth of a national-security state has placed remarkable power in the hands of Donald Trump. Simply returning to the old order is no guarantee of good results. Grappling openly with failure and self-inflicted wounds—while also acknowledging clear benefits of the order—is essential for moving beyond self-congratulatory platitudes. </w:t>
      </w:r>
    </w:p>
    <w:p w14:paraId="4D6F614C" w14:textId="77777777" w:rsidR="00FC5556" w:rsidRPr="004C76E9" w:rsidRDefault="00FC5556" w:rsidP="00FC5556">
      <w:pPr>
        <w:rPr>
          <w:sz w:val="16"/>
          <w:szCs w:val="20"/>
        </w:rPr>
      </w:pPr>
      <w:r w:rsidRPr="004C76E9">
        <w:rPr>
          <w:sz w:val="16"/>
          <w:szCs w:val="20"/>
        </w:rPr>
        <w:t xml:space="preserve">Second, </w:t>
      </w:r>
      <w:r w:rsidRPr="00BD1BFD">
        <w:rPr>
          <w:rStyle w:val="StyleUnderline"/>
          <w:szCs w:val="20"/>
          <w:highlight w:val="green"/>
        </w:rPr>
        <w:t>the</w:t>
      </w:r>
      <w:r w:rsidRPr="00CA5341">
        <w:rPr>
          <w:rStyle w:val="StyleUnderline"/>
          <w:szCs w:val="20"/>
        </w:rPr>
        <w:t xml:space="preserve"> liberal </w:t>
      </w:r>
      <w:r w:rsidRPr="00BD1BFD">
        <w:rPr>
          <w:rStyle w:val="StyleUnderline"/>
          <w:szCs w:val="20"/>
          <w:highlight w:val="green"/>
        </w:rPr>
        <w:t>order</w:t>
      </w:r>
      <w:r w:rsidRPr="004C76E9">
        <w:rPr>
          <w:sz w:val="16"/>
          <w:szCs w:val="20"/>
        </w:rPr>
        <w:t xml:space="preserve"> in its idealized form </w:t>
      </w:r>
      <w:r w:rsidRPr="00BD1BFD">
        <w:rPr>
          <w:rStyle w:val="StyleUnderline"/>
          <w:szCs w:val="20"/>
          <w:highlight w:val="green"/>
        </w:rPr>
        <w:t xml:space="preserve">had </w:t>
      </w:r>
      <w:r w:rsidRPr="00BD1BFD">
        <w:rPr>
          <w:rStyle w:val="Emphasis"/>
          <w:szCs w:val="20"/>
          <w:highlight w:val="green"/>
        </w:rPr>
        <w:t>very limited reach</w:t>
      </w:r>
      <w:r w:rsidRPr="00BD1BFD">
        <w:rPr>
          <w:rStyle w:val="StyleUnderline"/>
          <w:szCs w:val="20"/>
          <w:highlight w:val="green"/>
        </w:rPr>
        <w:t xml:space="preserve"> into</w:t>
      </w:r>
      <w:r w:rsidRPr="001672B8">
        <w:rPr>
          <w:rStyle w:val="StyleUnderline"/>
          <w:szCs w:val="20"/>
        </w:rPr>
        <w:t xml:space="preserve"> what are now </w:t>
      </w:r>
      <w:r w:rsidRPr="001672B8">
        <w:rPr>
          <w:rStyle w:val="Emphasis"/>
          <w:szCs w:val="20"/>
        </w:rPr>
        <w:t>pivotal areas of U.S. security policy</w:t>
      </w:r>
      <w:r w:rsidRPr="001672B8">
        <w:rPr>
          <w:rStyle w:val="StyleUnderline"/>
          <w:szCs w:val="20"/>
        </w:rPr>
        <w:t xml:space="preserve">: </w:t>
      </w:r>
      <w:r w:rsidRPr="00BD1BFD">
        <w:rPr>
          <w:rStyle w:val="Emphasis"/>
          <w:szCs w:val="20"/>
          <w:highlight w:val="green"/>
        </w:rPr>
        <w:t>Asia</w:t>
      </w:r>
      <w:r w:rsidRPr="00CA5341">
        <w:rPr>
          <w:rStyle w:val="StyleUnderline"/>
          <w:szCs w:val="20"/>
        </w:rPr>
        <w:t xml:space="preserve">, the </w:t>
      </w:r>
      <w:r w:rsidRPr="00BD1BFD">
        <w:rPr>
          <w:rStyle w:val="Emphasis"/>
          <w:szCs w:val="20"/>
          <w:highlight w:val="green"/>
        </w:rPr>
        <w:t>Middle East</w:t>
      </w:r>
      <w:r w:rsidRPr="00BD1BFD">
        <w:rPr>
          <w:rStyle w:val="StyleUnderline"/>
          <w:szCs w:val="20"/>
          <w:highlight w:val="green"/>
        </w:rPr>
        <w:t>, and</w:t>
      </w:r>
      <w:r w:rsidRPr="00CA5341">
        <w:rPr>
          <w:rStyle w:val="StyleUnderline"/>
          <w:szCs w:val="20"/>
        </w:rPr>
        <w:t xml:space="preserve"> </w:t>
      </w:r>
      <w:r w:rsidRPr="001672B8">
        <w:rPr>
          <w:rStyle w:val="StyleUnderline"/>
          <w:szCs w:val="20"/>
        </w:rPr>
        <w:t xml:space="preserve">the </w:t>
      </w:r>
      <w:r w:rsidRPr="00BD1BFD">
        <w:rPr>
          <w:rStyle w:val="Emphasis"/>
          <w:highlight w:val="green"/>
        </w:rPr>
        <w:t>“developing world”</w:t>
      </w:r>
      <w:r w:rsidRPr="004C76E9">
        <w:rPr>
          <w:sz w:val="16"/>
          <w:szCs w:val="20"/>
        </w:rPr>
        <w:t xml:space="preserve"> more broadly. The core of the liberal order remains transatlantic, but Asia is now growing dramatically in wealth and military power. What is the record of the order in the region? There was certainly some democracy promotion when authoritarian regimes began to totter, but there was also deep, sustained cooperation with dictators like Suharto and Ferdinand Marcos; while there are some regional institutions (such as ASEAN), they are comparatively weak; while there are some rules, they have been deeply contested. Close U.S. allies like Japan, Taiwan, and South Korea (the latter two experiencing long bouts of U.S.-allied autocracy) were not integrated into a broad alliance pact like NATO. India and Pakistan were never part of the core order, and China was only very partially integrated (primarily into the economic pillar of the order, and through ad hoc security cooperation from the 1970s). Southeast Asia has been a site of warfare and authoritarianism for much of its post-1945 history. </w:t>
      </w:r>
    </w:p>
    <w:p w14:paraId="44F48D55" w14:textId="77777777" w:rsidR="00FC5556" w:rsidRPr="004C76E9" w:rsidRDefault="00FC5556" w:rsidP="00FC5556">
      <w:pPr>
        <w:rPr>
          <w:sz w:val="16"/>
          <w:szCs w:val="20"/>
        </w:rPr>
      </w:pPr>
      <w:r w:rsidRPr="004C76E9">
        <w:rPr>
          <w:sz w:val="16"/>
          <w:szCs w:val="20"/>
        </w:rPr>
        <w:t xml:space="preserve">The United States has long considered the Middle East vital to its security, but the extent to which the United States should invest its own blood and treasure in protecting the area was always up for debate. It was only in the 1970s that the United States decided it was prepared to use force to defend the region; “dual containment” in the 1990s was always controversial, while </w:t>
      </w:r>
      <w:r w:rsidRPr="001672B8">
        <w:rPr>
          <w:rStyle w:val="StyleUnderline"/>
          <w:szCs w:val="20"/>
        </w:rPr>
        <w:t xml:space="preserve">the invasion of </w:t>
      </w:r>
      <w:r w:rsidRPr="001672B8">
        <w:rPr>
          <w:rStyle w:val="Emphasis"/>
          <w:szCs w:val="20"/>
        </w:rPr>
        <w:t>Iraq</w:t>
      </w:r>
      <w:r w:rsidRPr="001672B8">
        <w:rPr>
          <w:rStyle w:val="StyleUnderline"/>
          <w:szCs w:val="20"/>
        </w:rPr>
        <w:t xml:space="preserve"> and its </w:t>
      </w:r>
      <w:r w:rsidRPr="001672B8">
        <w:rPr>
          <w:rStyle w:val="Emphasis"/>
          <w:szCs w:val="20"/>
        </w:rPr>
        <w:t>chaotic aftermath</w:t>
      </w:r>
      <w:r w:rsidRPr="001672B8">
        <w:rPr>
          <w:rStyle w:val="StyleUnderline"/>
          <w:szCs w:val="20"/>
        </w:rPr>
        <w:t xml:space="preserve"> revealed </w:t>
      </w:r>
      <w:r w:rsidRPr="001672B8">
        <w:rPr>
          <w:rStyle w:val="Emphasis"/>
          <w:szCs w:val="20"/>
        </w:rPr>
        <w:t>deep fissures</w:t>
      </w:r>
      <w:r w:rsidRPr="001672B8">
        <w:rPr>
          <w:rStyle w:val="StyleUnderline"/>
          <w:szCs w:val="20"/>
        </w:rPr>
        <w:t xml:space="preserve"> over how much presence was </w:t>
      </w:r>
      <w:r w:rsidRPr="001672B8">
        <w:rPr>
          <w:rStyle w:val="Emphasis"/>
          <w:szCs w:val="20"/>
        </w:rPr>
        <w:t>enough</w:t>
      </w:r>
      <w:r w:rsidRPr="001672B8">
        <w:rPr>
          <w:rStyle w:val="StyleUnderline"/>
          <w:szCs w:val="20"/>
        </w:rPr>
        <w:t xml:space="preserve">. Meanwhile, </w:t>
      </w:r>
      <w:r w:rsidRPr="001672B8">
        <w:rPr>
          <w:rStyle w:val="Emphasis"/>
          <w:szCs w:val="20"/>
        </w:rPr>
        <w:t>liberalism, democracy, human rights</w:t>
      </w:r>
      <w:r w:rsidRPr="001672B8">
        <w:rPr>
          <w:rStyle w:val="StyleUnderline"/>
          <w:szCs w:val="20"/>
        </w:rPr>
        <w:t xml:space="preserve">, and </w:t>
      </w:r>
      <w:r w:rsidRPr="001672B8">
        <w:rPr>
          <w:rStyle w:val="Emphasis"/>
          <w:szCs w:val="20"/>
        </w:rPr>
        <w:t>international institutions</w:t>
      </w:r>
      <w:r w:rsidRPr="001672B8">
        <w:rPr>
          <w:rStyle w:val="StyleUnderline"/>
          <w:szCs w:val="20"/>
        </w:rPr>
        <w:t xml:space="preserve"> have </w:t>
      </w:r>
      <w:r w:rsidRPr="001672B8">
        <w:rPr>
          <w:rStyle w:val="Emphasis"/>
          <w:szCs w:val="20"/>
        </w:rPr>
        <w:t>not made much of a mark</w:t>
      </w:r>
      <w:r w:rsidRPr="001672B8">
        <w:rPr>
          <w:rStyle w:val="StyleUnderline"/>
          <w:szCs w:val="20"/>
        </w:rPr>
        <w:t xml:space="preserve"> in the region</w:t>
      </w:r>
      <w:r w:rsidRPr="004C76E9">
        <w:rPr>
          <w:sz w:val="16"/>
          <w:szCs w:val="20"/>
        </w:rPr>
        <w:t>. Jake Sullivan, in a rather odd defense of the order, suggests that “</w:t>
      </w:r>
      <w:r w:rsidRPr="00CA5341">
        <w:rPr>
          <w:rStyle w:val="StyleUnderline"/>
          <w:szCs w:val="20"/>
        </w:rPr>
        <w:t xml:space="preserve">Middle Eastern instability has been a </w:t>
      </w:r>
      <w:r w:rsidRPr="00CA5341">
        <w:rPr>
          <w:rStyle w:val="Emphasis"/>
          <w:szCs w:val="20"/>
        </w:rPr>
        <w:t>feature</w:t>
      </w:r>
      <w:r w:rsidRPr="00CA5341">
        <w:rPr>
          <w:rStyle w:val="StyleUnderline"/>
          <w:szCs w:val="20"/>
        </w:rPr>
        <w:t xml:space="preserve">, not a </w:t>
      </w:r>
      <w:r w:rsidRPr="00CA5341">
        <w:rPr>
          <w:rStyle w:val="Emphasis"/>
          <w:szCs w:val="20"/>
        </w:rPr>
        <w:t>bug</w:t>
      </w:r>
      <w:r w:rsidRPr="00CA5341">
        <w:rPr>
          <w:rStyle w:val="StyleUnderline"/>
          <w:szCs w:val="20"/>
        </w:rPr>
        <w:t>, of the system</w:t>
      </w:r>
      <w:r w:rsidRPr="004C76E9">
        <w:rPr>
          <w:sz w:val="16"/>
          <w:szCs w:val="20"/>
        </w:rPr>
        <w:t xml:space="preserve">.” </w:t>
      </w:r>
      <w:r w:rsidRPr="001672B8">
        <w:rPr>
          <w:rStyle w:val="StyleUnderline"/>
          <w:szCs w:val="20"/>
        </w:rPr>
        <w:t xml:space="preserve">This is </w:t>
      </w:r>
      <w:r w:rsidRPr="001672B8">
        <w:rPr>
          <w:rStyle w:val="Emphasis"/>
          <w:szCs w:val="20"/>
        </w:rPr>
        <w:t>not reassuring</w:t>
      </w:r>
      <w:r w:rsidRPr="001672B8">
        <w:rPr>
          <w:rStyle w:val="StyleUnderline"/>
          <w:szCs w:val="20"/>
        </w:rPr>
        <w:t xml:space="preserve"> about the order’s ability to </w:t>
      </w:r>
      <w:r w:rsidRPr="001672B8">
        <w:rPr>
          <w:rStyle w:val="Emphasis"/>
          <w:szCs w:val="20"/>
        </w:rPr>
        <w:t>structure politics</w:t>
      </w:r>
      <w:r w:rsidRPr="001672B8">
        <w:rPr>
          <w:rStyle w:val="StyleUnderline"/>
          <w:szCs w:val="20"/>
        </w:rPr>
        <w:t xml:space="preserve"> in the area</w:t>
      </w:r>
      <w:r w:rsidRPr="004C76E9">
        <w:rPr>
          <w:sz w:val="16"/>
          <w:szCs w:val="20"/>
        </w:rPr>
        <w:t xml:space="preserve">. </w:t>
      </w:r>
      <w:r w:rsidRPr="00BD1BFD">
        <w:rPr>
          <w:rStyle w:val="StyleUnderline"/>
          <w:szCs w:val="20"/>
          <w:highlight w:val="green"/>
        </w:rPr>
        <w:t>The same</w:t>
      </w:r>
      <w:r w:rsidRPr="00CA5341">
        <w:rPr>
          <w:rStyle w:val="StyleUnderline"/>
          <w:szCs w:val="20"/>
        </w:rPr>
        <w:t xml:space="preserve"> can be said </w:t>
      </w:r>
      <w:r w:rsidRPr="00BD1BFD">
        <w:rPr>
          <w:rStyle w:val="StyleUnderline"/>
          <w:szCs w:val="20"/>
          <w:highlight w:val="green"/>
        </w:rPr>
        <w:t>about</w:t>
      </w:r>
      <w:r w:rsidRPr="001672B8">
        <w:rPr>
          <w:rStyle w:val="StyleUnderline"/>
          <w:szCs w:val="20"/>
        </w:rPr>
        <w:t xml:space="preserve"> </w:t>
      </w:r>
      <w:r w:rsidRPr="004C76E9">
        <w:rPr>
          <w:sz w:val="16"/>
          <w:szCs w:val="20"/>
        </w:rPr>
        <w:t xml:space="preserve">the order’s history in </w:t>
      </w:r>
      <w:r w:rsidRPr="00BD1BFD">
        <w:rPr>
          <w:rStyle w:val="Emphasis"/>
          <w:szCs w:val="20"/>
          <w:highlight w:val="green"/>
        </w:rPr>
        <w:t>Africa</w:t>
      </w:r>
      <w:r w:rsidRPr="004C76E9">
        <w:rPr>
          <w:sz w:val="16"/>
          <w:szCs w:val="20"/>
        </w:rPr>
        <w:t xml:space="preserve">, </w:t>
      </w:r>
      <w:r w:rsidRPr="001672B8">
        <w:rPr>
          <w:rStyle w:val="StyleUnderline"/>
          <w:szCs w:val="20"/>
        </w:rPr>
        <w:t>with deep Western involvement</w:t>
      </w:r>
      <w:r w:rsidRPr="004C76E9">
        <w:rPr>
          <w:sz w:val="16"/>
          <w:szCs w:val="20"/>
        </w:rPr>
        <w:t xml:space="preserve"> in civil wars, support for authoritarian regimes, and often-counterproductive demands for economic liberalization contributing to ongoing instability. </w:t>
      </w:r>
    </w:p>
    <w:p w14:paraId="74DEBEDB" w14:textId="77777777" w:rsidR="00FC5556" w:rsidRPr="004C76E9" w:rsidRDefault="00FC5556" w:rsidP="00FC5556">
      <w:pPr>
        <w:rPr>
          <w:sz w:val="16"/>
          <w:szCs w:val="20"/>
        </w:rPr>
      </w:pPr>
      <w:r w:rsidRPr="004C76E9">
        <w:rPr>
          <w:sz w:val="16"/>
          <w:szCs w:val="20"/>
        </w:rPr>
        <w:t xml:space="preserve">The legacy of the “liberal order” is both far more complex and shallower outside of the north Atlantic core than within it. Invocations of the order are seen with greater cynicism and suspicion in these areas than in Washington or Berlin. Yet they are precisely the regions that are increasingly the focus of U.S. security policy. </w:t>
      </w:r>
    </w:p>
    <w:p w14:paraId="204CD49E" w14:textId="77777777" w:rsidR="00FC5556" w:rsidRDefault="00FC5556" w:rsidP="00FC5556">
      <w:pPr>
        <w:rPr>
          <w:rStyle w:val="StyleUnderline"/>
          <w:szCs w:val="20"/>
        </w:rPr>
      </w:pPr>
      <w:r w:rsidRPr="004C76E9">
        <w:rPr>
          <w:sz w:val="16"/>
          <w:szCs w:val="20"/>
        </w:rPr>
        <w:t xml:space="preserve">Finally, and as the preceding already suggests, </w:t>
      </w:r>
      <w:r w:rsidRPr="00CA5341">
        <w:rPr>
          <w:rStyle w:val="StyleUnderline"/>
          <w:szCs w:val="20"/>
        </w:rPr>
        <w:t>the</w:t>
      </w:r>
      <w:r w:rsidRPr="001672B8">
        <w:rPr>
          <w:rStyle w:val="StyleUnderline"/>
          <w:szCs w:val="20"/>
        </w:rPr>
        <w:t xml:space="preserve"> idea </w:t>
      </w:r>
      <w:r w:rsidRPr="00CA5341">
        <w:rPr>
          <w:rStyle w:val="StyleUnderline"/>
          <w:szCs w:val="20"/>
        </w:rPr>
        <w:t>of</w:t>
      </w:r>
      <w:r w:rsidRPr="004C76E9">
        <w:rPr>
          <w:sz w:val="16"/>
          <w:szCs w:val="20"/>
        </w:rPr>
        <w:t xml:space="preserve"> “</w:t>
      </w:r>
      <w:r w:rsidRPr="00CA5341">
        <w:rPr>
          <w:rStyle w:val="Emphasis"/>
          <w:szCs w:val="20"/>
        </w:rPr>
        <w:t>liberal order</w:t>
      </w:r>
      <w:r w:rsidRPr="004C76E9">
        <w:rPr>
          <w:sz w:val="16"/>
          <w:szCs w:val="20"/>
        </w:rPr>
        <w:t xml:space="preserve">” </w:t>
      </w:r>
      <w:r w:rsidRPr="00CA5341">
        <w:rPr>
          <w:rStyle w:val="StyleUnderline"/>
          <w:szCs w:val="20"/>
        </w:rPr>
        <w:t>is</w:t>
      </w:r>
      <w:r w:rsidRPr="001672B8">
        <w:rPr>
          <w:rStyle w:val="StyleUnderline"/>
          <w:szCs w:val="20"/>
        </w:rPr>
        <w:t xml:space="preserve"> itself frequently </w:t>
      </w:r>
      <w:r w:rsidRPr="00BD1BFD">
        <w:rPr>
          <w:rStyle w:val="Emphasis"/>
          <w:szCs w:val="20"/>
          <w:highlight w:val="green"/>
        </w:rPr>
        <w:t>too vague</w:t>
      </w:r>
      <w:r w:rsidRPr="00CA5341">
        <w:rPr>
          <w:rStyle w:val="Emphasis"/>
          <w:szCs w:val="20"/>
        </w:rPr>
        <w:t xml:space="preserve"> a concept</w:t>
      </w:r>
      <w:r w:rsidRPr="00CA5341">
        <w:rPr>
          <w:rStyle w:val="StyleUnderline"/>
          <w:szCs w:val="20"/>
        </w:rPr>
        <w:t xml:space="preserve">, and was too </w:t>
      </w:r>
      <w:r w:rsidRPr="00CA5341">
        <w:rPr>
          <w:rStyle w:val="Emphasis"/>
          <w:szCs w:val="20"/>
        </w:rPr>
        <w:t>incomplete a phenomenon</w:t>
      </w:r>
      <w:r w:rsidRPr="004C76E9">
        <w:rPr>
          <w:sz w:val="16"/>
          <w:szCs w:val="20"/>
        </w:rPr>
        <w:t xml:space="preserve">, </w:t>
      </w:r>
      <w:r w:rsidRPr="00CA5341">
        <w:rPr>
          <w:rStyle w:val="StyleUnderline"/>
          <w:szCs w:val="20"/>
        </w:rPr>
        <w:t xml:space="preserve">to offer guidance on </w:t>
      </w:r>
      <w:proofErr w:type="gramStart"/>
      <w:r w:rsidRPr="00CA5341">
        <w:rPr>
          <w:rStyle w:val="StyleUnderline"/>
          <w:szCs w:val="20"/>
        </w:rPr>
        <w:t>a number of</w:t>
      </w:r>
      <w:proofErr w:type="gramEnd"/>
      <w:r w:rsidRPr="00CA5341">
        <w:rPr>
          <w:rStyle w:val="StyleUnderline"/>
          <w:szCs w:val="20"/>
        </w:rPr>
        <w:t xml:space="preserve"> key contemporary questions</w:t>
      </w:r>
      <w:r w:rsidRPr="004C76E9">
        <w:rPr>
          <w:sz w:val="16"/>
          <w:szCs w:val="20"/>
        </w:rPr>
        <w:t xml:space="preserve">. </w:t>
      </w:r>
      <w:r w:rsidRPr="00CA5341">
        <w:rPr>
          <w:rStyle w:val="StyleUnderline"/>
          <w:szCs w:val="20"/>
        </w:rPr>
        <w:t>Allison</w:t>
      </w:r>
      <w:r w:rsidRPr="004C76E9">
        <w:rPr>
          <w:sz w:val="16"/>
          <w:szCs w:val="20"/>
        </w:rPr>
        <w:t xml:space="preserve"> goes so far as to </w:t>
      </w:r>
      <w:r w:rsidRPr="00CA5341">
        <w:rPr>
          <w:rStyle w:val="StyleUnderline"/>
          <w:szCs w:val="20"/>
        </w:rPr>
        <w:t>call it</w:t>
      </w:r>
      <w:r w:rsidRPr="001672B8">
        <w:rPr>
          <w:rStyle w:val="StyleUnderline"/>
          <w:szCs w:val="20"/>
        </w:rPr>
        <w:t xml:space="preserve"> </w:t>
      </w:r>
      <w:r w:rsidRPr="00BD1BFD">
        <w:rPr>
          <w:rStyle w:val="Emphasis"/>
          <w:highlight w:val="green"/>
        </w:rPr>
        <w:t>“conceptual Jell-o.”</w:t>
      </w:r>
      <w:r w:rsidRPr="004C76E9">
        <w:rPr>
          <w:sz w:val="16"/>
          <w:szCs w:val="20"/>
        </w:rPr>
        <w:t xml:space="preserve"> </w:t>
      </w:r>
      <w:r w:rsidRPr="001672B8">
        <w:rPr>
          <w:rStyle w:val="StyleUnderline"/>
          <w:szCs w:val="20"/>
        </w:rPr>
        <w:t xml:space="preserve">The </w:t>
      </w:r>
      <w:r w:rsidRPr="001672B8">
        <w:rPr>
          <w:rStyle w:val="Emphasis"/>
          <w:szCs w:val="20"/>
        </w:rPr>
        <w:t>extremely abstract principles</w:t>
      </w:r>
      <w:r w:rsidRPr="001672B8">
        <w:rPr>
          <w:rStyle w:val="StyleUnderline"/>
          <w:szCs w:val="20"/>
        </w:rPr>
        <w:t xml:space="preserve"> that experts use to define the order are </w:t>
      </w:r>
      <w:r w:rsidRPr="001672B8">
        <w:rPr>
          <w:rStyle w:val="Emphasis"/>
          <w:szCs w:val="20"/>
        </w:rPr>
        <w:t>confronted</w:t>
      </w:r>
      <w:r w:rsidRPr="001672B8">
        <w:rPr>
          <w:rStyle w:val="StyleUnderline"/>
          <w:szCs w:val="20"/>
        </w:rPr>
        <w:t xml:space="preserve"> with a reality of </w:t>
      </w:r>
      <w:r w:rsidRPr="001672B8">
        <w:rPr>
          <w:rStyle w:val="Emphasis"/>
          <w:szCs w:val="20"/>
        </w:rPr>
        <w:t>extreme historical variation</w:t>
      </w:r>
      <w:r w:rsidRPr="001672B8">
        <w:rPr>
          <w:rStyle w:val="StyleUnderline"/>
          <w:szCs w:val="20"/>
        </w:rPr>
        <w:t xml:space="preserve">. </w:t>
      </w:r>
      <w:r w:rsidRPr="00BD1BFD">
        <w:rPr>
          <w:rStyle w:val="StyleUnderline"/>
          <w:szCs w:val="20"/>
          <w:highlight w:val="green"/>
        </w:rPr>
        <w:t>This</w:t>
      </w:r>
      <w:r w:rsidRPr="00CA5341">
        <w:rPr>
          <w:rStyle w:val="StyleUnderline"/>
          <w:szCs w:val="20"/>
        </w:rPr>
        <w:t xml:space="preserve"> amorphousness </w:t>
      </w:r>
      <w:r w:rsidRPr="00BD1BFD">
        <w:rPr>
          <w:rStyle w:val="Emphasis"/>
          <w:szCs w:val="20"/>
          <w:highlight w:val="green"/>
        </w:rPr>
        <w:t>undermines</w:t>
      </w:r>
      <w:r w:rsidRPr="00CA5341">
        <w:rPr>
          <w:rStyle w:val="Emphasis"/>
          <w:szCs w:val="20"/>
        </w:rPr>
        <w:t xml:space="preserve"> its </w:t>
      </w:r>
      <w:r w:rsidRPr="00BD1BFD">
        <w:rPr>
          <w:rStyle w:val="Emphasis"/>
          <w:szCs w:val="20"/>
          <w:highlight w:val="green"/>
        </w:rPr>
        <w:t>usefulness</w:t>
      </w:r>
      <w:r w:rsidRPr="00BD1BFD">
        <w:rPr>
          <w:rStyle w:val="StyleUnderline"/>
          <w:szCs w:val="20"/>
          <w:highlight w:val="green"/>
        </w:rPr>
        <w:t xml:space="preserve"> as a</w:t>
      </w:r>
      <w:r w:rsidRPr="00CA5341">
        <w:rPr>
          <w:rStyle w:val="StyleUnderline"/>
          <w:szCs w:val="20"/>
        </w:rPr>
        <w:t xml:space="preserve">n </w:t>
      </w:r>
      <w:r w:rsidRPr="00CA5341">
        <w:rPr>
          <w:rStyle w:val="Emphasis"/>
          <w:szCs w:val="20"/>
        </w:rPr>
        <w:t xml:space="preserve">actual </w:t>
      </w:r>
      <w:r w:rsidRPr="00BD1BFD">
        <w:rPr>
          <w:rStyle w:val="Emphasis"/>
          <w:szCs w:val="20"/>
          <w:highlight w:val="green"/>
        </w:rPr>
        <w:t>guide to</w:t>
      </w:r>
      <w:r w:rsidRPr="00CA5341">
        <w:rPr>
          <w:rStyle w:val="Emphasis"/>
          <w:szCs w:val="20"/>
        </w:rPr>
        <w:t xml:space="preserve"> future </w:t>
      </w:r>
      <w:r w:rsidRPr="00BD1BFD">
        <w:rPr>
          <w:rStyle w:val="Emphasis"/>
          <w:szCs w:val="20"/>
          <w:highlight w:val="green"/>
        </w:rPr>
        <w:t>fo</w:t>
      </w:r>
      <w:r w:rsidRPr="00CA5341">
        <w:rPr>
          <w:rStyle w:val="Emphasis"/>
          <w:szCs w:val="20"/>
        </w:rPr>
        <w:t xml:space="preserve">reign </w:t>
      </w:r>
      <w:r w:rsidRPr="00BD1BFD">
        <w:rPr>
          <w:rStyle w:val="Emphasis"/>
          <w:szCs w:val="20"/>
          <w:highlight w:val="green"/>
        </w:rPr>
        <w:t>po</w:t>
      </w:r>
      <w:r w:rsidRPr="00CA5341">
        <w:rPr>
          <w:rStyle w:val="Emphasis"/>
          <w:szCs w:val="20"/>
        </w:rPr>
        <w:t>licy</w:t>
      </w:r>
      <w:r w:rsidRPr="00CA5341">
        <w:rPr>
          <w:rStyle w:val="StyleUnderline"/>
          <w:szCs w:val="20"/>
        </w:rPr>
        <w:t xml:space="preserve">. </w:t>
      </w:r>
    </w:p>
    <w:p w14:paraId="3E856B05" w14:textId="77777777" w:rsidR="00FC5556" w:rsidRPr="004C76E9" w:rsidRDefault="00FC5556" w:rsidP="00FC5556">
      <w:pPr>
        <w:rPr>
          <w:sz w:val="16"/>
          <w:szCs w:val="20"/>
        </w:rPr>
      </w:pPr>
      <w:r w:rsidRPr="004C76E9">
        <w:rPr>
          <w:sz w:val="16"/>
          <w:szCs w:val="20"/>
        </w:rPr>
        <w:t xml:space="preserve">U.S. </w:t>
      </w:r>
      <w:r w:rsidRPr="00CA5341">
        <w:rPr>
          <w:rStyle w:val="StyleUnderline"/>
          <w:szCs w:val="20"/>
        </w:rPr>
        <w:t>alliances in</w:t>
      </w:r>
      <w:r w:rsidRPr="004C76E9">
        <w:rPr>
          <w:sz w:val="16"/>
          <w:szCs w:val="20"/>
        </w:rPr>
        <w:t xml:space="preserve"> Western </w:t>
      </w:r>
      <w:r w:rsidRPr="00CA5341">
        <w:rPr>
          <w:rStyle w:val="StyleUnderline"/>
          <w:szCs w:val="20"/>
        </w:rPr>
        <w:t>Europe</w:t>
      </w:r>
      <w:r w:rsidRPr="004C76E9">
        <w:rPr>
          <w:sz w:val="16"/>
          <w:szCs w:val="20"/>
        </w:rPr>
        <w:t xml:space="preserve"> since World War II </w:t>
      </w:r>
      <w:r w:rsidRPr="00CA5341">
        <w:rPr>
          <w:rStyle w:val="StyleUnderline"/>
          <w:szCs w:val="20"/>
        </w:rPr>
        <w:t>look</w:t>
      </w:r>
      <w:r w:rsidRPr="004C76E9">
        <w:rPr>
          <w:sz w:val="16"/>
          <w:szCs w:val="20"/>
        </w:rPr>
        <w:t xml:space="preserve">ed </w:t>
      </w:r>
      <w:r w:rsidRPr="00CA5341">
        <w:rPr>
          <w:rStyle w:val="Emphasis"/>
          <w:szCs w:val="20"/>
        </w:rPr>
        <w:t>dramatically different</w:t>
      </w:r>
      <w:r w:rsidRPr="00CA5341">
        <w:rPr>
          <w:rStyle w:val="StyleUnderline"/>
          <w:szCs w:val="20"/>
        </w:rPr>
        <w:t xml:space="preserve"> than those in East Asia</w:t>
      </w:r>
      <w:r w:rsidRPr="004C76E9">
        <w:rPr>
          <w:sz w:val="16"/>
          <w:szCs w:val="20"/>
        </w:rPr>
        <w:t>. Both have achieved their basic goals, so which should be the model for the future? The United States often applied pressure to coerce its allies into adopting economic and security policies conducive to U.S. interests—going so far as to threaten abandonment of close European allies—even as it simultaneously built key elements of the liberal order</w:t>
      </w:r>
      <w:r w:rsidRPr="004C76E9">
        <w:rPr>
          <w:sz w:val="16"/>
        </w:rPr>
        <w:t xml:space="preserve">. </w:t>
      </w:r>
      <w:r w:rsidRPr="00BD1BFD">
        <w:rPr>
          <w:rStyle w:val="StyleUnderline"/>
          <w:szCs w:val="20"/>
          <w:highlight w:val="green"/>
        </w:rPr>
        <w:t>The core</w:t>
      </w:r>
      <w:r w:rsidRPr="001672B8">
        <w:rPr>
          <w:rStyle w:val="StyleUnderline"/>
          <w:szCs w:val="20"/>
        </w:rPr>
        <w:t xml:space="preserve"> of the liberal order </w:t>
      </w:r>
      <w:r w:rsidRPr="00BD1BFD">
        <w:rPr>
          <w:rStyle w:val="StyleUnderline"/>
          <w:szCs w:val="20"/>
          <w:highlight w:val="green"/>
        </w:rPr>
        <w:t>was</w:t>
      </w:r>
      <w:r w:rsidRPr="001672B8">
        <w:rPr>
          <w:rStyle w:val="StyleUnderline"/>
          <w:szCs w:val="20"/>
        </w:rPr>
        <w:t xml:space="preserve"> a more </w:t>
      </w:r>
      <w:r w:rsidRPr="00BD1BFD">
        <w:rPr>
          <w:rStyle w:val="Emphasis"/>
          <w:szCs w:val="20"/>
          <w:highlight w:val="green"/>
        </w:rPr>
        <w:t>tenuous</w:t>
      </w:r>
      <w:r w:rsidRPr="00BD1BFD">
        <w:rPr>
          <w:rStyle w:val="StyleUnderline"/>
          <w:szCs w:val="20"/>
          <w:highlight w:val="green"/>
        </w:rPr>
        <w:t xml:space="preserve"> and </w:t>
      </w:r>
      <w:r w:rsidRPr="00BD1BFD">
        <w:rPr>
          <w:rStyle w:val="Emphasis"/>
          <w:szCs w:val="20"/>
          <w:highlight w:val="green"/>
        </w:rPr>
        <w:t>contested</w:t>
      </w:r>
      <w:r w:rsidRPr="001672B8">
        <w:rPr>
          <w:rStyle w:val="StyleUnderline"/>
          <w:szCs w:val="20"/>
        </w:rPr>
        <w:t xml:space="preserve"> political space than we often remember.</w:t>
      </w:r>
      <w:r w:rsidRPr="004C76E9">
        <w:rPr>
          <w:sz w:val="16"/>
          <w:szCs w:val="20"/>
        </w:rPr>
        <w:t xml:space="preserve"> </w:t>
      </w:r>
    </w:p>
    <w:p w14:paraId="1F676C72" w14:textId="77777777" w:rsidR="00FC5556" w:rsidRPr="004C76E9" w:rsidRDefault="00FC5556" w:rsidP="00FC5556">
      <w:pPr>
        <w:rPr>
          <w:sz w:val="16"/>
          <w:szCs w:val="20"/>
        </w:rPr>
      </w:pPr>
      <w:r w:rsidRPr="004C76E9">
        <w:rPr>
          <w:sz w:val="16"/>
          <w:szCs w:val="20"/>
        </w:rPr>
        <w:lastRenderedPageBreak/>
        <w:t xml:space="preserve">This inconsistency applies to involvement in the domestic politics of other states. </w:t>
      </w:r>
      <w:r w:rsidRPr="001672B8">
        <w:rPr>
          <w:rStyle w:val="StyleUnderline"/>
          <w:szCs w:val="20"/>
        </w:rPr>
        <w:t xml:space="preserve">The </w:t>
      </w:r>
      <w:r w:rsidRPr="00BD1BFD">
        <w:rPr>
          <w:rStyle w:val="Emphasis"/>
          <w:highlight w:val="green"/>
        </w:rPr>
        <w:t>U</w:t>
      </w:r>
      <w:r w:rsidRPr="001672B8">
        <w:rPr>
          <w:rStyle w:val="StyleUnderline"/>
          <w:szCs w:val="20"/>
        </w:rPr>
        <w:t xml:space="preserve">nited </w:t>
      </w:r>
      <w:r w:rsidRPr="00BD1BFD">
        <w:rPr>
          <w:rStyle w:val="Emphasis"/>
          <w:highlight w:val="green"/>
        </w:rPr>
        <w:t>S</w:t>
      </w:r>
      <w:r w:rsidRPr="001672B8">
        <w:rPr>
          <w:rStyle w:val="StyleUnderline"/>
          <w:szCs w:val="20"/>
        </w:rPr>
        <w:t xml:space="preserve">tates has </w:t>
      </w:r>
      <w:r w:rsidRPr="00BD1BFD">
        <w:rPr>
          <w:rStyle w:val="Emphasis"/>
          <w:szCs w:val="20"/>
          <w:highlight w:val="green"/>
        </w:rPr>
        <w:t>regularly embraced authoritarian leaders</w:t>
      </w:r>
      <w:r w:rsidRPr="004C76E9">
        <w:rPr>
          <w:sz w:val="16"/>
          <w:szCs w:val="20"/>
        </w:rPr>
        <w:t xml:space="preserve"> (</w:t>
      </w:r>
      <w:r w:rsidRPr="001672B8">
        <w:rPr>
          <w:rStyle w:val="StyleUnderline"/>
          <w:szCs w:val="20"/>
        </w:rPr>
        <w:t xml:space="preserve">and distanced itself from </w:t>
      </w:r>
      <w:r w:rsidRPr="001672B8">
        <w:rPr>
          <w:rStyle w:val="Emphasis"/>
          <w:szCs w:val="20"/>
        </w:rPr>
        <w:t>democratic regimes</w:t>
      </w:r>
      <w:r w:rsidRPr="004C76E9">
        <w:rPr>
          <w:sz w:val="16"/>
          <w:szCs w:val="20"/>
        </w:rPr>
        <w:t xml:space="preserve">), </w:t>
      </w:r>
      <w:r w:rsidRPr="001672B8">
        <w:rPr>
          <w:rStyle w:val="StyleUnderline"/>
          <w:szCs w:val="20"/>
        </w:rPr>
        <w:t xml:space="preserve">while at other times it has helped to </w:t>
      </w:r>
      <w:r w:rsidRPr="001672B8">
        <w:rPr>
          <w:rStyle w:val="Emphasis"/>
          <w:szCs w:val="20"/>
        </w:rPr>
        <w:t>push these leaders</w:t>
      </w:r>
      <w:r w:rsidRPr="001672B8">
        <w:rPr>
          <w:rStyle w:val="StyleUnderline"/>
          <w:szCs w:val="20"/>
        </w:rPr>
        <w:t xml:space="preserve"> </w:t>
      </w:r>
      <w:r w:rsidRPr="001672B8">
        <w:rPr>
          <w:rStyle w:val="Emphasis"/>
          <w:szCs w:val="20"/>
        </w:rPr>
        <w:t>out</w:t>
      </w:r>
      <w:r w:rsidRPr="001672B8">
        <w:rPr>
          <w:rStyle w:val="StyleUnderline"/>
          <w:szCs w:val="20"/>
        </w:rPr>
        <w:t xml:space="preserve"> in the face of domestic mobilization</w:t>
      </w:r>
      <w:r w:rsidRPr="004C76E9">
        <w:rPr>
          <w:sz w:val="16"/>
          <w:szCs w:val="20"/>
        </w:rPr>
        <w:t xml:space="preserve">. Advocates of the order tend to stress the latter and dismiss the former as aberrant, but both strategies contributed to the ultimate victory of the liberal order over the Soviet bloc. </w:t>
      </w:r>
    </w:p>
    <w:p w14:paraId="5DB80BC8" w14:textId="77777777" w:rsidR="00FC5556" w:rsidRPr="004C76E9" w:rsidRDefault="00FC5556" w:rsidP="00FC5556">
      <w:pPr>
        <w:rPr>
          <w:sz w:val="16"/>
          <w:szCs w:val="20"/>
        </w:rPr>
      </w:pPr>
      <w:r w:rsidRPr="004C76E9">
        <w:rPr>
          <w:sz w:val="16"/>
          <w:szCs w:val="20"/>
        </w:rPr>
        <w:t xml:space="preserve">The order’s history offers support for aggressively promoting democracy, accepting democratization when it emerges, and strongly supporting friendly dictators. </w:t>
      </w:r>
      <w:r w:rsidRPr="00CA5341">
        <w:rPr>
          <w:rStyle w:val="StyleUnderline"/>
          <w:szCs w:val="20"/>
        </w:rPr>
        <w:t xml:space="preserve">This makes it </w:t>
      </w:r>
      <w:r w:rsidRPr="00CA5341">
        <w:rPr>
          <w:rStyle w:val="Emphasis"/>
          <w:szCs w:val="20"/>
        </w:rPr>
        <w:t>unhelpful</w:t>
      </w:r>
      <w:r w:rsidRPr="00CA5341">
        <w:rPr>
          <w:rStyle w:val="StyleUnderline"/>
          <w:szCs w:val="20"/>
        </w:rPr>
        <w:t xml:space="preserve"> for grappling with the question of </w:t>
      </w:r>
      <w:r w:rsidRPr="00CA5341">
        <w:rPr>
          <w:rStyle w:val="Emphasis"/>
          <w:szCs w:val="20"/>
        </w:rPr>
        <w:t>whether</w:t>
      </w:r>
      <w:r w:rsidRPr="004C76E9">
        <w:rPr>
          <w:sz w:val="16"/>
          <w:szCs w:val="20"/>
        </w:rPr>
        <w:t xml:space="preserve"> and how </w:t>
      </w:r>
      <w:r w:rsidRPr="00CA5341">
        <w:rPr>
          <w:rStyle w:val="Emphasis"/>
          <w:szCs w:val="20"/>
        </w:rPr>
        <w:t>to promote democracy</w:t>
      </w:r>
      <w:r w:rsidRPr="00CA5341">
        <w:rPr>
          <w:rStyle w:val="StyleUnderline"/>
          <w:szCs w:val="20"/>
        </w:rPr>
        <w:t>.</w:t>
      </w:r>
      <w:r w:rsidRPr="004C76E9">
        <w:rPr>
          <w:sz w:val="16"/>
          <w:szCs w:val="20"/>
        </w:rPr>
        <w:t xml:space="preserve"> The same is true of military interventions and covert operations abroad. U.S. leaders invested heavily in Cold War proxy wars and the overthrow of foreign regimes, while at other times and places they avoided such interventions. </w:t>
      </w:r>
    </w:p>
    <w:p w14:paraId="78A8E499" w14:textId="77777777" w:rsidR="00FC5556" w:rsidRPr="004C76E9" w:rsidRDefault="00FC5556" w:rsidP="00FC5556">
      <w:pPr>
        <w:rPr>
          <w:sz w:val="16"/>
          <w:szCs w:val="20"/>
        </w:rPr>
      </w:pPr>
      <w:r w:rsidRPr="004C76E9">
        <w:rPr>
          <w:sz w:val="16"/>
          <w:szCs w:val="20"/>
        </w:rPr>
        <w:t xml:space="preserve">This history carries important implications for addressing today’s policy challenges. Simply appealing to the order does not, for instance, tell us much about how to deal with a rising China: Since </w:t>
      </w:r>
      <w:r w:rsidRPr="00CA5341">
        <w:rPr>
          <w:rStyle w:val="StyleUnderline"/>
          <w:szCs w:val="20"/>
        </w:rPr>
        <w:t>the liberal order</w:t>
      </w:r>
      <w:r w:rsidRPr="004C76E9">
        <w:rPr>
          <w:sz w:val="16"/>
          <w:szCs w:val="20"/>
        </w:rPr>
        <w:t xml:space="preserve"> included highly institutionalized alliances, loose “hub-and-spoke” arrangements, and coalitions of the willing, and </w:t>
      </w:r>
      <w:r w:rsidRPr="00CA5341">
        <w:rPr>
          <w:rStyle w:val="StyleUnderline"/>
          <w:szCs w:val="20"/>
        </w:rPr>
        <w:t xml:space="preserve">was characterized by both </w:t>
      </w:r>
      <w:r w:rsidRPr="00CA5341">
        <w:rPr>
          <w:rStyle w:val="Emphasis"/>
          <w:szCs w:val="20"/>
        </w:rPr>
        <w:t>preventive wars</w:t>
      </w:r>
      <w:r w:rsidRPr="00CA5341">
        <w:rPr>
          <w:rStyle w:val="StyleUnderline"/>
          <w:szCs w:val="20"/>
        </w:rPr>
        <w:t xml:space="preserve"> and </w:t>
      </w:r>
      <w:r w:rsidRPr="00CA5341">
        <w:rPr>
          <w:rStyle w:val="Emphasis"/>
          <w:szCs w:val="20"/>
        </w:rPr>
        <w:t>containment</w:t>
      </w:r>
      <w:r w:rsidRPr="00CA5341">
        <w:rPr>
          <w:rStyle w:val="StyleUnderline"/>
          <w:szCs w:val="20"/>
        </w:rPr>
        <w:t xml:space="preserve">, </w:t>
      </w:r>
      <w:r w:rsidRPr="004C76E9">
        <w:rPr>
          <w:sz w:val="16"/>
          <w:szCs w:val="20"/>
        </w:rPr>
        <w:t xml:space="preserve">it is extremely unclear what the order suggests for America’s China strategy. While “rules-based” order is a term in vogue, it doesn’t tell us what the rules should </w:t>
      </w:r>
      <w:proofErr w:type="gramStart"/>
      <w:r w:rsidRPr="004C76E9">
        <w:rPr>
          <w:sz w:val="16"/>
          <w:szCs w:val="20"/>
        </w:rPr>
        <w:t>actually be</w:t>
      </w:r>
      <w:proofErr w:type="gramEnd"/>
      <w:r w:rsidRPr="004C76E9">
        <w:rPr>
          <w:sz w:val="16"/>
          <w:szCs w:val="20"/>
        </w:rPr>
        <w:t xml:space="preserve">, or how they should be decided. </w:t>
      </w:r>
    </w:p>
    <w:p w14:paraId="0256C5D6" w14:textId="77777777" w:rsidR="00FC5556" w:rsidRPr="00B237C9" w:rsidRDefault="00FC5556" w:rsidP="00FC5556">
      <w:pPr>
        <w:rPr>
          <w:sz w:val="16"/>
          <w:szCs w:val="20"/>
        </w:rPr>
      </w:pPr>
      <w:r w:rsidRPr="004C76E9">
        <w:rPr>
          <w:sz w:val="16"/>
          <w:szCs w:val="20"/>
        </w:rPr>
        <w:t xml:space="preserve">Nor does appealing to the liberal order help us understand whether the United States needs to be deeply involved or largely absent from the Middle East, or somewhere in between. </w:t>
      </w:r>
      <w:r w:rsidRPr="001672B8">
        <w:rPr>
          <w:rStyle w:val="Emphasis"/>
          <w:szCs w:val="20"/>
        </w:rPr>
        <w:t>Under the order</w:t>
      </w:r>
      <w:r w:rsidRPr="001672B8">
        <w:rPr>
          <w:rStyle w:val="StyleUnderline"/>
          <w:szCs w:val="20"/>
        </w:rPr>
        <w:t xml:space="preserve">, </w:t>
      </w:r>
      <w:r w:rsidRPr="00BD1BFD">
        <w:rPr>
          <w:rStyle w:val="Emphasis"/>
          <w:szCs w:val="20"/>
          <w:highlight w:val="green"/>
        </w:rPr>
        <w:t>democracy promotion</w:t>
      </w:r>
      <w:r w:rsidRPr="001672B8">
        <w:rPr>
          <w:rStyle w:val="StyleUnderline"/>
          <w:szCs w:val="20"/>
        </w:rPr>
        <w:t xml:space="preserve"> and </w:t>
      </w:r>
      <w:r w:rsidRPr="001672B8">
        <w:rPr>
          <w:rStyle w:val="Emphasis"/>
          <w:szCs w:val="20"/>
        </w:rPr>
        <w:t>assertive liberal intervention</w:t>
      </w:r>
      <w:r w:rsidRPr="001672B8">
        <w:rPr>
          <w:rStyle w:val="StyleUnderline"/>
          <w:szCs w:val="20"/>
        </w:rPr>
        <w:t xml:space="preserve"> sometimes </w:t>
      </w:r>
      <w:r w:rsidRPr="00BD1BFD">
        <w:rPr>
          <w:rStyle w:val="StyleUnderline"/>
          <w:szCs w:val="20"/>
          <w:highlight w:val="green"/>
        </w:rPr>
        <w:t>occurred, but so too did</w:t>
      </w:r>
      <w:r w:rsidRPr="001672B8">
        <w:rPr>
          <w:rStyle w:val="StyleUnderline"/>
          <w:szCs w:val="20"/>
        </w:rPr>
        <w:t xml:space="preserve"> </w:t>
      </w:r>
      <w:r w:rsidRPr="001672B8">
        <w:rPr>
          <w:rStyle w:val="Emphasis"/>
          <w:szCs w:val="20"/>
        </w:rPr>
        <w:t>restraint</w:t>
      </w:r>
      <w:r w:rsidRPr="001672B8">
        <w:rPr>
          <w:rStyle w:val="StyleUnderline"/>
          <w:szCs w:val="20"/>
        </w:rPr>
        <w:t xml:space="preserve"> and an </w:t>
      </w:r>
      <w:r w:rsidRPr="00BD1BFD">
        <w:rPr>
          <w:rStyle w:val="Emphasis"/>
          <w:szCs w:val="20"/>
          <w:highlight w:val="green"/>
        </w:rPr>
        <w:t>acceptance of autocracy</w:t>
      </w:r>
      <w:r w:rsidRPr="004C76E9">
        <w:rPr>
          <w:sz w:val="16"/>
          <w:szCs w:val="20"/>
        </w:rPr>
        <w:t xml:space="preserve">. There are no answers in the liberal international order for navigating the enormously difficult terrain of the contemporary Middle East. </w:t>
      </w:r>
    </w:p>
    <w:p w14:paraId="55F046C8" w14:textId="77777777" w:rsidR="00FC5556" w:rsidRPr="006D31E1" w:rsidRDefault="00FC5556" w:rsidP="00FC5556">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7DD84EA8" w14:textId="77777777" w:rsidR="00FC5556" w:rsidRPr="006D31E1" w:rsidRDefault="00FC5556" w:rsidP="00FC5556">
      <w:r w:rsidRPr="006D31E1">
        <w:t xml:space="preserve">Heribert </w:t>
      </w:r>
      <w:r w:rsidRPr="006D31E1">
        <w:rPr>
          <w:rStyle w:val="Style13ptBold"/>
        </w:rPr>
        <w:t>Dieter 14</w:t>
      </w:r>
      <w:r>
        <w:t xml:space="preserve">, </w:t>
      </w:r>
      <w:r w:rsidRPr="006D31E1">
        <w:t>Senior Associate</w:t>
      </w:r>
      <w:r>
        <w:t xml:space="preserve"> at the German Institute for International and Security Affairs, </w:t>
      </w:r>
      <w:r w:rsidRPr="006D31E1">
        <w:t>Non-Resident Senior Fellow, Chongyang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12" w:history="1">
        <w:r w:rsidRPr="006D31E1">
          <w:t>http://www.isn.ethz.ch/Digital-Library/Articles/Detail/?lng=en&amp;id=176145</w:t>
        </w:r>
      </w:hyperlink>
    </w:p>
    <w:p w14:paraId="6E4E785E" w14:textId="77777777" w:rsidR="00FC5556" w:rsidRPr="00C61D8D" w:rsidRDefault="00FC5556" w:rsidP="00FC5556">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BD1BFD">
        <w:rPr>
          <w:rStyle w:val="StyleUnderline"/>
          <w:highlight w:val="green"/>
        </w:rPr>
        <w:t>the mantra-like</w:t>
      </w:r>
      <w:r w:rsidRPr="00A273F1">
        <w:rPr>
          <w:rStyle w:val="StyleUnderline"/>
        </w:rPr>
        <w:t xml:space="preserve"> </w:t>
      </w:r>
      <w:r w:rsidRPr="00BD1BFD">
        <w:rPr>
          <w:rStyle w:val="StyleUnderline"/>
          <w:highlight w:val="green"/>
        </w:rPr>
        <w:t>repetition of</w:t>
      </w:r>
      <w:r w:rsidRPr="00A273F1">
        <w:rPr>
          <w:rStyle w:val="StyleUnderline"/>
        </w:rPr>
        <w:t xml:space="preserve"> memoranda of </w:t>
      </w:r>
      <w:r w:rsidRPr="00BD1BFD">
        <w:rPr>
          <w:rStyle w:val="StyleUnderline"/>
          <w:highlight w:val="green"/>
        </w:rPr>
        <w:t>understanding</w:t>
      </w:r>
      <w:r w:rsidRPr="00BD1BFD">
        <w:rPr>
          <w:sz w:val="14"/>
          <w:highlight w:val="green"/>
        </w:rPr>
        <w:t>,</w:t>
      </w:r>
      <w:r w:rsidRPr="00C61D8D">
        <w:rPr>
          <w:sz w:val="14"/>
        </w:rPr>
        <w:t xml:space="preserve"> the trade ministers of the G-20 </w:t>
      </w:r>
      <w:r w:rsidRPr="00BD1BFD">
        <w:rPr>
          <w:rStyle w:val="StyleUnderline"/>
          <w:highlight w:val="gree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BD1BFD">
        <w:rPr>
          <w:rStyle w:val="StyleUnderline"/>
          <w:highlight w:val="green"/>
        </w:rPr>
        <w:t>reality of</w:t>
      </w:r>
      <w:r w:rsidRPr="00C61D8D">
        <w:rPr>
          <w:sz w:val="14"/>
        </w:rPr>
        <w:t xml:space="preserve"> trade </w:t>
      </w:r>
      <w:r w:rsidRPr="00BD1BFD">
        <w:rPr>
          <w:rStyle w:val="StyleUnderline"/>
          <w:highlight w:val="gree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536C995F" w14:textId="77777777" w:rsidR="00FC5556" w:rsidRPr="00C61D8D" w:rsidRDefault="00FC5556" w:rsidP="00FC5556">
      <w:pPr>
        <w:rPr>
          <w:sz w:val="14"/>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BD1BFD">
        <w:rPr>
          <w:rStyle w:val="StyleUnderline"/>
          <w:highlight w:val="green"/>
        </w:rPr>
        <w:t>important members</w:t>
      </w:r>
      <w:r w:rsidRPr="00C61D8D">
        <w:rPr>
          <w:sz w:val="14"/>
        </w:rPr>
        <w:t xml:space="preserve"> of the G-20 </w:t>
      </w:r>
      <w:r w:rsidRPr="00BD1BFD">
        <w:rPr>
          <w:rStyle w:val="StyleUnderline"/>
          <w:highlight w:val="gree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C61D8D">
        <w:rPr>
          <w:sz w:val="14"/>
        </w:rPr>
        <w:t>system, since</w:t>
      </w:r>
      <w:proofErr w:type="gramEnd"/>
      <w:r w:rsidRPr="00C61D8D">
        <w:rPr>
          <w:sz w:val="14"/>
        </w:rPr>
        <w:t xml:space="preserv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BD1BFD">
        <w:rPr>
          <w:rStyle w:val="StyleUnderline"/>
          <w:highlight w:val="green"/>
        </w:rPr>
        <w:t xml:space="preserve">The </w:t>
      </w:r>
      <w:r w:rsidRPr="00FD3028">
        <w:rPr>
          <w:rStyle w:val="StyleUnderline"/>
        </w:rPr>
        <w:t>present</w:t>
      </w:r>
      <w:r w:rsidRPr="00A273F1">
        <w:rPr>
          <w:rStyle w:val="StyleUnderline"/>
        </w:rPr>
        <w:t xml:space="preserve"> </w:t>
      </w:r>
      <w:r w:rsidRPr="00BD1BFD">
        <w:rPr>
          <w:rStyle w:val="StyleUnderline"/>
          <w:highlight w:val="green"/>
        </w:rPr>
        <w:t xml:space="preserve">multipolar world is characterized by superficial cooperation. </w:t>
      </w:r>
      <w:r w:rsidRPr="00BD1BFD">
        <w:rPr>
          <w:rStyle w:val="Emphasis"/>
          <w:highlight w:val="green"/>
        </w:rPr>
        <w:t>Global Governance</w:t>
      </w:r>
      <w:r w:rsidRPr="00A273F1">
        <w:rPr>
          <w:rStyle w:val="Emphasis"/>
        </w:rPr>
        <w:t xml:space="preserve">, whether in policies to prevent further climate change or in economic policy, </w:t>
      </w:r>
      <w:r w:rsidRPr="00BD1BFD">
        <w:rPr>
          <w:rStyle w:val="Emphasis"/>
          <w:highlight w:val="green"/>
        </w:rPr>
        <w:t xml:space="preserve">remains on </w:t>
      </w:r>
      <w:r w:rsidRPr="00BD1BFD">
        <w:rPr>
          <w:rStyle w:val="Emphasis"/>
          <w:highlight w:val="green"/>
        </w:rPr>
        <w:lastRenderedPageBreak/>
        <w:t>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BD1BFD">
        <w:rPr>
          <w:rStyle w:val="StyleUnderline"/>
          <w:highlight w:val="gree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BD1BFD">
        <w:rPr>
          <w:rStyle w:val="StyleUnderline"/>
          <w:highlight w:val="green"/>
        </w:rPr>
        <w:t>unfavorable perceptions of globalization and</w:t>
      </w:r>
      <w:r w:rsidRPr="00C61D8D">
        <w:rPr>
          <w:sz w:val="14"/>
        </w:rPr>
        <w:t xml:space="preserve"> the outlined </w:t>
      </w:r>
      <w:r w:rsidRPr="00BD1BFD">
        <w:rPr>
          <w:rStyle w:val="StyleUnderline"/>
          <w:highlight w:val="green"/>
        </w:rPr>
        <w:t xml:space="preserve">asymmetric sovereignty have resulted in a </w:t>
      </w:r>
      <w:r w:rsidRPr="00BD1BFD">
        <w:rPr>
          <w:rStyle w:val="Emphasis"/>
          <w:highlight w:val="green"/>
        </w:rPr>
        <w:t>standstill</w:t>
      </w:r>
      <w:r w:rsidRPr="00C61D8D">
        <w:rPr>
          <w:sz w:val="14"/>
        </w:rPr>
        <w:t xml:space="preserve"> in the G-20. </w:t>
      </w:r>
      <w:r w:rsidRPr="00BD1BFD">
        <w:rPr>
          <w:rStyle w:val="StyleUnderline"/>
          <w:highlight w:val="green"/>
        </w:rPr>
        <w:t>Instead of a</w:t>
      </w:r>
      <w:r w:rsidRPr="00C61D8D">
        <w:rPr>
          <w:sz w:val="14"/>
        </w:rPr>
        <w:t xml:space="preserve"> further development of the </w:t>
      </w:r>
      <w:r w:rsidRPr="00BD1BFD">
        <w:rPr>
          <w:rStyle w:val="StyleUnderline"/>
          <w:highlight w:val="green"/>
        </w:rPr>
        <w:t>multilateral</w:t>
      </w:r>
      <w:r w:rsidRPr="00C367F0">
        <w:rPr>
          <w:rStyle w:val="StyleUnderline"/>
        </w:rPr>
        <w:t xml:space="preserve"> </w:t>
      </w:r>
      <w:r w:rsidRPr="00BD1BFD">
        <w:rPr>
          <w:rStyle w:val="StyleUnderline"/>
          <w:highlight w:val="gree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BD1BFD">
        <w:rPr>
          <w:rStyle w:val="Emphasis"/>
          <w:highlight w:val="gree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0844A8A8" w14:textId="77777777" w:rsidR="00FC5556" w:rsidRDefault="00FC5556" w:rsidP="00FC5556">
      <w:pPr>
        <w:pStyle w:val="Heading4"/>
      </w:pPr>
      <w:r>
        <w:t>1AC Kromah is about “Hard Power Hegemony?” NOT Soft Power Influence – they don’t have a Causal Internal Link – don’t give it to them</w:t>
      </w:r>
    </w:p>
    <w:p w14:paraId="4D06F206" w14:textId="77777777" w:rsidR="00FC5556" w:rsidRDefault="00FC5556" w:rsidP="00FC5556">
      <w:pPr>
        <w:pStyle w:val="Heading4"/>
      </w:pPr>
      <w:proofErr w:type="spellStart"/>
      <w:r>
        <w:t>Heg</w:t>
      </w:r>
      <w:proofErr w:type="spellEnd"/>
      <w:r>
        <w:t xml:space="preserve"> is ineffective </w:t>
      </w:r>
    </w:p>
    <w:p w14:paraId="1E7FA47A" w14:textId="77777777" w:rsidR="00FC5556" w:rsidRDefault="00FC5556" w:rsidP="00FC5556">
      <w:proofErr w:type="spellStart"/>
      <w:r>
        <w:rPr>
          <w:rStyle w:val="Style13ptBold"/>
        </w:rPr>
        <w:t>Fettweis</w:t>
      </w:r>
      <w:proofErr w:type="spellEnd"/>
      <w:r>
        <w:rPr>
          <w:rStyle w:val="Style13ptBold"/>
        </w:rPr>
        <w:t xml:space="preserve"> 17</w:t>
      </w:r>
      <w:r>
        <w:t xml:space="preserve"> – Associate Professor of Political Science at Tulane University (Christopher, “Unipolarity, Hegemony, and the New Peace,” </w:t>
      </w:r>
      <w:r>
        <w:rPr>
          <w:i/>
        </w:rPr>
        <w:t>Security Studies</w:t>
      </w:r>
      <w:r>
        <w:t>, 26:3, 423-451, 5-8-2017, http://dx.doi.org/10.1080/09636412.2017.1306394)//Elmer</w:t>
      </w:r>
    </w:p>
    <w:p w14:paraId="21D59D0F" w14:textId="77777777" w:rsidR="00FC5556" w:rsidRDefault="00FC5556" w:rsidP="00FC5556">
      <w:pPr>
        <w:rPr>
          <w:sz w:val="16"/>
        </w:rPr>
      </w:pPr>
      <w:r>
        <w:rPr>
          <w:sz w:val="16"/>
        </w:rPr>
        <w:t xml:space="preserve">Conflict and Hegemony by Region 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BD1BFD">
        <w:rPr>
          <w:rStyle w:val="Emphasis"/>
          <w:highlight w:val="green"/>
        </w:rPr>
        <w:t>Other</w:t>
      </w:r>
      <w:r>
        <w:rPr>
          <w:sz w:val="16"/>
        </w:rPr>
        <w:t xml:space="preserve">, equally plausible </w:t>
      </w:r>
      <w:r w:rsidRPr="00BD1BFD">
        <w:rPr>
          <w:rStyle w:val="Emphasis"/>
          <w:highlight w:val="green"/>
        </w:rPr>
        <w:t>explanations exist for stability</w:t>
      </w:r>
      <w:r>
        <w:rPr>
          <w:sz w:val="16"/>
        </w:rPr>
        <w:t xml:space="preserve"> in the first world, </w:t>
      </w:r>
      <w:r w:rsidRPr="00BD1BFD">
        <w:rPr>
          <w:rStyle w:val="StyleUnderline"/>
          <w:highlight w:val="green"/>
        </w:rPr>
        <w:t>including</w:t>
      </w:r>
      <w:r>
        <w:rPr>
          <w:sz w:val="16"/>
        </w:rPr>
        <w:t xml:space="preserve"> the </w:t>
      </w:r>
      <w:r>
        <w:rPr>
          <w:rStyle w:val="StyleUnderline"/>
        </w:rPr>
        <w:t xml:space="preserve">presence of a </w:t>
      </w:r>
      <w:r w:rsidRPr="00BD1BFD">
        <w:rPr>
          <w:rStyle w:val="StyleUnderline"/>
          <w:highlight w:val="green"/>
        </w:rPr>
        <w:t>common enemy</w:t>
      </w:r>
      <w:r>
        <w:rPr>
          <w:sz w:val="16"/>
        </w:rPr>
        <w:t xml:space="preserve">, </w:t>
      </w:r>
      <w:r w:rsidRPr="00BD1BFD">
        <w:rPr>
          <w:rStyle w:val="StyleUnderline"/>
          <w:highlight w:val="green"/>
        </w:rPr>
        <w:t>democracy</w:t>
      </w:r>
      <w:r>
        <w:rPr>
          <w:sz w:val="16"/>
        </w:rPr>
        <w:t xml:space="preserve">, </w:t>
      </w:r>
      <w:r w:rsidRPr="00BD1BFD">
        <w:rPr>
          <w:rStyle w:val="StyleUnderline"/>
          <w:highlight w:val="green"/>
        </w:rPr>
        <w:t>economic interdependence</w:t>
      </w:r>
      <w:r>
        <w:rPr>
          <w:sz w:val="16"/>
        </w:rPr>
        <w:t xml:space="preserve">, </w:t>
      </w:r>
      <w:r w:rsidRPr="00BD1BFD">
        <w:rPr>
          <w:rStyle w:val="StyleUnderline"/>
          <w:highlight w:val="green"/>
        </w:rPr>
        <w:t>general war aversion</w:t>
      </w:r>
      <w:r>
        <w:rPr>
          <w:rStyle w:val="StyleUnderline"/>
        </w:rPr>
        <w:t>, etc</w:t>
      </w:r>
      <w:r>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Pr>
          <w:rStyle w:val="StyleUnderline"/>
        </w:rPr>
        <w:t>Unipolarity has</w:t>
      </w:r>
      <w:r>
        <w:rPr>
          <w:sz w:val="16"/>
        </w:rPr>
        <w:t xml:space="preserve"> generally </w:t>
      </w:r>
      <w:r>
        <w:rPr>
          <w:rStyle w:val="StyleUnderline"/>
        </w:rPr>
        <w:t>been</w:t>
      </w:r>
      <w:r>
        <w:rPr>
          <w:sz w:val="16"/>
        </w:rPr>
        <w:t xml:space="preserve"> much </w:t>
      </w:r>
      <w:r>
        <w:rPr>
          <w:rStyle w:val="StyleUnderline"/>
        </w:rPr>
        <w:t>better</w:t>
      </w:r>
      <w:r>
        <w:rPr>
          <w:sz w:val="16"/>
        </w:rPr>
        <w:t xml:space="preserve">, </w:t>
      </w:r>
      <w:r>
        <w:rPr>
          <w:rStyle w:val="StyleUnderline"/>
        </w:rPr>
        <w:t xml:space="preserve">but </w:t>
      </w:r>
      <w:proofErr w:type="gramStart"/>
      <w:r>
        <w:rPr>
          <w:rStyle w:val="StyleUnderline"/>
        </w:rPr>
        <w:t>whether or not</w:t>
      </w:r>
      <w:proofErr w:type="gramEnd"/>
      <w:r>
        <w:rPr>
          <w:rStyle w:val="StyleUnderline"/>
        </w:rPr>
        <w:t xml:space="preserve"> this was due to US action is again </w:t>
      </w:r>
      <w:r>
        <w:rPr>
          <w:rStyle w:val="Emphasis"/>
        </w:rPr>
        <w:t>unclear</w:t>
      </w:r>
      <w:r>
        <w:rPr>
          <w:sz w:val="16"/>
        </w:rPr>
        <w:t xml:space="preserve">. Overall </w:t>
      </w:r>
      <w:r>
        <w:rPr>
          <w:rStyle w:val="StyleUnderline"/>
        </w:rPr>
        <w:t>US interest in</w:t>
      </w:r>
      <w:r>
        <w:rPr>
          <w:sz w:val="16"/>
        </w:rPr>
        <w:t xml:space="preserve"> the affairs of </w:t>
      </w:r>
      <w:r>
        <w:rPr>
          <w:rStyle w:val="StyleUnderline"/>
        </w:rPr>
        <w:t>the Global South</w:t>
      </w:r>
      <w:r>
        <w:rPr>
          <w:sz w:val="16"/>
        </w:rPr>
        <w:t xml:space="preserve"> has </w:t>
      </w:r>
      <w:r>
        <w:rPr>
          <w:rStyle w:val="StyleUnderline"/>
        </w:rPr>
        <w:t xml:space="preserve">dropped markedly </w:t>
      </w:r>
      <w:r>
        <w:rPr>
          <w:sz w:val="16"/>
        </w:rPr>
        <w:t xml:space="preserve">since the end of the Cold War, as has the level of violence in almost all regions. </w:t>
      </w:r>
      <w:r>
        <w:rPr>
          <w:rStyle w:val="StyleUnderline"/>
        </w:rPr>
        <w:t>There is less US intervention</w:t>
      </w:r>
      <w:r>
        <w:rPr>
          <w:sz w:val="16"/>
        </w:rPr>
        <w:t xml:space="preserve"> </w:t>
      </w:r>
      <w:r>
        <w:rPr>
          <w:rStyle w:val="StyleUnderline"/>
        </w:rPr>
        <w:t>in</w:t>
      </w:r>
      <w:r>
        <w:rPr>
          <w:sz w:val="16"/>
        </w:rPr>
        <w:t xml:space="preserve"> the political and military affairs of </w:t>
      </w:r>
      <w:r>
        <w:rPr>
          <w:rStyle w:val="StyleUnderline"/>
        </w:rPr>
        <w:t xml:space="preserve">Latin America </w:t>
      </w:r>
      <w:r>
        <w:rPr>
          <w:sz w:val="16"/>
        </w:rPr>
        <w:t xml:space="preserve">compared to any time in the twentieth century, for instance, </w:t>
      </w:r>
      <w:proofErr w:type="gramStart"/>
      <w:r>
        <w:rPr>
          <w:rStyle w:val="StyleUnderline"/>
        </w:rPr>
        <w:t>and</w:t>
      </w:r>
      <w:r>
        <w:rPr>
          <w:sz w:val="16"/>
        </w:rPr>
        <w:t xml:space="preserve"> also</w:t>
      </w:r>
      <w:proofErr w:type="gramEnd"/>
      <w:r>
        <w:rPr>
          <w:sz w:val="16"/>
        </w:rPr>
        <w:t xml:space="preserve"> </w:t>
      </w:r>
      <w:r>
        <w:rPr>
          <w:rStyle w:val="StyleUnderline"/>
        </w:rPr>
        <w:t>less conflict</w:t>
      </w:r>
      <w:r>
        <w:rPr>
          <w:sz w:val="16"/>
        </w:rPr>
        <w:t xml:space="preserve">. </w:t>
      </w:r>
      <w:r>
        <w:rPr>
          <w:rStyle w:val="StyleUnderline"/>
        </w:rPr>
        <w:t>Warfare in Africa is at an all-time low</w:t>
      </w:r>
      <w:r>
        <w:rPr>
          <w:sz w:val="16"/>
        </w:rPr>
        <w:t xml:space="preserve">, as is relative US interest outside of counterterrorism and security assistance.66 </w:t>
      </w:r>
      <w:r w:rsidRPr="00BD1BFD">
        <w:rPr>
          <w:rStyle w:val="StyleUnderline"/>
          <w:highlight w:val="green"/>
        </w:rPr>
        <w:t>Regional peace and stability exist where there is US active intervention</w:t>
      </w:r>
      <w:r>
        <w:rPr>
          <w:sz w:val="16"/>
        </w:rPr>
        <w:t xml:space="preserve">, </w:t>
      </w:r>
      <w:r>
        <w:rPr>
          <w:rStyle w:val="StyleUnderline"/>
        </w:rPr>
        <w:t>as well as where there is not</w:t>
      </w:r>
      <w:r>
        <w:rPr>
          <w:sz w:val="16"/>
        </w:rPr>
        <w:t xml:space="preserve">. </w:t>
      </w:r>
      <w:r w:rsidRPr="00BD1BFD">
        <w:rPr>
          <w:rStyle w:val="Emphasis"/>
          <w:highlight w:val="green"/>
        </w:rPr>
        <w:t>No direct relationship seems to exist across regions</w:t>
      </w:r>
      <w:r w:rsidRPr="00BD1BFD">
        <w:rPr>
          <w:sz w:val="16"/>
          <w:highlight w:val="green"/>
        </w:rPr>
        <w:t>.</w:t>
      </w:r>
      <w:r>
        <w:rPr>
          <w:sz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Pr>
          <w:sz w:val="16"/>
        </w:rPr>
        <w:t>relative, because</w:t>
      </w:r>
      <w:proofErr w:type="gramEnd"/>
      <w:r>
        <w:rPr>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BD1BFD">
        <w:rPr>
          <w:rStyle w:val="StyleUnderline"/>
          <w:highlight w:val="green"/>
        </w:rPr>
        <w:t xml:space="preserve">US </w:t>
      </w:r>
      <w:r w:rsidRPr="00BD1BFD">
        <w:rPr>
          <w:rStyle w:val="StyleUnderline"/>
          <w:highlight w:val="green"/>
        </w:rPr>
        <w:lastRenderedPageBreak/>
        <w:t xml:space="preserve">intervention is </w:t>
      </w:r>
      <w:r w:rsidRPr="00BD1BFD">
        <w:rPr>
          <w:rStyle w:val="Emphasis"/>
          <w:highlight w:val="green"/>
        </w:rPr>
        <w:t>imperfectly correlated</w:t>
      </w:r>
      <w:r w:rsidRPr="00BD1BFD">
        <w:rPr>
          <w:rStyle w:val="StyleUnderline"/>
          <w:highlight w:val="green"/>
        </w:rPr>
        <w:t xml:space="preserve"> with stability</w:t>
      </w:r>
      <w:r>
        <w:rPr>
          <w:sz w:val="16"/>
        </w:rPr>
        <w:t xml:space="preserve">, however. Indeed, it is conceivable that the relatively </w:t>
      </w:r>
      <w:r w:rsidRPr="00BD1BFD">
        <w:rPr>
          <w:rStyle w:val="StyleUnderline"/>
          <w:highlight w:val="green"/>
        </w:rPr>
        <w:t>high level</w:t>
      </w:r>
      <w:r>
        <w:rPr>
          <w:rStyle w:val="StyleUnderline"/>
        </w:rPr>
        <w:t xml:space="preserve"> of US</w:t>
      </w:r>
      <w:r>
        <w:rPr>
          <w:sz w:val="16"/>
        </w:rPr>
        <w:t xml:space="preserve"> interest and </w:t>
      </w:r>
      <w:r w:rsidRPr="00BD1BFD">
        <w:rPr>
          <w:rStyle w:val="StyleUnderline"/>
          <w:highlight w:val="green"/>
        </w:rPr>
        <w:t>activity</w:t>
      </w:r>
      <w:r>
        <w:rPr>
          <w:sz w:val="16"/>
        </w:rPr>
        <w:t xml:space="preserve"> has </w:t>
      </w:r>
      <w:r w:rsidRPr="00BD1BFD">
        <w:rPr>
          <w:rStyle w:val="StyleUnderline"/>
          <w:highlight w:val="green"/>
        </w:rPr>
        <w:t>made</w:t>
      </w:r>
      <w:r w:rsidRPr="00BD1BFD">
        <w:rPr>
          <w:sz w:val="16"/>
          <w:highlight w:val="green"/>
        </w:rPr>
        <w:t xml:space="preserve"> </w:t>
      </w:r>
      <w:r w:rsidRPr="00BD1BFD">
        <w:rPr>
          <w:rStyle w:val="StyleUnderline"/>
          <w:highlight w:val="green"/>
        </w:rPr>
        <w:t>the</w:t>
      </w:r>
      <w:r>
        <w:rPr>
          <w:sz w:val="16"/>
        </w:rPr>
        <w:t xml:space="preserve"> security situation in the </w:t>
      </w:r>
      <w:r w:rsidRPr="00BD1BFD">
        <w:rPr>
          <w:rStyle w:val="Emphasis"/>
          <w:highlight w:val="green"/>
        </w:rPr>
        <w:t>Persian Gulf</w:t>
      </w:r>
      <w:r w:rsidRPr="00BD1BFD">
        <w:rPr>
          <w:sz w:val="16"/>
          <w:highlight w:val="green"/>
        </w:rPr>
        <w:t xml:space="preserve"> </w:t>
      </w:r>
      <w:r w:rsidRPr="00BD1BFD">
        <w:rPr>
          <w:rStyle w:val="StyleUnderline"/>
          <w:highlight w:val="green"/>
        </w:rPr>
        <w:t>and</w:t>
      </w:r>
      <w:r>
        <w:rPr>
          <w:sz w:val="16"/>
        </w:rPr>
        <w:t xml:space="preserve"> broader </w:t>
      </w:r>
      <w:r w:rsidRPr="00BD1BFD">
        <w:rPr>
          <w:rStyle w:val="Emphasis"/>
          <w:highlight w:val="green"/>
        </w:rPr>
        <w:t>Middle East worse</w:t>
      </w:r>
      <w:r>
        <w:rPr>
          <w:sz w:val="16"/>
        </w:rPr>
        <w:t xml:space="preserve">. In recent years, substantial </w:t>
      </w:r>
      <w:r w:rsidRPr="00BD1BFD">
        <w:rPr>
          <w:rStyle w:val="StyleUnderline"/>
          <w:highlight w:val="green"/>
        </w:rPr>
        <w:t>hard power</w:t>
      </w:r>
      <w:r>
        <w:rPr>
          <w:rStyle w:val="StyleUnderline"/>
        </w:rPr>
        <w:t xml:space="preserve"> investments</w:t>
      </w:r>
      <w:r>
        <w:rPr>
          <w:sz w:val="16"/>
        </w:rPr>
        <w:t xml:space="preserve"> (</w:t>
      </w:r>
      <w:r>
        <w:rPr>
          <w:rStyle w:val="StyleUnderline"/>
        </w:rPr>
        <w:t>Somalia</w:t>
      </w:r>
      <w:r>
        <w:rPr>
          <w:sz w:val="16"/>
        </w:rPr>
        <w:t xml:space="preserve">, </w:t>
      </w:r>
      <w:r>
        <w:rPr>
          <w:rStyle w:val="StyleUnderline"/>
        </w:rPr>
        <w:t>Afghanistan</w:t>
      </w:r>
      <w:r>
        <w:rPr>
          <w:sz w:val="16"/>
        </w:rPr>
        <w:t xml:space="preserve">, </w:t>
      </w:r>
      <w:r>
        <w:rPr>
          <w:rStyle w:val="StyleUnderline"/>
        </w:rPr>
        <w:t>Iraq</w:t>
      </w:r>
      <w:r>
        <w:rPr>
          <w:sz w:val="16"/>
        </w:rPr>
        <w:t xml:space="preserve">), </w:t>
      </w:r>
      <w:r>
        <w:rPr>
          <w:rStyle w:val="StyleUnderline"/>
        </w:rPr>
        <w:t>moderate intervention</w:t>
      </w:r>
      <w:r>
        <w:rPr>
          <w:sz w:val="16"/>
        </w:rPr>
        <w:t xml:space="preserve"> (</w:t>
      </w:r>
      <w:r>
        <w:rPr>
          <w:rStyle w:val="StyleUnderline"/>
        </w:rPr>
        <w:t>Libya</w:t>
      </w:r>
      <w:r>
        <w:rPr>
          <w:sz w:val="16"/>
        </w:rPr>
        <w:t xml:space="preserve">), </w:t>
      </w:r>
      <w:r>
        <w:rPr>
          <w:rStyle w:val="StyleUnderline"/>
        </w:rPr>
        <w:t>and reliance on diplomacy</w:t>
      </w:r>
      <w:r>
        <w:rPr>
          <w:sz w:val="16"/>
        </w:rPr>
        <w:t xml:space="preserve"> (</w:t>
      </w:r>
      <w:r>
        <w:rPr>
          <w:rStyle w:val="StyleUnderline"/>
        </w:rPr>
        <w:t>Syria</w:t>
      </w:r>
      <w:r>
        <w:rPr>
          <w:sz w:val="16"/>
        </w:rPr>
        <w:t xml:space="preserve">) </w:t>
      </w:r>
      <w:r w:rsidRPr="00BD1BFD">
        <w:rPr>
          <w:rStyle w:val="StyleUnderline"/>
          <w:highlight w:val="green"/>
        </w:rPr>
        <w:t xml:space="preserve">have been </w:t>
      </w:r>
      <w:r w:rsidRPr="00BD1BFD">
        <w:rPr>
          <w:rStyle w:val="Emphasis"/>
          <w:highlight w:val="green"/>
        </w:rPr>
        <w:t>equally ineffective</w:t>
      </w:r>
      <w:r>
        <w:rPr>
          <w:sz w:val="16"/>
        </w:rPr>
        <w:t xml:space="preserve"> in</w:t>
      </w:r>
      <w:r>
        <w:rPr>
          <w:rStyle w:val="StyleUnderline"/>
        </w:rPr>
        <w:t xml:space="preserve"> stabilizing states torn by conflict</w:t>
      </w:r>
      <w:r>
        <w:rPr>
          <w:sz w:val="16"/>
        </w:rPr>
        <w:t xml:space="preserve">. While it is possible that the region is essentially unpacifiable and no amount of police work would bring peace to its people, </w:t>
      </w:r>
      <w:r>
        <w:rPr>
          <w:rStyle w:val="StyleUnderline"/>
        </w:rPr>
        <w:t>it remains hard to make the case</w:t>
      </w:r>
      <w:r>
        <w:rPr>
          <w:sz w:val="16"/>
        </w:rPr>
        <w:t xml:space="preserve"> </w:t>
      </w:r>
      <w:r>
        <w:rPr>
          <w:rStyle w:val="StyleUnderline"/>
        </w:rPr>
        <w:t>that</w:t>
      </w:r>
      <w:r>
        <w:rPr>
          <w:sz w:val="16"/>
        </w:rPr>
        <w:t xml:space="preserve"> the </w:t>
      </w:r>
      <w:r>
        <w:rPr>
          <w:rStyle w:val="StyleUnderline"/>
        </w:rPr>
        <w:t>US presence</w:t>
      </w:r>
      <w:r>
        <w:rPr>
          <w:sz w:val="16"/>
        </w:rPr>
        <w:t xml:space="preserve"> has </w:t>
      </w:r>
      <w:r>
        <w:rPr>
          <w:rStyle w:val="StyleUnderline"/>
        </w:rPr>
        <w:t>improved matters</w:t>
      </w:r>
      <w:r>
        <w:rPr>
          <w:sz w:val="16"/>
        </w:rPr>
        <w:t xml:space="preserve">. In this “strong point,” at least, </w:t>
      </w:r>
      <w:r w:rsidRPr="00BD1BFD">
        <w:rPr>
          <w:rStyle w:val="Emphasis"/>
          <w:highlight w:val="green"/>
        </w:rPr>
        <w:t>US hegemony has failed to bring peace</w:t>
      </w:r>
      <w:r>
        <w:rPr>
          <w:sz w:val="16"/>
        </w:rPr>
        <w:t xml:space="preserve">. In much of the rest of the world, the United States has not been especially eager to enforce any </w:t>
      </w:r>
      <w:proofErr w:type="gramStart"/>
      <w:r>
        <w:rPr>
          <w:sz w:val="16"/>
        </w:rPr>
        <w:t>particular rules</w:t>
      </w:r>
      <w:proofErr w:type="gramEnd"/>
      <w:r>
        <w:rPr>
          <w:sz w:val="16"/>
        </w:rPr>
        <w:t xml:space="preserve">. Even rather incontrovertible evidence of genocide has not been enough to inspire action. </w:t>
      </w:r>
      <w:r>
        <w:rPr>
          <w:rStyle w:val="StyleUnderline"/>
        </w:rPr>
        <w:t>Washington’s intervention choices have at best been erratic</w:t>
      </w:r>
      <w:r>
        <w:rPr>
          <w:sz w:val="16"/>
        </w:rPr>
        <w:t xml:space="preserve">; Libya and Kosovo brought about action, but </w:t>
      </w:r>
      <w:r>
        <w:rPr>
          <w:rStyle w:val="StyleUnderline"/>
        </w:rPr>
        <w:t>much more blood flowed uninterrupted</w:t>
      </w:r>
      <w:r>
        <w:rPr>
          <w:sz w:val="16"/>
        </w:rPr>
        <w:t xml:space="preserve"> </w:t>
      </w:r>
      <w:r>
        <w:rPr>
          <w:rStyle w:val="StyleUnderline"/>
        </w:rPr>
        <w:t>in</w:t>
      </w:r>
      <w:r>
        <w:rPr>
          <w:sz w:val="16"/>
        </w:rPr>
        <w:t xml:space="preserve"> </w:t>
      </w:r>
      <w:r>
        <w:rPr>
          <w:rStyle w:val="StyleUnderline"/>
        </w:rPr>
        <w:t>Rwanda</w:t>
      </w:r>
      <w:r>
        <w:rPr>
          <w:sz w:val="16"/>
        </w:rPr>
        <w:t xml:space="preserve">, </w:t>
      </w:r>
      <w:r>
        <w:rPr>
          <w:rStyle w:val="StyleUnderline"/>
        </w:rPr>
        <w:t>Darfur</w:t>
      </w:r>
      <w:r>
        <w:rPr>
          <w:sz w:val="16"/>
        </w:rPr>
        <w:t xml:space="preserve">, </w:t>
      </w:r>
      <w:r>
        <w:rPr>
          <w:rStyle w:val="StyleUnderline"/>
        </w:rPr>
        <w:t>Congo</w:t>
      </w:r>
      <w:r>
        <w:rPr>
          <w:sz w:val="16"/>
        </w:rPr>
        <w:t xml:space="preserve">, </w:t>
      </w:r>
      <w:r>
        <w:rPr>
          <w:rStyle w:val="StyleUnderline"/>
        </w:rPr>
        <w:t>Sri Lanka</w:t>
      </w:r>
      <w:r>
        <w:rPr>
          <w:sz w:val="16"/>
        </w:rPr>
        <w:t xml:space="preserve">, </w:t>
      </w:r>
      <w:r>
        <w:rPr>
          <w:rStyle w:val="StyleUnderline"/>
        </w:rPr>
        <w:t>and Syria</w:t>
      </w:r>
      <w:r>
        <w:rPr>
          <w:sz w:val="16"/>
        </w:rPr>
        <w:t xml:space="preserve">. </w:t>
      </w:r>
      <w:r w:rsidRPr="00BD1BFD">
        <w:rPr>
          <w:rStyle w:val="StyleUnderline"/>
          <w:highlight w:val="green"/>
        </w:rPr>
        <w:t>The US record of peacemaking is not exactly a long uninterrupted string of successes</w:t>
      </w:r>
      <w:r>
        <w:rPr>
          <w:sz w:val="16"/>
        </w:rPr>
        <w:t xml:space="preserve">. During the turn-of-the-century conventional war between Ethiopia and Eritrea, a </w:t>
      </w:r>
      <w:proofErr w:type="spellStart"/>
      <w:r>
        <w:rPr>
          <w:sz w:val="16"/>
        </w:rPr>
        <w:t>highlevel</w:t>
      </w:r>
      <w:proofErr w:type="spellEnd"/>
      <w:r>
        <w:rPr>
          <w:sz w:val="16"/>
        </w:rPr>
        <w:t xml:space="preserve"> US delegation containing former and future National Security Advisors (Anthony Lake and Susan Rice) made a half-dozen trips to the </w:t>
      </w:r>
      <w:proofErr w:type="gramStart"/>
      <w:r>
        <w:rPr>
          <w:sz w:val="16"/>
        </w:rPr>
        <w:t>region, but</w:t>
      </w:r>
      <w:proofErr w:type="gramEnd"/>
      <w:r>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Pr>
          <w:rStyle w:val="StyleUnderline"/>
        </w:rPr>
        <w:t xml:space="preserve">The Horn of Africa is hardly the only region where states are free to fight </w:t>
      </w:r>
      <w:r>
        <w:rPr>
          <w:sz w:val="16"/>
        </w:rPr>
        <w:t xml:space="preserve">one another today </w:t>
      </w:r>
      <w:r>
        <w:rPr>
          <w:rStyle w:val="StyleUnderline"/>
        </w:rPr>
        <w:t>without fear of</w:t>
      </w:r>
      <w:r>
        <w:rPr>
          <w:sz w:val="16"/>
        </w:rPr>
        <w:t xml:space="preserve"> serious </w:t>
      </w:r>
      <w:r>
        <w:rPr>
          <w:rStyle w:val="StyleUnderline"/>
        </w:rPr>
        <w:t>US involvement</w:t>
      </w:r>
      <w:r>
        <w:rPr>
          <w:sz w:val="16"/>
        </w:rPr>
        <w:t xml:space="preserve">. Since they are choosing not to do so with increasing frequency, </w:t>
      </w:r>
      <w:r>
        <w:rPr>
          <w:rStyle w:val="StyleUnderline"/>
        </w:rPr>
        <w:t>something else is probably affecting their calculations</w:t>
      </w:r>
      <w:r>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BD1BFD">
        <w:rPr>
          <w:rStyle w:val="StyleUnderline"/>
          <w:highlight w:val="green"/>
        </w:rPr>
        <w:t>It seems hard to make the case that</w:t>
      </w:r>
      <w:r>
        <w:rPr>
          <w:sz w:val="16"/>
        </w:rPr>
        <w:t xml:space="preserve"> the </w:t>
      </w:r>
      <w:r w:rsidRPr="00BD1BFD">
        <w:rPr>
          <w:rStyle w:val="StyleUnderline"/>
          <w:highlight w:val="green"/>
        </w:rPr>
        <w:t>relative peace</w:t>
      </w:r>
      <w:r>
        <w:rPr>
          <w:sz w:val="16"/>
        </w:rPr>
        <w:t xml:space="preserve"> that has </w:t>
      </w:r>
      <w:r w:rsidRPr="00BD1BFD">
        <w:rPr>
          <w:rStyle w:val="StyleUnderline"/>
          <w:highlight w:val="green"/>
        </w:rPr>
        <w:t>descended on</w:t>
      </w:r>
      <w:r>
        <w:rPr>
          <w:sz w:val="16"/>
        </w:rPr>
        <w:t xml:space="preserve"> so many </w:t>
      </w:r>
      <w:r w:rsidRPr="00BD1BFD">
        <w:rPr>
          <w:rStyle w:val="StyleUnderline"/>
          <w:highlight w:val="green"/>
        </w:rPr>
        <w:t>regions</w:t>
      </w:r>
      <w:r>
        <w:rPr>
          <w:sz w:val="16"/>
        </w:rPr>
        <w:t xml:space="preserve"> is primarily </w:t>
      </w:r>
      <w:r w:rsidRPr="00BD1BFD">
        <w:rPr>
          <w:rStyle w:val="StyleUnderline"/>
          <w:highlight w:val="green"/>
        </w:rPr>
        <w:t>due to</w:t>
      </w:r>
      <w:r>
        <w:rPr>
          <w:rStyle w:val="StyleUnderline"/>
        </w:rPr>
        <w:t xml:space="preserve"> </w:t>
      </w:r>
      <w:r>
        <w:rPr>
          <w:sz w:val="16"/>
        </w:rPr>
        <w:t xml:space="preserve">the kind of heavy hand of the </w:t>
      </w:r>
      <w:r w:rsidRPr="00BD1BFD">
        <w:rPr>
          <w:rStyle w:val="StyleUnderline"/>
          <w:highlight w:val="green"/>
        </w:rPr>
        <w:t>neoconservative</w:t>
      </w:r>
      <w:r w:rsidRPr="00BD1BFD">
        <w:rPr>
          <w:sz w:val="16"/>
          <w:highlight w:val="green"/>
        </w:rPr>
        <w:t xml:space="preserve"> </w:t>
      </w:r>
      <w:r w:rsidRPr="00BD1BFD">
        <w:rPr>
          <w:rStyle w:val="StyleUnderline"/>
          <w:highlight w:val="green"/>
        </w:rPr>
        <w:t>leviathan</w:t>
      </w:r>
      <w:r>
        <w:rPr>
          <w:sz w:val="16"/>
        </w:rPr>
        <w:t xml:space="preserve">, or its lighter, more liberal cousin. </w:t>
      </w:r>
      <w:r w:rsidRPr="00BD1BFD">
        <w:rPr>
          <w:rStyle w:val="Emphasis"/>
          <w:highlight w:val="green"/>
        </w:rPr>
        <w:t>Something else appears to be at work</w:t>
      </w:r>
      <w:r>
        <w:rPr>
          <w:sz w:val="16"/>
        </w:rPr>
        <w:t>.</w:t>
      </w:r>
    </w:p>
    <w:p w14:paraId="1AF71FE5" w14:textId="77777777" w:rsidR="00FC5556" w:rsidRDefault="00FC5556" w:rsidP="00FC5556">
      <w:pPr>
        <w:pStyle w:val="Heading4"/>
      </w:pPr>
      <w:r>
        <w:t xml:space="preserve">Primacy is </w:t>
      </w:r>
      <w:r>
        <w:rPr>
          <w:u w:val="single"/>
        </w:rPr>
        <w:t>more unstable</w:t>
      </w:r>
      <w:r>
        <w:t xml:space="preserve"> – our evidence is </w:t>
      </w:r>
      <w:r>
        <w:rPr>
          <w:u w:val="single"/>
        </w:rPr>
        <w:t>comparative</w:t>
      </w:r>
      <w:r>
        <w:t>.</w:t>
      </w:r>
    </w:p>
    <w:p w14:paraId="158F46B2" w14:textId="77777777" w:rsidR="00FC5556" w:rsidRDefault="00FC5556" w:rsidP="00FC5556">
      <w:r>
        <w:t xml:space="preserve">Christopher </w:t>
      </w:r>
      <w:r>
        <w:rPr>
          <w:rStyle w:val="Style13ptBold"/>
        </w:rPr>
        <w:t>Preble 16</w:t>
      </w:r>
      <w:r>
        <w:t xml:space="preserve">, vice president for defense and foreign policy studies at the Cato Institute. PhD in History from Temple University. With William Ruger. 2016. “The Problem </w:t>
      </w:r>
      <w:proofErr w:type="gramStart"/>
      <w:r>
        <w:t>With</w:t>
      </w:r>
      <w:proofErr w:type="gramEnd"/>
      <w:r>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3497DE7A" w14:textId="77777777" w:rsidR="00FC5556" w:rsidRDefault="00FC5556" w:rsidP="00FC5556">
      <w:pPr>
        <w:rPr>
          <w:rStyle w:val="TitleChar"/>
        </w:rPr>
      </w:pPr>
      <w:r>
        <w:rPr>
          <w:sz w:val="16"/>
        </w:rPr>
        <w:t xml:space="preserve">Another key problem is that </w:t>
      </w:r>
      <w:r w:rsidRPr="00BD1BFD">
        <w:rPr>
          <w:rStyle w:val="Emphasis"/>
          <w:highlight w:val="green"/>
        </w:rPr>
        <w:t xml:space="preserve">primacy </w:t>
      </w:r>
      <w:r>
        <w:rPr>
          <w:rStyle w:val="Emphasis"/>
        </w:rPr>
        <w:t xml:space="preserve">inadvertently </w:t>
      </w:r>
      <w:r w:rsidRPr="00BD1BFD">
        <w:rPr>
          <w:rStyle w:val="Emphasis"/>
          <w:highlight w:val="green"/>
        </w:rPr>
        <w:t xml:space="preserve">increases </w:t>
      </w:r>
      <w:r>
        <w:rPr>
          <w:rStyle w:val="Emphasis"/>
        </w:rPr>
        <w:t xml:space="preserve">the risk of </w:t>
      </w:r>
      <w:r w:rsidRPr="00BD1BFD">
        <w:rPr>
          <w:rStyle w:val="Emphasis"/>
          <w:highlight w:val="green"/>
        </w:rPr>
        <w:t>conflict</w:t>
      </w:r>
      <w:r w:rsidRPr="00BD1BFD">
        <w:rPr>
          <w:rStyle w:val="TitleChar"/>
          <w:highlight w:val="green"/>
        </w:rPr>
        <w:t>. Allies are</w:t>
      </w:r>
      <w:r>
        <w:rPr>
          <w:rStyle w:val="TitleChar"/>
        </w:rPr>
        <w:t xml:space="preserve"> more </w:t>
      </w:r>
      <w:r w:rsidRPr="00BD1BFD">
        <w:rPr>
          <w:rStyle w:val="TitleChar"/>
          <w:highlight w:val="green"/>
        </w:rPr>
        <w:t xml:space="preserve">willing to confront </w:t>
      </w:r>
      <w:r>
        <w:rPr>
          <w:rStyle w:val="TitleChar"/>
        </w:rPr>
        <w:t xml:space="preserve">powerful </w:t>
      </w:r>
      <w:r w:rsidRPr="00BD1BFD">
        <w:rPr>
          <w:rStyle w:val="TitleChar"/>
          <w:highlight w:val="green"/>
        </w:rPr>
        <w:t xml:space="preserve">rivals, because they are confident that the </w:t>
      </w:r>
      <w:r w:rsidRPr="00BD1BFD">
        <w:rPr>
          <w:rStyle w:val="Emphasis"/>
          <w:highlight w:val="green"/>
        </w:rPr>
        <w:t>U</w:t>
      </w:r>
      <w:r>
        <w:rPr>
          <w:rStyle w:val="TitleChar"/>
        </w:rPr>
        <w:t xml:space="preserve">nited </w:t>
      </w:r>
      <w:r w:rsidRPr="00BD1BFD">
        <w:rPr>
          <w:rStyle w:val="Emphasis"/>
          <w:highlight w:val="green"/>
        </w:rPr>
        <w:t>S</w:t>
      </w:r>
      <w:r>
        <w:rPr>
          <w:rStyle w:val="TitleChar"/>
        </w:rPr>
        <w:t xml:space="preserve">tates </w:t>
      </w:r>
      <w:r w:rsidRPr="00BD1BFD">
        <w:rPr>
          <w:rStyle w:val="TitleChar"/>
          <w:highlight w:val="green"/>
        </w:rPr>
        <w:t>will rescue them</w:t>
      </w:r>
      <w:r>
        <w:rPr>
          <w:sz w:val="16"/>
        </w:rPr>
        <w:t xml:space="preserve"> if the confrontation turns ugly, </w:t>
      </w:r>
      <w:r w:rsidRPr="00BD1BFD">
        <w:rPr>
          <w:rStyle w:val="Emphasis"/>
          <w:highlight w:val="green"/>
        </w:rPr>
        <w:t xml:space="preserve">a </w:t>
      </w:r>
      <w:r>
        <w:rPr>
          <w:rStyle w:val="Emphasis"/>
        </w:rPr>
        <w:t xml:space="preserve">classic case of </w:t>
      </w:r>
      <w:r w:rsidRPr="00BD1BFD">
        <w:rPr>
          <w:rStyle w:val="Emphasis"/>
          <w:highlight w:val="green"/>
        </w:rPr>
        <w:t>moral hazard</w:t>
      </w:r>
      <w:r>
        <w:rPr>
          <w:sz w:val="16"/>
        </w:rPr>
        <w:t xml:space="preserve">, or what Barry Posen calls "reckless driving." </w:t>
      </w:r>
      <w:r>
        <w:rPr>
          <w:rStyle w:val="TitleChar"/>
        </w:rPr>
        <w:t xml:space="preserve">Restraining our impulse to intervene militarily or diplomatically when </w:t>
      </w:r>
      <w:proofErr w:type="gramStart"/>
      <w:r>
        <w:rPr>
          <w:rStyle w:val="TitleChar"/>
        </w:rPr>
        <w:t>Our</w:t>
      </w:r>
      <w:proofErr w:type="gramEnd"/>
      <w:r>
        <w:rPr>
          <w:rStyle w:val="TitleChar"/>
        </w:rPr>
        <w:t xml:space="preserve"> vital national interests are not threatened would reduce the likelihood that Our friends and allies will engage in such </w:t>
      </w:r>
      <w:r>
        <w:rPr>
          <w:rStyle w:val="Emphasis"/>
        </w:rPr>
        <w:t>reckless behavior</w:t>
      </w:r>
      <w:r>
        <w:rPr>
          <w:sz w:val="16"/>
        </w:rPr>
        <w:t xml:space="preserve"> in the first place. </w:t>
      </w:r>
      <w:r>
        <w:rPr>
          <w:rStyle w:val="Emphasis"/>
        </w:rPr>
        <w:t>Libya and Georgia are only two cases of this problem.</w:t>
      </w:r>
      <w:r>
        <w:rPr>
          <w:sz w:val="16"/>
        </w:rPr>
        <w:t xml:space="preserve"> Plus, </w:t>
      </w:r>
      <w:r w:rsidRPr="00BD1BFD">
        <w:rPr>
          <w:rStyle w:val="TitleChar"/>
          <w:highlight w:val="green"/>
        </w:rPr>
        <w:t>a more restrained U.S.</w:t>
      </w:r>
      <w:r>
        <w:rPr>
          <w:rStyle w:val="TitleChar"/>
        </w:rPr>
        <w:t xml:space="preserve"> foreign policy </w:t>
      </w:r>
      <w:r w:rsidRPr="00BD1BFD">
        <w:rPr>
          <w:rStyle w:val="TitleChar"/>
          <w:highlight w:val="green"/>
        </w:rPr>
        <w:t xml:space="preserve">would provide a </w:t>
      </w:r>
      <w:r>
        <w:rPr>
          <w:rStyle w:val="TitleChar"/>
        </w:rPr>
        <w:t xml:space="preserve">powerful </w:t>
      </w:r>
      <w:r w:rsidRPr="00BD1BFD">
        <w:rPr>
          <w:rStyle w:val="TitleChar"/>
          <w:highlight w:val="green"/>
        </w:rPr>
        <w:t>incentive for allies to share the burden of defense.</w:t>
      </w:r>
      <w:r>
        <w:rPr>
          <w:sz w:val="16"/>
        </w:rPr>
        <w:t xml:space="preserve"> </w:t>
      </w:r>
      <w:r>
        <w:rPr>
          <w:rStyle w:val="TitleChar"/>
        </w:rPr>
        <w:t>Primacy has not stopped rivals from challenging U.S. power</w:t>
      </w:r>
      <w:r>
        <w:rPr>
          <w:sz w:val="16"/>
        </w:rPr>
        <w:t xml:space="preserve">. </w:t>
      </w:r>
      <w:r>
        <w:rPr>
          <w:rStyle w:val="TitleChar"/>
        </w:rPr>
        <w:t>Russia and China, for example, have resisted the U.S. government's efforts to expand its influence in Europe and Asia</w:t>
      </w:r>
      <w:r>
        <w:rPr>
          <w:sz w:val="16"/>
        </w:rPr>
        <w:t xml:space="preserve">. Indeed, </w:t>
      </w:r>
      <w:r w:rsidRPr="00BD1BFD">
        <w:rPr>
          <w:rStyle w:val="Emphasis"/>
          <w:highlight w:val="green"/>
        </w:rPr>
        <w:t xml:space="preserve">by provoking security fears, primacy exacerbates the very </w:t>
      </w:r>
      <w:r>
        <w:rPr>
          <w:rStyle w:val="Emphasis"/>
        </w:rPr>
        <w:t xml:space="preserve">sorts of </w:t>
      </w:r>
      <w:r w:rsidRPr="00BD1BFD">
        <w:rPr>
          <w:rStyle w:val="Emphasis"/>
          <w:highlight w:val="green"/>
        </w:rPr>
        <w:t xml:space="preserve">problems </w:t>
      </w:r>
      <w:r>
        <w:rPr>
          <w:rStyle w:val="Emphasis"/>
        </w:rPr>
        <w:t xml:space="preserve">that </w:t>
      </w:r>
      <w:r w:rsidRPr="00BD1BFD">
        <w:rPr>
          <w:rStyle w:val="Emphasis"/>
          <w:highlight w:val="green"/>
        </w:rPr>
        <w:t>it claims to prevent</w:t>
      </w:r>
      <w:r>
        <w:rPr>
          <w:rStyle w:val="TitleChar"/>
        </w:rPr>
        <w:t>, including nuclear proliferation</w:t>
      </w:r>
      <w:r>
        <w:rPr>
          <w:sz w:val="16"/>
        </w:rPr>
        <w:t xml:space="preserve">. </w:t>
      </w:r>
      <w:r w:rsidRPr="00BD1BFD">
        <w:rPr>
          <w:rStyle w:val="TitleChar"/>
          <w:highlight w:val="green"/>
        </w:rPr>
        <w:t>U.S. efforts at regime change</w:t>
      </w:r>
      <w:r>
        <w:rPr>
          <w:sz w:val="16"/>
        </w:rPr>
        <w:t xml:space="preserve"> and talk of an "axis of evil" that needed to be eliminated certainly </w:t>
      </w:r>
      <w:r w:rsidRPr="00BD1BFD">
        <w:rPr>
          <w:rStyle w:val="TitleChar"/>
          <w:highlight w:val="green"/>
        </w:rPr>
        <w:t>provided</w:t>
      </w:r>
      <w:r>
        <w:rPr>
          <w:sz w:val="16"/>
        </w:rPr>
        <w:t xml:space="preserve"> additional </w:t>
      </w:r>
      <w:r w:rsidRPr="00BD1BFD">
        <w:rPr>
          <w:rStyle w:val="Emphasis"/>
          <w:highlight w:val="green"/>
        </w:rPr>
        <w:t>incentives for States to develop nuclear weapons</w:t>
      </w:r>
      <w:r>
        <w:rPr>
          <w:sz w:val="16"/>
        </w:rPr>
        <w:t xml:space="preserve"> </w:t>
      </w:r>
      <w:r>
        <w:rPr>
          <w:rStyle w:val="TitleChar"/>
        </w:rPr>
        <w:t>to deter U.S. actions (</w:t>
      </w:r>
      <w:proofErr w:type="spellStart"/>
      <w:r>
        <w:rPr>
          <w:rStyle w:val="TitleChar"/>
        </w:rPr>
        <w:t>e.g</w:t>
      </w:r>
      <w:proofErr w:type="spellEnd"/>
      <w:r>
        <w:rPr>
          <w:rStyle w:val="TitleChar"/>
        </w:rPr>
        <w:t xml:space="preserve">„ North Korea). </w:t>
      </w:r>
      <w:r>
        <w:rPr>
          <w:sz w:val="16"/>
        </w:rPr>
        <w:t xml:space="preserve">Meanwhile, </w:t>
      </w:r>
      <w:r w:rsidRPr="00BD1BFD">
        <w:rPr>
          <w:rStyle w:val="TitleChar"/>
          <w:highlight w:val="green"/>
        </w:rPr>
        <w:t>efforts</w:t>
      </w:r>
      <w:r>
        <w:rPr>
          <w:sz w:val="16"/>
        </w:rPr>
        <w:t xml:space="preserve"> intended </w:t>
      </w:r>
      <w:r w:rsidRPr="00BD1BFD">
        <w:rPr>
          <w:rStyle w:val="TitleChar"/>
          <w:highlight w:val="green"/>
        </w:rPr>
        <w:t xml:space="preserve">to smother </w:t>
      </w:r>
      <w:r>
        <w:rPr>
          <w:rStyle w:val="TitleChar"/>
        </w:rPr>
        <w:t xml:space="preserve">security </w:t>
      </w:r>
      <w:r w:rsidRPr="00BD1BFD">
        <w:rPr>
          <w:rStyle w:val="TitleChar"/>
          <w:highlight w:val="green"/>
        </w:rPr>
        <w:t>competition or hostile ideologies</w:t>
      </w:r>
      <w:r>
        <w:rPr>
          <w:sz w:val="16"/>
        </w:rPr>
        <w:t xml:space="preserve"> have </w:t>
      </w:r>
      <w:r w:rsidRPr="00BD1BFD">
        <w:rPr>
          <w:rStyle w:val="Emphasis"/>
          <w:highlight w:val="green"/>
        </w:rPr>
        <w:t xml:space="preserve">destabilized </w:t>
      </w:r>
      <w:r>
        <w:rPr>
          <w:rStyle w:val="Emphasis"/>
        </w:rPr>
        <w:t xml:space="preserve">vast </w:t>
      </w:r>
      <w:r w:rsidRPr="00BD1BFD">
        <w:rPr>
          <w:rStyle w:val="Emphasis"/>
          <w:highlight w:val="green"/>
        </w:rPr>
        <w:t>regions</w:t>
      </w:r>
      <w:r>
        <w:rPr>
          <w:sz w:val="16"/>
        </w:rPr>
        <w:t xml:space="preserve">, </w:t>
      </w:r>
      <w:r>
        <w:rPr>
          <w:rStyle w:val="TitleChar"/>
        </w:rPr>
        <w:t xml:space="preserve">undermined Our counter- terrorism efforts, and even harmed those we were ostensibly trying to help. </w:t>
      </w:r>
      <w:r>
        <w:rPr>
          <w:sz w:val="16"/>
        </w:rPr>
        <w:t xml:space="preserve">After U S. forces deposed the tyrant </w:t>
      </w:r>
      <w:r>
        <w:rPr>
          <w:sz w:val="16"/>
        </w:rPr>
        <w:lastRenderedPageBreak/>
        <w:t xml:space="preserve">Saddam Hussein in 211)3, </w:t>
      </w:r>
      <w:r>
        <w:rPr>
          <w:rStyle w:val="TitleChar"/>
        </w:rPr>
        <w:t>Iraq descended into chaos and has never recovered. The situation in Libya is not much better</w:t>
      </w:r>
      <w:r>
        <w:rPr>
          <w:sz w:val="16"/>
        </w:rPr>
        <w:t xml:space="preserve">; the United States helped Overthrow Muammar </w:t>
      </w:r>
      <w:proofErr w:type="spellStart"/>
      <w:r>
        <w:rPr>
          <w:sz w:val="16"/>
        </w:rPr>
        <w:t>el</w:t>
      </w:r>
      <w:proofErr w:type="spellEnd"/>
      <w:r>
        <w:rPr>
          <w:sz w:val="16"/>
        </w:rPr>
        <w:t xml:space="preserve">-Qaddafi in 2011, but violence still rages. </w:t>
      </w:r>
      <w:r>
        <w:rPr>
          <w:rStyle w:val="TitleChar"/>
        </w:rPr>
        <w:t xml:space="preserve">The Islamic State, which Originated in Iraq, has now established a presence in Libya as well. </w:t>
      </w:r>
      <w:proofErr w:type="gramStart"/>
      <w:r>
        <w:rPr>
          <w:rStyle w:val="TitleChar"/>
        </w:rPr>
        <w:t>It is clear that those</w:t>
      </w:r>
      <w:proofErr w:type="gramEnd"/>
      <w:r>
        <w:rPr>
          <w:rStyle w:val="TitleChar"/>
        </w:rPr>
        <w:t xml:space="preserve"> </w:t>
      </w:r>
      <w:r>
        <w:rPr>
          <w:rStyle w:val="Emphasis"/>
        </w:rPr>
        <w:t>interventions were counterproductive</w:t>
      </w:r>
      <w:r>
        <w:rPr>
          <w:rStyle w:val="TitleChar"/>
        </w:rPr>
        <w:t xml:space="preserve"> and have failed to make America safer and more secure. </w:t>
      </w:r>
    </w:p>
    <w:p w14:paraId="413EB08F" w14:textId="77777777" w:rsidR="00FC5556" w:rsidRDefault="00FC5556" w:rsidP="00FC5556">
      <w:pPr>
        <w:pStyle w:val="Heading3"/>
      </w:pPr>
      <w:r>
        <w:lastRenderedPageBreak/>
        <w:t>Unions</w:t>
      </w:r>
    </w:p>
    <w:p w14:paraId="1D08274E" w14:textId="77777777" w:rsidR="00FC5556" w:rsidRDefault="00FC5556" w:rsidP="00B632CF">
      <w:pPr>
        <w:pStyle w:val="Heading4"/>
      </w:pPr>
      <w:r>
        <w:t xml:space="preserve">This China Innovation scenario is nonsense – yes, the Plan might make the US </w:t>
      </w:r>
      <w:r>
        <w:rPr>
          <w:u w:val="single"/>
        </w:rPr>
        <w:t>ahead</w:t>
      </w:r>
      <w:r>
        <w:t xml:space="preserve"> of </w:t>
      </w:r>
      <w:proofErr w:type="gramStart"/>
      <w:r>
        <w:t>China</w:t>
      </w:r>
      <w:proofErr w:type="gramEnd"/>
      <w:r>
        <w:t xml:space="preserve"> but you don’t </w:t>
      </w:r>
      <w:r>
        <w:rPr>
          <w:u w:val="single"/>
        </w:rPr>
        <w:t>reverse causally</w:t>
      </w:r>
      <w:r>
        <w:t xml:space="preserve"> REMOVE China’s Bio-terror capabilities.</w:t>
      </w:r>
    </w:p>
    <w:p w14:paraId="5CD8AE81" w14:textId="77777777" w:rsidR="00FC5556" w:rsidRDefault="00FC5556" w:rsidP="00FC5556">
      <w:pPr>
        <w:pStyle w:val="Heading4"/>
      </w:pPr>
      <w:r>
        <w:t xml:space="preserve">Unions </w:t>
      </w:r>
      <w:r>
        <w:rPr>
          <w:u w:val="single"/>
        </w:rPr>
        <w:t>decrease</w:t>
      </w:r>
      <w:r>
        <w:t xml:space="preserve"> Innovation.</w:t>
      </w:r>
    </w:p>
    <w:p w14:paraId="7FAB7C87" w14:textId="77777777" w:rsidR="00FC5556" w:rsidRPr="00A57868" w:rsidRDefault="00FC5556" w:rsidP="00FC5556">
      <w:r w:rsidRPr="00A57868">
        <w:rPr>
          <w:rStyle w:val="Style13ptBold"/>
        </w:rPr>
        <w:t>Bradley</w:t>
      </w:r>
      <w:r>
        <w:rPr>
          <w:rStyle w:val="Style13ptBold"/>
        </w:rPr>
        <w:t xml:space="preserve"> 17</w:t>
      </w:r>
      <w:r w:rsidRPr="00A57868">
        <w:t xml:space="preserve">, Daniel, </w:t>
      </w:r>
      <w:proofErr w:type="spellStart"/>
      <w:r w:rsidRPr="00A57868">
        <w:t>Incheol</w:t>
      </w:r>
      <w:proofErr w:type="spellEnd"/>
      <w:r w:rsidRPr="00A57868">
        <w:t xml:space="preserve"> Kim, and Xuan Tian. "Do unions affect </w:t>
      </w:r>
      <w:proofErr w:type="gramStart"/>
      <w:r w:rsidRPr="00A57868">
        <w:t>innovation?.</w:t>
      </w:r>
      <w:proofErr w:type="gramEnd"/>
      <w:r w:rsidRPr="00A57868">
        <w:t>" Management Science 63.7 (2017): 2251-2271.</w:t>
      </w:r>
      <w:r>
        <w:t xml:space="preserve"> (</w:t>
      </w:r>
      <w:r w:rsidRPr="00A57868">
        <w:t>Department of Finance, University of South Florida, Tampa, Florida</w:t>
      </w:r>
      <w:r>
        <w:t xml:space="preserve">)//Elmer </w:t>
      </w:r>
    </w:p>
    <w:p w14:paraId="70D535EF" w14:textId="77777777" w:rsidR="00FC5556" w:rsidRDefault="00FC5556" w:rsidP="00FC5556">
      <w:pPr>
        <w:rPr>
          <w:u w:val="single"/>
        </w:rPr>
      </w:pPr>
      <w:r w:rsidRPr="00CE6EBD">
        <w:rPr>
          <w:sz w:val="16"/>
        </w:rPr>
        <w:t xml:space="preserve">An alternative hypothesis </w:t>
      </w:r>
      <w:r w:rsidRPr="00BD1BFD">
        <w:rPr>
          <w:u w:val="single"/>
        </w:rPr>
        <w:t>makes the opposite empirical prediction</w:t>
      </w:r>
      <w:r w:rsidRPr="00CE6EBD">
        <w:rPr>
          <w:sz w:val="16"/>
        </w:rPr>
        <w:t xml:space="preserve">. </w:t>
      </w:r>
      <w:r w:rsidRPr="00BD1BFD">
        <w:rPr>
          <w:b/>
          <w:sz w:val="26"/>
          <w:highlight w:val="green"/>
          <w:u w:val="single"/>
        </w:rPr>
        <w:t>Unionization</w:t>
      </w:r>
      <w:r w:rsidRPr="00CE6EBD">
        <w:rPr>
          <w:sz w:val="16"/>
          <w:highlight w:val="green"/>
        </w:rPr>
        <w:t xml:space="preserve"> </w:t>
      </w:r>
      <w:r w:rsidRPr="00CE6EBD">
        <w:rPr>
          <w:sz w:val="16"/>
        </w:rPr>
        <w:t xml:space="preserve">may </w:t>
      </w:r>
      <w:r w:rsidRPr="00BD1BFD">
        <w:rPr>
          <w:b/>
          <w:sz w:val="26"/>
          <w:highlight w:val="green"/>
          <w:u w:val="single"/>
        </w:rPr>
        <w:t>create</w:t>
      </w:r>
      <w:r w:rsidRPr="00CE6EBD">
        <w:rPr>
          <w:sz w:val="16"/>
          <w:highlight w:val="green"/>
        </w:rPr>
        <w:t xml:space="preserve"> </w:t>
      </w:r>
      <w:r w:rsidRPr="00BD1BFD">
        <w:rPr>
          <w:b/>
          <w:sz w:val="26"/>
          <w:highlight w:val="green"/>
          <w:u w:val="single"/>
          <w:bdr w:val="single" w:sz="18" w:space="0" w:color="auto"/>
        </w:rPr>
        <w:t>misaligned incentives among employees and impede firm innovation.</w:t>
      </w:r>
      <w:r w:rsidRPr="00CE6EBD">
        <w:rPr>
          <w:sz w:val="16"/>
          <w:highlight w:val="green"/>
        </w:rPr>
        <w:t xml:space="preserve"> </w:t>
      </w:r>
      <w:r w:rsidRPr="00CE6EBD">
        <w:rPr>
          <w:sz w:val="16"/>
        </w:rPr>
        <w:t xml:space="preserve">There are at least </w:t>
      </w:r>
      <w:r w:rsidRPr="00BD1BFD">
        <w:rPr>
          <w:u w:val="single"/>
        </w:rPr>
        <w:t>three plausible reasons</w:t>
      </w:r>
      <w:r w:rsidRPr="00CE6EBD">
        <w:rPr>
          <w:sz w:val="16"/>
        </w:rPr>
        <w:t xml:space="preserve"> for such a reduction in innovation. First, </w:t>
      </w:r>
      <w:r w:rsidRPr="00BD1BFD">
        <w:rPr>
          <w:u w:val="single"/>
        </w:rPr>
        <w:t xml:space="preserve">because </w:t>
      </w:r>
      <w:r w:rsidRPr="00BD1BFD">
        <w:rPr>
          <w:b/>
          <w:sz w:val="26"/>
          <w:highlight w:val="green"/>
          <w:u w:val="single"/>
        </w:rPr>
        <w:t>innovation requires considerable investment</w:t>
      </w:r>
      <w:r w:rsidRPr="00BD1BFD">
        <w:rPr>
          <w:highlight w:val="green"/>
          <w:u w:val="single"/>
        </w:rPr>
        <w:t xml:space="preserve"> </w:t>
      </w:r>
      <w:r w:rsidRPr="00BD1BFD">
        <w:rPr>
          <w:u w:val="single"/>
        </w:rPr>
        <w:t xml:space="preserve">in intangible assets such as research and development (R&amp;D), </w:t>
      </w:r>
      <w:r w:rsidRPr="00BD1BFD">
        <w:rPr>
          <w:b/>
          <w:sz w:val="26"/>
          <w:highlight w:val="green"/>
          <w:u w:val="single"/>
        </w:rPr>
        <w:t>contracts</w:t>
      </w:r>
      <w:r w:rsidRPr="00BD1BFD">
        <w:rPr>
          <w:highlight w:val="green"/>
          <w:u w:val="single"/>
        </w:rPr>
        <w:t xml:space="preserve"> </w:t>
      </w:r>
      <w:r w:rsidRPr="00BD1BFD">
        <w:rPr>
          <w:b/>
          <w:sz w:val="26"/>
          <w:highlight w:val="green"/>
          <w:u w:val="single"/>
        </w:rPr>
        <w:t>that</w:t>
      </w:r>
      <w:r w:rsidRPr="00BD1BFD">
        <w:rPr>
          <w:highlight w:val="green"/>
          <w:u w:val="single"/>
        </w:rPr>
        <w:t xml:space="preserve"> </w:t>
      </w:r>
      <w:r w:rsidRPr="00BD1BFD">
        <w:rPr>
          <w:u w:val="single"/>
        </w:rPr>
        <w:t xml:space="preserve">effectively </w:t>
      </w:r>
      <w:r w:rsidRPr="00BD1BFD">
        <w:rPr>
          <w:b/>
          <w:sz w:val="26"/>
          <w:highlight w:val="green"/>
          <w:u w:val="single"/>
          <w:bdr w:val="single" w:sz="18" w:space="0" w:color="auto"/>
        </w:rPr>
        <w:t>motivate innovation are almost always incomplete</w:t>
      </w:r>
      <w:r w:rsidRPr="00BD1BFD">
        <w:rPr>
          <w:u w:val="single"/>
        </w:rPr>
        <w:t xml:space="preserve">. </w:t>
      </w:r>
      <w:r w:rsidRPr="00BD1BFD">
        <w:rPr>
          <w:b/>
          <w:sz w:val="26"/>
          <w:highlight w:val="green"/>
          <w:u w:val="single"/>
        </w:rPr>
        <w:t>Once</w:t>
      </w:r>
      <w:r w:rsidRPr="00BD1BFD">
        <w:rPr>
          <w:highlight w:val="green"/>
          <w:u w:val="single"/>
        </w:rPr>
        <w:t xml:space="preserve"> </w:t>
      </w:r>
      <w:r w:rsidRPr="00BD1BFD">
        <w:rPr>
          <w:u w:val="single"/>
        </w:rPr>
        <w:t xml:space="preserve">the </w:t>
      </w:r>
      <w:r w:rsidRPr="00BD1BFD">
        <w:rPr>
          <w:b/>
          <w:sz w:val="26"/>
          <w:highlight w:val="green"/>
          <w:u w:val="single"/>
        </w:rPr>
        <w:t>investment</w:t>
      </w:r>
      <w:r w:rsidRPr="00BD1BFD">
        <w:rPr>
          <w:highlight w:val="green"/>
          <w:u w:val="single"/>
        </w:rPr>
        <w:t xml:space="preserve"> </w:t>
      </w:r>
      <w:r w:rsidRPr="00BD1BFD">
        <w:rPr>
          <w:u w:val="single"/>
        </w:rPr>
        <w:t xml:space="preserve">has been </w:t>
      </w:r>
      <w:r w:rsidRPr="00BD1BFD">
        <w:rPr>
          <w:b/>
          <w:sz w:val="26"/>
          <w:highlight w:val="green"/>
          <w:u w:val="single"/>
        </w:rPr>
        <w:t>made</w:t>
      </w:r>
      <w:r w:rsidRPr="00BD1BFD">
        <w:rPr>
          <w:highlight w:val="green"/>
          <w:u w:val="single"/>
        </w:rPr>
        <w:t xml:space="preserve"> </w:t>
      </w:r>
      <w:r w:rsidRPr="00BD1BFD">
        <w:rPr>
          <w:u w:val="single"/>
        </w:rPr>
        <w:t xml:space="preserve">and the innovation process begins, </w:t>
      </w:r>
      <w:r w:rsidRPr="00BD1BFD">
        <w:rPr>
          <w:b/>
          <w:sz w:val="26"/>
          <w:highlight w:val="green"/>
          <w:u w:val="single"/>
        </w:rPr>
        <w:t>workers</w:t>
      </w:r>
      <w:r w:rsidRPr="00BD1BFD">
        <w:rPr>
          <w:highlight w:val="green"/>
          <w:u w:val="single"/>
        </w:rPr>
        <w:t xml:space="preserve"> </w:t>
      </w:r>
      <w:r w:rsidRPr="00BD1BFD">
        <w:rPr>
          <w:u w:val="single"/>
        </w:rPr>
        <w:t xml:space="preserve">may have incentives to expropriate rents by </w:t>
      </w:r>
      <w:r w:rsidRPr="00BD1BFD">
        <w:rPr>
          <w:b/>
          <w:sz w:val="26"/>
          <w:highlight w:val="green"/>
          <w:u w:val="single"/>
        </w:rPr>
        <w:t>demanding higher wage concessions</w:t>
      </w:r>
      <w:r w:rsidRPr="00BD1BFD">
        <w:rPr>
          <w:u w:val="single"/>
        </w:rPr>
        <w:t xml:space="preserve">, recognizing that the costs are sunk. This </w:t>
      </w:r>
      <w:proofErr w:type="gramStart"/>
      <w:r w:rsidRPr="00BD1BFD">
        <w:rPr>
          <w:b/>
          <w:sz w:val="26"/>
          <w:highlight w:val="green"/>
          <w:u w:val="single"/>
        </w:rPr>
        <w:t>ex post</w:t>
      </w:r>
      <w:proofErr w:type="gramEnd"/>
      <w:r w:rsidRPr="00BD1BFD">
        <w:rPr>
          <w:b/>
          <w:sz w:val="26"/>
          <w:highlight w:val="green"/>
          <w:u w:val="single"/>
        </w:rPr>
        <w:t xml:space="preserve"> hold-up problem</w:t>
      </w:r>
      <w:r w:rsidRPr="00BD1BFD">
        <w:rPr>
          <w:highlight w:val="green"/>
          <w:u w:val="single"/>
        </w:rPr>
        <w:t xml:space="preserve"> </w:t>
      </w:r>
      <w:r w:rsidRPr="00BD1BFD">
        <w:rPr>
          <w:u w:val="single"/>
        </w:rPr>
        <w:t xml:space="preserve">on the part of employees in turn </w:t>
      </w:r>
      <w:r w:rsidRPr="00BD1BFD">
        <w:rPr>
          <w:b/>
          <w:sz w:val="26"/>
          <w:highlight w:val="green"/>
          <w:u w:val="single"/>
        </w:rPr>
        <w:t>leads to</w:t>
      </w:r>
      <w:r w:rsidRPr="00BD1BFD">
        <w:rPr>
          <w:highlight w:val="green"/>
          <w:u w:val="single"/>
        </w:rPr>
        <w:t xml:space="preserve"> </w:t>
      </w:r>
      <w:r w:rsidRPr="00BD1BFD">
        <w:rPr>
          <w:u w:val="single"/>
        </w:rPr>
        <w:t xml:space="preserve">an ex ante </w:t>
      </w:r>
      <w:r w:rsidRPr="00BD1BFD">
        <w:rPr>
          <w:b/>
          <w:sz w:val="26"/>
          <w:highlight w:val="green"/>
          <w:u w:val="single"/>
          <w:bdr w:val="single" w:sz="18" w:space="0" w:color="auto"/>
        </w:rPr>
        <w:t>underinvestment in R&amp;D</w:t>
      </w:r>
      <w:r w:rsidRPr="00BD1BFD">
        <w:rPr>
          <w:highlight w:val="green"/>
          <w:u w:val="single"/>
        </w:rPr>
        <w:t xml:space="preserve"> </w:t>
      </w:r>
      <w:r w:rsidRPr="00BD1BFD">
        <w:rPr>
          <w:u w:val="single"/>
        </w:rPr>
        <w:t xml:space="preserve">(Grout 1984, Malcomson 1997), which </w:t>
      </w:r>
      <w:r w:rsidRPr="00BD1BFD">
        <w:rPr>
          <w:b/>
          <w:bCs/>
          <w:u w:val="single"/>
        </w:rPr>
        <w:t>ultimately impedes innovation</w:t>
      </w:r>
      <w:r w:rsidRPr="00CE6EBD">
        <w:rPr>
          <w:sz w:val="16"/>
        </w:rPr>
        <w:t xml:space="preserve">. Second, </w:t>
      </w:r>
      <w:r w:rsidRPr="00CE6EBD">
        <w:rPr>
          <w:b/>
          <w:sz w:val="26"/>
          <w:highlight w:val="green"/>
          <w:u w:val="single"/>
        </w:rPr>
        <w:t>unionizing</w:t>
      </w:r>
      <w:r w:rsidRPr="00CE6EBD">
        <w:rPr>
          <w:highlight w:val="green"/>
          <w:u w:val="single"/>
        </w:rPr>
        <w:t xml:space="preserve"> </w:t>
      </w:r>
      <w:r w:rsidRPr="00CE6EBD">
        <w:rPr>
          <w:u w:val="single"/>
        </w:rPr>
        <w:t xml:space="preserve">the </w:t>
      </w:r>
      <w:r w:rsidRPr="00CE6EBD">
        <w:rPr>
          <w:b/>
          <w:sz w:val="26"/>
          <w:highlight w:val="green"/>
          <w:u w:val="single"/>
        </w:rPr>
        <w:t>workforce</w:t>
      </w:r>
      <w:r w:rsidRPr="00CE6EBD">
        <w:rPr>
          <w:highlight w:val="green"/>
          <w:u w:val="single"/>
        </w:rPr>
        <w:t xml:space="preserve"> </w:t>
      </w:r>
      <w:r w:rsidRPr="00CE6EBD">
        <w:rPr>
          <w:b/>
          <w:sz w:val="26"/>
          <w:highlight w:val="green"/>
          <w:u w:val="single"/>
          <w:bdr w:val="single" w:sz="18" w:space="0" w:color="auto"/>
        </w:rPr>
        <w:t>could encourage shirking</w:t>
      </w:r>
      <w:r w:rsidRPr="00CE6EBD">
        <w:rPr>
          <w:highlight w:val="green"/>
          <w:u w:val="single"/>
        </w:rPr>
        <w:t xml:space="preserve"> </w:t>
      </w:r>
      <w:r w:rsidRPr="00CE6EBD">
        <w:rPr>
          <w:u w:val="single"/>
        </w:rPr>
        <w:t xml:space="preserve">because the negative consequences for supplying less effort are reduced. That is, unionization </w:t>
      </w:r>
      <w:r w:rsidRPr="00CE6EBD">
        <w:rPr>
          <w:b/>
          <w:sz w:val="26"/>
          <w:highlight w:val="green"/>
          <w:u w:val="single"/>
        </w:rPr>
        <w:t>reduces</w:t>
      </w:r>
      <w:r w:rsidRPr="00CE6EBD">
        <w:rPr>
          <w:highlight w:val="green"/>
          <w:u w:val="single"/>
        </w:rPr>
        <w:t xml:space="preserve"> </w:t>
      </w:r>
      <w:r w:rsidRPr="00CE6EBD">
        <w:rPr>
          <w:u w:val="single"/>
        </w:rPr>
        <w:t xml:space="preserve">the </w:t>
      </w:r>
      <w:r w:rsidRPr="00CE6EBD">
        <w:rPr>
          <w:b/>
          <w:sz w:val="26"/>
          <w:highlight w:val="green"/>
          <w:u w:val="single"/>
        </w:rPr>
        <w:t>probability of dismissal</w:t>
      </w:r>
      <w:r w:rsidRPr="00CE6EBD">
        <w:rPr>
          <w:u w:val="single"/>
        </w:rPr>
        <w:t>, so it lowers the cost of shirking and could lead to lower productivity among workers.</w:t>
      </w:r>
      <w:r w:rsidRPr="00CE6EBD">
        <w:rPr>
          <w:sz w:val="16"/>
        </w:rPr>
        <w:t xml:space="preserve"> </w:t>
      </w:r>
      <w:r w:rsidRPr="00CE6EBD">
        <w:rPr>
          <w:u w:val="single"/>
        </w:rPr>
        <w:t xml:space="preserve">Third, </w:t>
      </w:r>
      <w:r w:rsidRPr="00CE6EBD">
        <w:rPr>
          <w:b/>
          <w:sz w:val="26"/>
          <w:highlight w:val="green"/>
          <w:u w:val="single"/>
        </w:rPr>
        <w:t>unions</w:t>
      </w:r>
      <w:r w:rsidRPr="00CE6EBD">
        <w:rPr>
          <w:highlight w:val="green"/>
          <w:u w:val="single"/>
        </w:rPr>
        <w:t xml:space="preserve"> </w:t>
      </w:r>
      <w:r w:rsidRPr="00CE6EBD">
        <w:rPr>
          <w:b/>
          <w:sz w:val="26"/>
          <w:highlight w:val="green"/>
          <w:u w:val="single"/>
        </w:rPr>
        <w:t>alter</w:t>
      </w:r>
      <w:r w:rsidRPr="00CE6EBD">
        <w:rPr>
          <w:highlight w:val="green"/>
          <w:u w:val="single"/>
        </w:rPr>
        <w:t xml:space="preserve"> </w:t>
      </w:r>
      <w:r w:rsidRPr="00CE6EBD">
        <w:rPr>
          <w:u w:val="single"/>
        </w:rPr>
        <w:t xml:space="preserve">the distribution of worker wages, leading to a reduction in </w:t>
      </w:r>
      <w:r w:rsidRPr="00CE6EBD">
        <w:rPr>
          <w:b/>
          <w:sz w:val="26"/>
          <w:highlight w:val="green"/>
          <w:u w:val="single"/>
        </w:rPr>
        <w:t>wage inequality</w:t>
      </w:r>
      <w:r w:rsidRPr="00CE6EBD">
        <w:rPr>
          <w:highlight w:val="green"/>
          <w:u w:val="single"/>
        </w:rPr>
        <w:t xml:space="preserve"> </w:t>
      </w:r>
      <w:r w:rsidRPr="00CE6EBD">
        <w:rPr>
          <w:u w:val="single"/>
        </w:rPr>
        <w:t xml:space="preserve">among workers (Frandsen 2012). To the extent that innovative and talented workers are in demand in the labor market, </w:t>
      </w:r>
      <w:r w:rsidRPr="00CE6EBD">
        <w:rPr>
          <w:b/>
          <w:sz w:val="26"/>
          <w:highlight w:val="green"/>
          <w:u w:val="single"/>
        </w:rPr>
        <w:t xml:space="preserve">reduced wage gaps </w:t>
      </w:r>
      <w:r w:rsidRPr="00CE6EBD">
        <w:rPr>
          <w:b/>
          <w:sz w:val="26"/>
          <w:highlight w:val="green"/>
          <w:u w:val="single"/>
          <w:bdr w:val="single" w:sz="18" w:space="0" w:color="auto"/>
        </w:rPr>
        <w:t>may force out innovative employees</w:t>
      </w:r>
      <w:r w:rsidRPr="00CE6EBD">
        <w:rPr>
          <w:u w:val="single"/>
        </w:rPr>
        <w:t>, which contributes to the decline in innovation in unionized firm</w:t>
      </w:r>
      <w:r w:rsidRPr="00CE6EBD">
        <w:rPr>
          <w:sz w:val="16"/>
        </w:rPr>
        <w:t xml:space="preserve">s. Although the three underlying mechanisms discussed are different, they are all related in the sense that </w:t>
      </w:r>
      <w:r w:rsidRPr="00CE6EBD">
        <w:rPr>
          <w:b/>
          <w:bCs/>
          <w:u w:val="single"/>
        </w:rPr>
        <w:t>unionization creates misaligned incentives and impedes innovation.</w:t>
      </w:r>
      <w:r w:rsidRPr="00CE6EBD">
        <w:rPr>
          <w:sz w:val="16"/>
        </w:rPr>
        <w:t xml:space="preserve"> We refer to the general decline in innovation after unionization stemming from any one or </w:t>
      </w:r>
      <w:proofErr w:type="gramStart"/>
      <w:r w:rsidRPr="00CE6EBD">
        <w:rPr>
          <w:sz w:val="16"/>
        </w:rPr>
        <w:t>all of</w:t>
      </w:r>
      <w:proofErr w:type="gramEnd"/>
      <w:r w:rsidRPr="00CE6EBD">
        <w:rPr>
          <w:sz w:val="16"/>
        </w:rPr>
        <w:t xml:space="preserve"> these potential consequences as the “misaligned incentives hypothesis.” </w:t>
      </w:r>
      <w:r w:rsidRPr="00CE6EBD">
        <w:rPr>
          <w:u w:val="single"/>
        </w:rPr>
        <w:t xml:space="preserve">We test the above two hypotheses by examining whether unions promote or impede firm innovation. Following existing literature that uses patenting data to capture firms’ innovativeness (i.e., Aghion et al. 2005, Nanda and Rhodes-Kropf 2013, Seru 2014), we </w:t>
      </w:r>
      <w:r w:rsidRPr="00CE6EBD">
        <w:rPr>
          <w:b/>
          <w:sz w:val="26"/>
          <w:highlight w:val="green"/>
          <w:u w:val="single"/>
        </w:rPr>
        <w:t>use</w:t>
      </w:r>
      <w:r w:rsidRPr="00CE6EBD">
        <w:rPr>
          <w:highlight w:val="green"/>
          <w:u w:val="single"/>
        </w:rPr>
        <w:t xml:space="preserve"> </w:t>
      </w:r>
      <w:r w:rsidRPr="00CE6EBD">
        <w:rPr>
          <w:u w:val="single"/>
        </w:rPr>
        <w:t>the number of patents granted to a firm and the number of future citations received by each patent obtained from the National Bureau of Economic Research (</w:t>
      </w:r>
      <w:r w:rsidRPr="00CE6EBD">
        <w:rPr>
          <w:b/>
          <w:sz w:val="26"/>
          <w:highlight w:val="green"/>
          <w:u w:val="single"/>
        </w:rPr>
        <w:t>NBER</w:t>
      </w:r>
      <w:r w:rsidRPr="00CE6EBD">
        <w:rPr>
          <w:u w:val="single"/>
        </w:rPr>
        <w:t xml:space="preserve">) Patent Citation database to measure innovation output. The former captures the quantity of firm innovation, and the latter captures the quality of firm innovation. We </w:t>
      </w:r>
      <w:r w:rsidRPr="00CE6EBD">
        <w:rPr>
          <w:b/>
          <w:sz w:val="26"/>
          <w:highlight w:val="green"/>
          <w:u w:val="single"/>
        </w:rPr>
        <w:t>collect</w:t>
      </w:r>
      <w:r w:rsidRPr="00CE6EBD">
        <w:rPr>
          <w:highlight w:val="green"/>
          <w:u w:val="single"/>
        </w:rPr>
        <w:t xml:space="preserve"> </w:t>
      </w:r>
      <w:r w:rsidRPr="00CE6EBD">
        <w:rPr>
          <w:u w:val="single"/>
        </w:rPr>
        <w:t xml:space="preserve">union election </w:t>
      </w:r>
      <w:r w:rsidRPr="00CE6EBD">
        <w:rPr>
          <w:b/>
          <w:sz w:val="26"/>
          <w:highlight w:val="green"/>
          <w:u w:val="single"/>
        </w:rPr>
        <w:t>results from</w:t>
      </w:r>
      <w:r w:rsidRPr="00CE6EBD">
        <w:rPr>
          <w:highlight w:val="green"/>
          <w:u w:val="single"/>
        </w:rPr>
        <w:t xml:space="preserve"> </w:t>
      </w:r>
      <w:r w:rsidRPr="00CE6EBD">
        <w:rPr>
          <w:u w:val="single"/>
        </w:rPr>
        <w:t>the National Labor Relations Board (</w:t>
      </w:r>
      <w:r w:rsidRPr="00CE6EBD">
        <w:rPr>
          <w:b/>
          <w:sz w:val="26"/>
          <w:highlight w:val="green"/>
          <w:u w:val="single"/>
        </w:rPr>
        <w:t>NLRB</w:t>
      </w:r>
      <w:r w:rsidRPr="00CE6EBD">
        <w:rPr>
          <w:u w:val="single"/>
        </w:rPr>
        <w:t>), which allows us to compare changes in innovation output for firms that elect to become unionized to those that vote against it. The empirical challenge of our study is to identify the causal effect of unionization on firm innovation.</w:t>
      </w:r>
      <w:r w:rsidRPr="00CE6EBD">
        <w:rPr>
          <w:sz w:val="16"/>
        </w:rPr>
        <w:t xml:space="preserve"> A standard ordinary least squares (OLS) approach that regresses innovation output on a unionization variable suffers from potentially severe identification problems. Union election results could be correlated with firm unobservable characteristics that affect firm innovation output (the omitted variable concern) or firms with low innovation potential may be more likely to pass unionization elections (the reverse causality concern). Both problems could make it difficult to draw causal inferences from </w:t>
      </w:r>
      <w:r w:rsidRPr="00CE6EBD">
        <w:rPr>
          <w:sz w:val="16"/>
        </w:rPr>
        <w:lastRenderedPageBreak/>
        <w:t xml:space="preserve">unionization to innovation. To attempt to establish causality, we use a regression discontinuity design (RDD) that relies on “locally” exogenous variation in unionization generated by these elections that pass or fail by a small margin of votes. This approach compares firms’ innovation output </w:t>
      </w:r>
      <w:proofErr w:type="gramStart"/>
      <w:r w:rsidRPr="00CE6EBD">
        <w:rPr>
          <w:sz w:val="16"/>
        </w:rPr>
        <w:t>subsequent to</w:t>
      </w:r>
      <w:proofErr w:type="gramEnd"/>
      <w:r w:rsidRPr="00CE6EBD">
        <w:rPr>
          <w:sz w:val="16"/>
        </w:rPr>
        <w:t xml:space="preserve"> union elections that pass to those that do not pass by a small margin. It is a powerful and appealing identification strategy because, for these close-call elections, passing is very close to an independent, random event and therefore is unlikely to be correlated with firm unobservable characteristics. </w:t>
      </w:r>
      <w:r w:rsidRPr="00CE6EBD">
        <w:rPr>
          <w:u w:val="single"/>
        </w:rPr>
        <w:t xml:space="preserve">After performing various diagnostic tests to ensure that the key identifying assumptions of the RDD are satisfied, we show that </w:t>
      </w:r>
      <w:r w:rsidRPr="00CE6EBD">
        <w:rPr>
          <w:b/>
          <w:sz w:val="26"/>
          <w:highlight w:val="green"/>
          <w:u w:val="single"/>
          <w:bdr w:val="single" w:sz="18" w:space="0" w:color="auto"/>
        </w:rPr>
        <w:t>unionization has a negative effect on firm innovation</w:t>
      </w:r>
      <w:r w:rsidRPr="00CE6EBD">
        <w:rPr>
          <w:u w:val="single"/>
        </w:rPr>
        <w:t xml:space="preserve">. According to our nonparametric local linear regression estimation, passing a union election leads to an </w:t>
      </w:r>
      <w:r w:rsidRPr="00CE6EBD">
        <w:rPr>
          <w:b/>
          <w:sz w:val="26"/>
          <w:highlight w:val="green"/>
          <w:u w:val="single"/>
        </w:rPr>
        <w:t>8.7% decline in patent counts</w:t>
      </w:r>
      <w:r w:rsidRPr="00CE6EBD">
        <w:rPr>
          <w:highlight w:val="green"/>
          <w:u w:val="single"/>
        </w:rPr>
        <w:t xml:space="preserve"> </w:t>
      </w:r>
      <w:r w:rsidRPr="00CE6EBD">
        <w:rPr>
          <w:u w:val="single"/>
        </w:rPr>
        <w:t xml:space="preserve">and a </w:t>
      </w:r>
      <w:r w:rsidRPr="00CE6EBD">
        <w:rPr>
          <w:b/>
          <w:sz w:val="26"/>
          <w:highlight w:val="green"/>
          <w:u w:val="single"/>
        </w:rPr>
        <w:t>12.5% decline in patent citations</w:t>
      </w:r>
      <w:r w:rsidRPr="00CE6EBD">
        <w:rPr>
          <w:highlight w:val="green"/>
          <w:u w:val="single"/>
        </w:rPr>
        <w:t xml:space="preserve"> </w:t>
      </w:r>
      <w:r w:rsidRPr="00CE6EBD">
        <w:rPr>
          <w:u w:val="single"/>
        </w:rPr>
        <w:t>three years after the election.</w:t>
      </w:r>
      <w:r w:rsidRPr="00CE6EBD">
        <w:rPr>
          <w:sz w:val="16"/>
        </w:rPr>
        <w:t xml:space="preserve"> This result is robust to alternative choices of kernels and bandwidths and is absent at artificially chosen thresholds that determine union election outcomes. </w:t>
      </w:r>
      <w:r w:rsidRPr="00CE6EBD">
        <w:rPr>
          <w:u w:val="single"/>
        </w:rPr>
        <w:t xml:space="preserve">The negative effect of unionization on innovation is present in both manufacturing (where most unions form) and nonmanufacturing industries, </w:t>
      </w:r>
      <w:r w:rsidRPr="00CE6EBD">
        <w:rPr>
          <w:sz w:val="16"/>
        </w:rPr>
        <w:t>but it is statistically insignificant in firms located in states with right-to-work legislation where unions have less power to expropriate rents</w:t>
      </w:r>
      <w:r w:rsidRPr="00CE6EBD">
        <w:rPr>
          <w:u w:val="single"/>
        </w:rPr>
        <w:t>. We show that a cut in R&amp;D spending, reduced productivity of current and newly hired inventors, and the departure of innovative inventors are possible underlying mechanisms through which unionization impedes firm innovation. Finally, we find that firms shift innovation activities away from states where union elections are successful.</w:t>
      </w:r>
    </w:p>
    <w:p w14:paraId="3E830B6F" w14:textId="77777777" w:rsidR="00FC5556" w:rsidRDefault="00FC5556" w:rsidP="00FC5556">
      <w:pPr>
        <w:pStyle w:val="Heading4"/>
      </w:pPr>
      <w:r>
        <w:t>Prefer over 1AC Shin – the line about “no detrimental effect” is a cherry-picked European study – 1NC Bradley is about the US while Shin isa bout Germany and the UK.</w:t>
      </w:r>
    </w:p>
    <w:p w14:paraId="445A73AC" w14:textId="77777777" w:rsidR="00FC5556" w:rsidRPr="00CE6EBD" w:rsidRDefault="00FC5556" w:rsidP="00FC5556">
      <w:pPr>
        <w:pStyle w:val="Heading4"/>
      </w:pPr>
      <w:r>
        <w:t xml:space="preserve">AT Kuo – 1] The internal link is not US winning the Tech Race – its China getting access to US genomic data sets – nothing in the Status Quo does that and the Plan </w:t>
      </w:r>
      <w:proofErr w:type="gramStart"/>
      <w:r>
        <w:t>definitely doesn’t</w:t>
      </w:r>
      <w:proofErr w:type="gramEnd"/>
      <w:r>
        <w:t xml:space="preserve"> prevent it and 2] The I/L is about “malicious actors” NOT China forcefully using it</w:t>
      </w:r>
    </w:p>
    <w:p w14:paraId="5D1458DC" w14:textId="77777777" w:rsidR="00FC5556" w:rsidRPr="00DC1A72" w:rsidRDefault="00FC5556" w:rsidP="00FC5556">
      <w:pPr>
        <w:pStyle w:val="Heading4"/>
      </w:pPr>
      <w:bookmarkStart w:id="0" w:name="_Hlk84753888"/>
      <w:r>
        <w:t xml:space="preserve">China Tech </w:t>
      </w:r>
      <w:r>
        <w:rPr>
          <w:u w:val="single"/>
        </w:rPr>
        <w:t>is Peaceful</w:t>
      </w:r>
      <w:r>
        <w:t>.</w:t>
      </w:r>
    </w:p>
    <w:p w14:paraId="70A1E5C8" w14:textId="77777777" w:rsidR="00FC5556" w:rsidRPr="009D505C" w:rsidRDefault="00FC5556" w:rsidP="00FC5556">
      <w:r w:rsidRPr="00A92ACB">
        <w:rPr>
          <w:rStyle w:val="Style13ptBold"/>
        </w:rPr>
        <w:t>Allen</w:t>
      </w:r>
      <w:r>
        <w:t xml:space="preserve"> </w:t>
      </w:r>
      <w:r w:rsidRPr="00A92ACB">
        <w:rPr>
          <w:rStyle w:val="Style13ptBold"/>
        </w:rPr>
        <w:t>19</w:t>
      </w:r>
      <w:r>
        <w:rPr>
          <w:rStyle w:val="Style13ptBold"/>
        </w:rPr>
        <w:t xml:space="preserve"> </w:t>
      </w:r>
      <w:r w:rsidRPr="00A92ACB">
        <w:rPr>
          <w:sz w:val="20"/>
          <w:szCs w:val="20"/>
        </w:rPr>
        <w:t xml:space="preserve">(, G., 2019. Understanding China's AI Strategy. [online] Cnas.org. Available at: &lt;https://www.cnas.org/publications/reports/understanding-chinas-ai-strategy&gt; [Accessed 6 September 2021]. Gregory C. Allen is a former Adjunct Senior Fellow at the Center for a New American Security (CNAS) Technology and National Security Program. Mr. Allen focuses on the intersection of Artificial Intelligence, cybersecurity, robotics, space, and national security. His writing and analysis </w:t>
      </w:r>
      <w:proofErr w:type="gramStart"/>
      <w:r w:rsidRPr="00A92ACB">
        <w:rPr>
          <w:sz w:val="20"/>
          <w:szCs w:val="20"/>
        </w:rPr>
        <w:t>has</w:t>
      </w:r>
      <w:proofErr w:type="gramEnd"/>
      <w:r w:rsidRPr="00A92ACB">
        <w:rPr>
          <w:sz w:val="20"/>
          <w:szCs w:val="20"/>
        </w:rPr>
        <w:t xml:space="preserve"> appeared in the New York Times, The Washington Post, The Economist, Nature, CNN, Foreign Policy, WIRED, and Vox. His report, “Artificial Intelligence and National Security,” a study conducted on behalf of the U.S. Intelligence Advanced Research Projects Activity (IARPA), was published through the Harvard Belfer Center for Science and International Affairs.)-</w:t>
      </w:r>
      <w:proofErr w:type="spellStart"/>
      <w:r w:rsidRPr="00A92ACB">
        <w:rPr>
          <w:sz w:val="20"/>
          <w:szCs w:val="20"/>
        </w:rPr>
        <w:t>rahulpenu</w:t>
      </w:r>
      <w:proofErr w:type="spellEnd"/>
    </w:p>
    <w:p w14:paraId="0DF91F26" w14:textId="77777777" w:rsidR="00FC5556" w:rsidRPr="00CE439A" w:rsidRDefault="00FC5556" w:rsidP="00FC5556">
      <w:pPr>
        <w:rPr>
          <w:sz w:val="16"/>
          <w:szCs w:val="16"/>
        </w:rPr>
      </w:pPr>
      <w:r w:rsidRPr="00BC1710">
        <w:rPr>
          <w:sz w:val="16"/>
          <w:szCs w:val="16"/>
        </w:rPr>
        <w:t>Chinese Views on the Importance of AI</w:t>
      </w:r>
      <w:r>
        <w:rPr>
          <w:sz w:val="16"/>
          <w:szCs w:val="16"/>
        </w:rPr>
        <w:t xml:space="preserve"> </w:t>
      </w:r>
      <w:r w:rsidRPr="00BC1710">
        <w:rPr>
          <w:sz w:val="16"/>
          <w:szCs w:val="16"/>
        </w:rPr>
        <w:t>1. China’s leadership – including President Xi Jinping – believes that being at the forefront in AI technology is critical to the future of global military and economic power competition.</w:t>
      </w:r>
      <w:r>
        <w:rPr>
          <w:sz w:val="16"/>
          <w:szCs w:val="16"/>
        </w:rPr>
        <w:t xml:space="preserve"> </w:t>
      </w:r>
      <w:r w:rsidRPr="00BC1710">
        <w:rPr>
          <w:sz w:val="16"/>
          <w:szCs w:val="16"/>
        </w:rPr>
        <w:t>In July 2017, China’s State Council issued the New Generation Artificial Intelligence Development Plan (AIDP).1 This document – along with Made in China 2025,2 released in May 2015 – form the core of China’s AI strategy. Both documents, as well as the issue of AI more generally, have received significant and sustained attention from the highest levels of China’s leadership, including Xi Jinping. Total Chinese national and local government spending on AI to implement these plans is not publicly disclosed, but it is clearly in the tens of billions of dollars. At least two3 Chinese regional governments have each committed to investing 100 billion yuan (~$14.7 billion USD).4 The opening paragraphs of the AIDP exemplify mainstream Chinese views regarding AI:</w:t>
      </w:r>
      <w:r>
        <w:rPr>
          <w:sz w:val="16"/>
          <w:szCs w:val="16"/>
        </w:rPr>
        <w:t xml:space="preserve"> </w:t>
      </w:r>
      <w:r w:rsidRPr="00BD1BFD">
        <w:rPr>
          <w:b/>
          <w:bCs/>
          <w:highlight w:val="green"/>
          <w:u w:val="single"/>
        </w:rPr>
        <w:t>AI</w:t>
      </w:r>
      <w:r w:rsidRPr="00BC1710">
        <w:rPr>
          <w:u w:val="single"/>
        </w:rPr>
        <w:t xml:space="preserve"> has become a </w:t>
      </w:r>
      <w:r w:rsidRPr="00BD1BFD">
        <w:rPr>
          <w:b/>
          <w:bCs/>
          <w:highlight w:val="green"/>
          <w:u w:val="single"/>
        </w:rPr>
        <w:t>new</w:t>
      </w:r>
      <w:r w:rsidRPr="00BD1BFD">
        <w:rPr>
          <w:highlight w:val="green"/>
          <w:u w:val="single"/>
        </w:rPr>
        <w:t xml:space="preserve"> </w:t>
      </w:r>
      <w:r w:rsidRPr="00BD1BFD">
        <w:rPr>
          <w:b/>
          <w:bCs/>
          <w:highlight w:val="green"/>
          <w:u w:val="single"/>
        </w:rPr>
        <w:t>focus</w:t>
      </w:r>
      <w:r w:rsidRPr="00BD1BFD">
        <w:rPr>
          <w:highlight w:val="green"/>
          <w:u w:val="single"/>
        </w:rPr>
        <w:t xml:space="preserve"> </w:t>
      </w:r>
      <w:r w:rsidRPr="00BD1BFD">
        <w:rPr>
          <w:b/>
          <w:bCs/>
          <w:highlight w:val="green"/>
          <w:u w:val="single"/>
        </w:rPr>
        <w:t>of</w:t>
      </w:r>
      <w:r w:rsidRPr="00BC1710">
        <w:rPr>
          <w:u w:val="single"/>
        </w:rPr>
        <w:t xml:space="preserve"> international </w:t>
      </w:r>
      <w:r w:rsidRPr="00BD1BFD">
        <w:rPr>
          <w:b/>
          <w:bCs/>
          <w:highlight w:val="green"/>
          <w:u w:val="single"/>
        </w:rPr>
        <w:t>competition</w:t>
      </w:r>
      <w:r w:rsidRPr="00BC1710">
        <w:rPr>
          <w:sz w:val="16"/>
        </w:rPr>
        <w:t xml:space="preserve">. AI is a </w:t>
      </w:r>
      <w:r w:rsidRPr="00BC1710">
        <w:rPr>
          <w:u w:val="single"/>
        </w:rPr>
        <w:t>strategic technology that will lead in the future</w:t>
      </w:r>
      <w:r w:rsidRPr="00BC1710">
        <w:rPr>
          <w:sz w:val="16"/>
        </w:rPr>
        <w:t>; the world’s major developed countries are taking the development of AI as a major strategy to enhance national competitiveness and protect national security.5</w:t>
      </w:r>
      <w:r>
        <w:rPr>
          <w:sz w:val="16"/>
        </w:rPr>
        <w:t xml:space="preserve"> </w:t>
      </w:r>
      <w:r w:rsidRPr="00A44B2B">
        <w:rPr>
          <w:sz w:val="16"/>
          <w:szCs w:val="16"/>
        </w:rPr>
        <w:t xml:space="preserve">The above quote also reflects how China’s AI policy community6 is paying close attention to the AI industries and policies of other countries, particularly the United States. Chinese government organizations routinely translate, disseminate, and analyze U.S. government and think tank reports about AI. In my conversations with Chinese officials and my reading of Chinese government AI reports, they </w:t>
      </w:r>
      <w:r w:rsidRPr="00A44B2B">
        <w:rPr>
          <w:sz w:val="16"/>
          <w:szCs w:val="16"/>
        </w:rPr>
        <w:lastRenderedPageBreak/>
        <w:t>demonstrated substantive and timely knowledge of AI developments in the United States and elsewhere. Chinese government AI reports frequently cite U.S. national security think tank publications.7 The U.S. policymaking community ought to make it a priority to be equally effective at translating, analyzing, and disseminating Chinese publications on AI for the insights they provide into Chinese thinking.8</w:t>
      </w:r>
      <w:r>
        <w:rPr>
          <w:sz w:val="16"/>
          <w:szCs w:val="16"/>
        </w:rPr>
        <w:t xml:space="preserve"> </w:t>
      </w:r>
      <w:r w:rsidRPr="00A44B2B">
        <w:rPr>
          <w:sz w:val="16"/>
        </w:rPr>
        <w:t xml:space="preserve">2. China’s leadership – including Xi Jinping – believes that </w:t>
      </w:r>
      <w:r w:rsidRPr="00BD1BFD">
        <w:rPr>
          <w:b/>
          <w:bCs/>
          <w:highlight w:val="green"/>
          <w:u w:val="single"/>
        </w:rPr>
        <w:t>China</w:t>
      </w:r>
      <w:r w:rsidRPr="00A44B2B">
        <w:rPr>
          <w:sz w:val="16"/>
        </w:rPr>
        <w:t xml:space="preserve"> should </w:t>
      </w:r>
      <w:r w:rsidRPr="00BD1BFD">
        <w:rPr>
          <w:b/>
          <w:bCs/>
          <w:highlight w:val="green"/>
          <w:u w:val="single"/>
        </w:rPr>
        <w:t>pursue</w:t>
      </w:r>
      <w:r w:rsidRPr="00A44B2B">
        <w:rPr>
          <w:u w:val="single"/>
        </w:rPr>
        <w:t xml:space="preserve"> global </w:t>
      </w:r>
      <w:r w:rsidRPr="00BD1BFD">
        <w:rPr>
          <w:b/>
          <w:bCs/>
          <w:highlight w:val="green"/>
          <w:u w:val="single"/>
        </w:rPr>
        <w:t>leadership</w:t>
      </w:r>
      <w:r w:rsidRPr="00BD1BFD">
        <w:rPr>
          <w:highlight w:val="green"/>
          <w:u w:val="single"/>
        </w:rPr>
        <w:t xml:space="preserve"> </w:t>
      </w:r>
      <w:r w:rsidRPr="00BD1BFD">
        <w:rPr>
          <w:b/>
          <w:bCs/>
          <w:highlight w:val="green"/>
          <w:u w:val="single"/>
        </w:rPr>
        <w:t>in</w:t>
      </w:r>
      <w:r w:rsidRPr="00A44B2B">
        <w:rPr>
          <w:u w:val="single"/>
        </w:rPr>
        <w:t xml:space="preserve"> </w:t>
      </w:r>
      <w:r w:rsidRPr="00CE439A">
        <w:rPr>
          <w:b/>
          <w:bCs/>
          <w:u w:val="single"/>
        </w:rPr>
        <w:t>AI</w:t>
      </w:r>
      <w:r w:rsidRPr="00A44B2B">
        <w:rPr>
          <w:u w:val="single"/>
        </w:rPr>
        <w:t xml:space="preserve"> </w:t>
      </w:r>
      <w:r w:rsidRPr="00BD1BFD">
        <w:rPr>
          <w:highlight w:val="green"/>
          <w:u w:val="single"/>
        </w:rPr>
        <w:t>tech</w:t>
      </w:r>
      <w:r w:rsidRPr="00A44B2B">
        <w:rPr>
          <w:u w:val="single"/>
        </w:rPr>
        <w:t xml:space="preserve">nology </w:t>
      </w:r>
      <w:r w:rsidRPr="00BD1BFD">
        <w:rPr>
          <w:highlight w:val="green"/>
          <w:u w:val="single"/>
        </w:rPr>
        <w:t>and</w:t>
      </w:r>
      <w:r w:rsidRPr="00A44B2B">
        <w:rPr>
          <w:u w:val="single"/>
        </w:rPr>
        <w:t xml:space="preserve"> </w:t>
      </w:r>
      <w:r w:rsidRPr="00BD1BFD">
        <w:rPr>
          <w:b/>
          <w:bCs/>
          <w:highlight w:val="green"/>
          <w:u w:val="single"/>
        </w:rPr>
        <w:t>reduce</w:t>
      </w:r>
      <w:r w:rsidRPr="00A44B2B">
        <w:rPr>
          <w:u w:val="single"/>
        </w:rPr>
        <w:t xml:space="preserve"> its </w:t>
      </w:r>
      <w:r w:rsidRPr="00BD1BFD">
        <w:rPr>
          <w:b/>
          <w:bCs/>
          <w:highlight w:val="green"/>
          <w:u w:val="single"/>
        </w:rPr>
        <w:t>vulnerable</w:t>
      </w:r>
      <w:r w:rsidRPr="00BD1BFD">
        <w:rPr>
          <w:highlight w:val="green"/>
          <w:u w:val="single"/>
        </w:rPr>
        <w:t xml:space="preserve"> </w:t>
      </w:r>
      <w:r w:rsidRPr="00BD1BFD">
        <w:rPr>
          <w:b/>
          <w:bCs/>
          <w:highlight w:val="green"/>
          <w:u w:val="single"/>
        </w:rPr>
        <w:t>dependence</w:t>
      </w:r>
      <w:r w:rsidRPr="00BD1BFD">
        <w:rPr>
          <w:highlight w:val="green"/>
          <w:u w:val="single"/>
        </w:rPr>
        <w:t xml:space="preserve"> </w:t>
      </w:r>
      <w:r w:rsidRPr="00BD1BFD">
        <w:rPr>
          <w:b/>
          <w:bCs/>
          <w:highlight w:val="green"/>
          <w:u w:val="single"/>
        </w:rPr>
        <w:t>on</w:t>
      </w:r>
      <w:r w:rsidRPr="00A44B2B">
        <w:rPr>
          <w:u w:val="single"/>
        </w:rPr>
        <w:t xml:space="preserve"> imports of </w:t>
      </w:r>
      <w:r w:rsidRPr="00BD1BFD">
        <w:rPr>
          <w:b/>
          <w:bCs/>
          <w:highlight w:val="green"/>
          <w:u w:val="single"/>
        </w:rPr>
        <w:t>international</w:t>
      </w:r>
      <w:r w:rsidRPr="00A44B2B">
        <w:rPr>
          <w:u w:val="single"/>
        </w:rPr>
        <w:t xml:space="preserve"> </w:t>
      </w:r>
      <w:r w:rsidRPr="00BD1BFD">
        <w:rPr>
          <w:b/>
          <w:bCs/>
          <w:highlight w:val="green"/>
          <w:u w:val="single"/>
        </w:rPr>
        <w:t>tech</w:t>
      </w:r>
      <w:r w:rsidRPr="00CE439A">
        <w:rPr>
          <w:b/>
          <w:bCs/>
          <w:u w:val="single"/>
        </w:rPr>
        <w:t>nology</w:t>
      </w:r>
      <w:r w:rsidRPr="00A44B2B">
        <w:rPr>
          <w:sz w:val="16"/>
        </w:rPr>
        <w:t>.</w:t>
      </w:r>
      <w:r>
        <w:rPr>
          <w:sz w:val="16"/>
        </w:rPr>
        <w:t xml:space="preserve"> </w:t>
      </w:r>
      <w:r w:rsidRPr="00A44B2B">
        <w:rPr>
          <w:sz w:val="16"/>
          <w:szCs w:val="16"/>
        </w:rPr>
        <w:t>In October 2018, Xi Jinping led a Politburo study session on AI. Such sessions are reserved for the high-priority policy issues where leaders need the benefit of outside expertise. Xi’s publicly reported comments during and after the study session reiterated the main conclusions of both the AIDP and Made in China 2025, which were that China should “achieve world-leading levels”9 in AI technology and reduce its vulnerable “external [foreign] dependence for key technologies and advanced equipment.”10</w:t>
      </w:r>
      <w:r>
        <w:rPr>
          <w:sz w:val="16"/>
          <w:szCs w:val="16"/>
        </w:rPr>
        <w:t xml:space="preserve"> </w:t>
      </w:r>
      <w:r w:rsidRPr="009756B4">
        <w:rPr>
          <w:sz w:val="16"/>
          <w:szCs w:val="16"/>
        </w:rPr>
        <w:t>In his speech during the study session, Xi said that China must “ensure that our country marches in the front ranks where it comes to theoretical research in this important area of AI, and occupies the high ground in critical and AI core technologies.”11 Xi further said that China must “pay firm attention to the structure of our shortcomings, ensure that critical and core AI technologies are firmly grasped in our own hands.” Xi’s speech demonstrates that China’s leadership continues to subscribe to AIDP’s and Made in China 2025’s two major conclusions that China should pursue both world leadership and self-reliance in AI technology. The Chinese AI sector’s dependence on foreign technology is discussed further in point nine.</w:t>
      </w:r>
      <w:r>
        <w:rPr>
          <w:sz w:val="16"/>
          <w:szCs w:val="16"/>
        </w:rPr>
        <w:t xml:space="preserve"> </w:t>
      </w:r>
      <w:r w:rsidRPr="009756B4">
        <w:rPr>
          <w:sz w:val="16"/>
          <w:szCs w:val="16"/>
        </w:rPr>
        <w:t>Chinese Views on AI's International Security Implications</w:t>
      </w:r>
      <w:r>
        <w:rPr>
          <w:sz w:val="16"/>
          <w:szCs w:val="16"/>
        </w:rPr>
        <w:t xml:space="preserve"> </w:t>
      </w:r>
      <w:r w:rsidRPr="009756B4">
        <w:rPr>
          <w:sz w:val="16"/>
          <w:szCs w:val="16"/>
        </w:rPr>
        <w:t>3. Recently, Chinese officials and government reports have begun to express concern in multiple diplomatic forums about arms race dynamics associated with AI and the need for international cooperation on new norms and potentially arms control.</w:t>
      </w:r>
      <w:r>
        <w:rPr>
          <w:sz w:val="16"/>
          <w:szCs w:val="16"/>
        </w:rPr>
        <w:t xml:space="preserve"> </w:t>
      </w:r>
      <w:r w:rsidRPr="009756B4">
        <w:rPr>
          <w:sz w:val="16"/>
        </w:rPr>
        <w:t xml:space="preserve">In a keynote speech during China’s largest international relations conference on July 15, 2018, Fu Ying,12 the Vice-Chair of the Foreign Affairs Committee of the National People’s Congress, said that </w:t>
      </w:r>
      <w:r w:rsidRPr="00BD1BFD">
        <w:rPr>
          <w:b/>
          <w:bCs/>
          <w:highlight w:val="green"/>
          <w:u w:val="single"/>
        </w:rPr>
        <w:t>Chinese</w:t>
      </w:r>
      <w:r w:rsidRPr="00BD1BFD">
        <w:rPr>
          <w:highlight w:val="green"/>
          <w:u w:val="single"/>
        </w:rPr>
        <w:t xml:space="preserve"> </w:t>
      </w:r>
      <w:r w:rsidRPr="00BD1BFD">
        <w:rPr>
          <w:b/>
          <w:bCs/>
          <w:highlight w:val="green"/>
          <w:u w:val="single"/>
        </w:rPr>
        <w:t>technologists</w:t>
      </w:r>
      <w:r w:rsidRPr="009756B4">
        <w:rPr>
          <w:u w:val="single"/>
        </w:rPr>
        <w:t xml:space="preserve"> </w:t>
      </w:r>
      <w:r w:rsidRPr="00BD1BFD">
        <w:rPr>
          <w:b/>
          <w:bCs/>
          <w:highlight w:val="green"/>
          <w:u w:val="single"/>
        </w:rPr>
        <w:t>and</w:t>
      </w:r>
      <w:r w:rsidRPr="009756B4">
        <w:rPr>
          <w:u w:val="single"/>
        </w:rPr>
        <w:t xml:space="preserve"> </w:t>
      </w:r>
      <w:r w:rsidRPr="00BD1BFD">
        <w:rPr>
          <w:b/>
          <w:bCs/>
          <w:highlight w:val="green"/>
          <w:u w:val="single"/>
        </w:rPr>
        <w:t>policymakers</w:t>
      </w:r>
      <w:r w:rsidRPr="009756B4">
        <w:rPr>
          <w:u w:val="single"/>
        </w:rPr>
        <w:t xml:space="preserve"> </w:t>
      </w:r>
      <w:r w:rsidRPr="00BD1BFD">
        <w:rPr>
          <w:b/>
          <w:bCs/>
          <w:highlight w:val="green"/>
          <w:u w:val="single"/>
        </w:rPr>
        <w:t>agree</w:t>
      </w:r>
      <w:r w:rsidRPr="009756B4">
        <w:rPr>
          <w:sz w:val="16"/>
        </w:rPr>
        <w:t xml:space="preserve"> regarding the “</w:t>
      </w:r>
      <w:r w:rsidRPr="00BD1BFD">
        <w:rPr>
          <w:b/>
          <w:bCs/>
          <w:highlight w:val="green"/>
          <w:u w:val="single"/>
        </w:rPr>
        <w:t>threat</w:t>
      </w:r>
      <w:r w:rsidRPr="009756B4">
        <w:rPr>
          <w:u w:val="single"/>
        </w:rPr>
        <w:t xml:space="preserve"> </w:t>
      </w:r>
      <w:r w:rsidRPr="00BD1BFD">
        <w:rPr>
          <w:highlight w:val="green"/>
          <w:u w:val="single"/>
        </w:rPr>
        <w:t>of</w:t>
      </w:r>
      <w:r w:rsidRPr="009756B4">
        <w:rPr>
          <w:u w:val="single"/>
        </w:rPr>
        <w:t xml:space="preserve"> the new [</w:t>
      </w:r>
      <w:r w:rsidRPr="00A01637">
        <w:rPr>
          <w:b/>
          <w:bCs/>
          <w:u w:val="single"/>
        </w:rPr>
        <w:t>AI</w:t>
      </w:r>
      <w:r w:rsidRPr="009756B4">
        <w:rPr>
          <w:u w:val="single"/>
        </w:rPr>
        <w:t xml:space="preserve">] </w:t>
      </w:r>
      <w:r w:rsidRPr="00BD1BFD">
        <w:rPr>
          <w:b/>
          <w:bCs/>
          <w:highlight w:val="green"/>
          <w:u w:val="single"/>
        </w:rPr>
        <w:t>tech</w:t>
      </w:r>
      <w:r w:rsidRPr="00A01637">
        <w:rPr>
          <w:b/>
          <w:bCs/>
          <w:u w:val="single"/>
        </w:rPr>
        <w:t>nology</w:t>
      </w:r>
      <w:r w:rsidRPr="009756B4">
        <w:rPr>
          <w:u w:val="single"/>
        </w:rPr>
        <w:t xml:space="preserve"> </w:t>
      </w:r>
      <w:r w:rsidRPr="00BD1BFD">
        <w:rPr>
          <w:highlight w:val="green"/>
          <w:u w:val="single"/>
        </w:rPr>
        <w:t>to mankind</w:t>
      </w:r>
      <w:r w:rsidRPr="009756B4">
        <w:rPr>
          <w:sz w:val="16"/>
        </w:rPr>
        <w:t xml:space="preserve">.” She </w:t>
      </w:r>
      <w:r w:rsidRPr="00BD1BFD">
        <w:rPr>
          <w:szCs w:val="32"/>
          <w:highlight w:val="green"/>
          <w:u w:val="single"/>
        </w:rPr>
        <w:t>further</w:t>
      </w:r>
      <w:r w:rsidRPr="00456C3D">
        <w:rPr>
          <w:szCs w:val="32"/>
        </w:rPr>
        <w:t xml:space="preserve"> </w:t>
      </w:r>
      <w:r w:rsidRPr="009756B4">
        <w:rPr>
          <w:sz w:val="16"/>
        </w:rPr>
        <w:t xml:space="preserve">stated that “We believe that </w:t>
      </w:r>
      <w:r w:rsidRPr="00BD1BFD">
        <w:rPr>
          <w:b/>
          <w:bCs/>
          <w:highlight w:val="green"/>
          <w:u w:val="single"/>
        </w:rPr>
        <w:t>we</w:t>
      </w:r>
      <w:r w:rsidRPr="00BD1BFD">
        <w:rPr>
          <w:highlight w:val="green"/>
          <w:u w:val="single"/>
        </w:rPr>
        <w:t xml:space="preserve"> </w:t>
      </w:r>
      <w:r w:rsidRPr="00BD1BFD">
        <w:rPr>
          <w:b/>
          <w:bCs/>
          <w:highlight w:val="green"/>
          <w:u w:val="single"/>
        </w:rPr>
        <w:t>should</w:t>
      </w:r>
      <w:r w:rsidRPr="00BD1BFD">
        <w:rPr>
          <w:highlight w:val="green"/>
          <w:u w:val="single"/>
        </w:rPr>
        <w:t xml:space="preserve"> </w:t>
      </w:r>
      <w:r w:rsidRPr="00BD1BFD">
        <w:rPr>
          <w:b/>
          <w:bCs/>
          <w:highlight w:val="green"/>
          <w:u w:val="single"/>
        </w:rPr>
        <w:t>cooperate</w:t>
      </w:r>
      <w:r w:rsidRPr="009756B4">
        <w:rPr>
          <w:u w:val="single"/>
        </w:rPr>
        <w:t xml:space="preserve"> </w:t>
      </w:r>
      <w:r w:rsidRPr="00BD1BFD">
        <w:rPr>
          <w:highlight w:val="green"/>
          <w:u w:val="single"/>
        </w:rPr>
        <w:t>to</w:t>
      </w:r>
      <w:r w:rsidRPr="009756B4">
        <w:rPr>
          <w:u w:val="single"/>
        </w:rPr>
        <w:t xml:space="preserve"> preemptively </w:t>
      </w:r>
      <w:r w:rsidRPr="00BD1BFD">
        <w:rPr>
          <w:highlight w:val="green"/>
          <w:u w:val="single"/>
        </w:rPr>
        <w:t>prevent the</w:t>
      </w:r>
      <w:r w:rsidRPr="009756B4">
        <w:rPr>
          <w:u w:val="single"/>
        </w:rPr>
        <w:t xml:space="preserve"> </w:t>
      </w:r>
      <w:r w:rsidRPr="00BD1BFD">
        <w:rPr>
          <w:highlight w:val="green"/>
          <w:u w:val="single"/>
        </w:rPr>
        <w:t>threat of AI</w:t>
      </w:r>
      <w:r w:rsidRPr="009756B4">
        <w:rPr>
          <w:sz w:val="16"/>
        </w:rPr>
        <w:t>.”</w:t>
      </w:r>
      <w:r>
        <w:rPr>
          <w:sz w:val="16"/>
        </w:rPr>
        <w:t xml:space="preserve"> </w:t>
      </w:r>
      <w:r w:rsidRPr="00C814D5">
        <w:rPr>
          <w:sz w:val="16"/>
        </w:rPr>
        <w:t xml:space="preserve">Madam Fu’s depiction of AI as posing a shared threat to international security was echoed by many other Chinese diplomats and PLA think tank scholars in my private meetings with them. For instance, one official told me he was concerned that </w:t>
      </w:r>
      <w:r w:rsidRPr="00BD1BFD">
        <w:rPr>
          <w:b/>
          <w:bCs/>
          <w:highlight w:val="green"/>
          <w:u w:val="single"/>
        </w:rPr>
        <w:t>AI</w:t>
      </w:r>
      <w:r w:rsidRPr="00C814D5">
        <w:rPr>
          <w:u w:val="single"/>
        </w:rPr>
        <w:t xml:space="preserve"> “will </w:t>
      </w:r>
      <w:r w:rsidRPr="00BD1BFD">
        <w:rPr>
          <w:b/>
          <w:bCs/>
          <w:highlight w:val="green"/>
          <w:u w:val="single"/>
        </w:rPr>
        <w:t>lower</w:t>
      </w:r>
      <w:r w:rsidRPr="00BD1BFD">
        <w:rPr>
          <w:highlight w:val="green"/>
          <w:u w:val="single"/>
        </w:rPr>
        <w:t xml:space="preserve"> the </w:t>
      </w:r>
      <w:r w:rsidRPr="00BD1BFD">
        <w:rPr>
          <w:b/>
          <w:bCs/>
          <w:highlight w:val="green"/>
          <w:u w:val="single"/>
        </w:rPr>
        <w:t>threshold</w:t>
      </w:r>
      <w:r w:rsidRPr="00BD1BFD">
        <w:rPr>
          <w:highlight w:val="green"/>
          <w:u w:val="single"/>
        </w:rPr>
        <w:t xml:space="preserve"> </w:t>
      </w:r>
      <w:r w:rsidRPr="00BD1BFD">
        <w:rPr>
          <w:b/>
          <w:bCs/>
          <w:highlight w:val="green"/>
          <w:u w:val="single"/>
        </w:rPr>
        <w:t>of</w:t>
      </w:r>
      <w:r w:rsidRPr="00BD1BFD">
        <w:rPr>
          <w:highlight w:val="green"/>
          <w:u w:val="single"/>
        </w:rPr>
        <w:t xml:space="preserve"> </w:t>
      </w:r>
      <w:r w:rsidRPr="00BD1BFD">
        <w:rPr>
          <w:b/>
          <w:bCs/>
          <w:highlight w:val="green"/>
          <w:u w:val="single"/>
        </w:rPr>
        <w:t>military</w:t>
      </w:r>
      <w:r w:rsidRPr="00BD1BFD">
        <w:rPr>
          <w:highlight w:val="green"/>
          <w:u w:val="single"/>
        </w:rPr>
        <w:t xml:space="preserve"> </w:t>
      </w:r>
      <w:r w:rsidRPr="00BD1BFD">
        <w:rPr>
          <w:b/>
          <w:bCs/>
          <w:highlight w:val="green"/>
          <w:u w:val="single"/>
        </w:rPr>
        <w:t>action</w:t>
      </w:r>
      <w:r w:rsidRPr="00C814D5">
        <w:rPr>
          <w:u w:val="single"/>
        </w:rPr>
        <w:t>,”</w:t>
      </w:r>
      <w:r w:rsidRPr="00C814D5">
        <w:rPr>
          <w:sz w:val="16"/>
        </w:rPr>
        <w:t xml:space="preserve"> because states may be more willing to attack each other with AI military systems due to the </w:t>
      </w:r>
      <w:r w:rsidRPr="00BD1BFD">
        <w:rPr>
          <w:szCs w:val="32"/>
          <w:highlight w:val="green"/>
          <w:u w:val="single"/>
        </w:rPr>
        <w:t>lack of casualty risk</w:t>
      </w:r>
      <w:r w:rsidRPr="00C814D5">
        <w:rPr>
          <w:sz w:val="16"/>
        </w:rPr>
        <w:t xml:space="preserve">. Chinese officials also expressed concern that </w:t>
      </w:r>
      <w:r w:rsidRPr="00456C3D">
        <w:rPr>
          <w:szCs w:val="32"/>
          <w:u w:val="single"/>
        </w:rPr>
        <w:t xml:space="preserve">increased used of AI systems would make </w:t>
      </w:r>
      <w:r w:rsidRPr="00BD1BFD">
        <w:rPr>
          <w:szCs w:val="32"/>
          <w:highlight w:val="green"/>
          <w:u w:val="single"/>
        </w:rPr>
        <w:t>misperceptions</w:t>
      </w:r>
      <w:r w:rsidRPr="00456C3D">
        <w:rPr>
          <w:szCs w:val="32"/>
          <w:u w:val="single"/>
        </w:rPr>
        <w:t xml:space="preserve"> </w:t>
      </w:r>
      <w:r w:rsidRPr="00BD1BFD">
        <w:rPr>
          <w:szCs w:val="32"/>
          <w:highlight w:val="green"/>
          <w:u w:val="single"/>
        </w:rPr>
        <w:t>and</w:t>
      </w:r>
      <w:r w:rsidRPr="00456C3D">
        <w:rPr>
          <w:szCs w:val="32"/>
          <w:u w:val="single"/>
        </w:rPr>
        <w:t xml:space="preserve"> </w:t>
      </w:r>
      <w:r w:rsidRPr="00BD1BFD">
        <w:rPr>
          <w:szCs w:val="32"/>
          <w:highlight w:val="green"/>
          <w:u w:val="single"/>
        </w:rPr>
        <w:t>unintentional</w:t>
      </w:r>
      <w:r w:rsidRPr="00456C3D">
        <w:rPr>
          <w:szCs w:val="32"/>
          <w:u w:val="single"/>
        </w:rPr>
        <w:t xml:space="preserve"> </w:t>
      </w:r>
      <w:r w:rsidRPr="00BD1BFD">
        <w:rPr>
          <w:szCs w:val="32"/>
          <w:highlight w:val="green"/>
          <w:u w:val="single"/>
        </w:rPr>
        <w:t>conflict</w:t>
      </w:r>
      <w:r w:rsidRPr="00456C3D">
        <w:rPr>
          <w:szCs w:val="32"/>
          <w:u w:val="single"/>
        </w:rPr>
        <w:t xml:space="preserve"> </w:t>
      </w:r>
      <w:r w:rsidRPr="00BD1BFD">
        <w:rPr>
          <w:szCs w:val="32"/>
          <w:highlight w:val="green"/>
          <w:u w:val="single"/>
        </w:rPr>
        <w:t>escalation</w:t>
      </w:r>
      <w:r w:rsidRPr="00456C3D">
        <w:rPr>
          <w:szCs w:val="32"/>
          <w:u w:val="single"/>
        </w:rPr>
        <w:t xml:space="preserve"> </w:t>
      </w:r>
      <w:r w:rsidRPr="00BD1BFD">
        <w:rPr>
          <w:szCs w:val="32"/>
          <w:highlight w:val="green"/>
          <w:u w:val="single"/>
        </w:rPr>
        <w:t>more likely</w:t>
      </w:r>
      <w:r w:rsidRPr="00456C3D">
        <w:rPr>
          <w:szCs w:val="32"/>
          <w:u w:val="single"/>
        </w:rPr>
        <w:t xml:space="preserve"> due to the lack of well-defined norms regarding the use of such systems</w:t>
      </w:r>
      <w:r w:rsidRPr="00C814D5">
        <w:rPr>
          <w:sz w:val="16"/>
        </w:rPr>
        <w:t xml:space="preserve">. Additionally, Chinese officials displayed substantive knowledge of the cybersecurity risks associated with AI </w:t>
      </w:r>
      <w:proofErr w:type="spellStart"/>
      <w:r w:rsidRPr="00C814D5">
        <w:rPr>
          <w:sz w:val="16"/>
        </w:rPr>
        <w:t>sytems</w:t>
      </w:r>
      <w:proofErr w:type="spellEnd"/>
      <w:r w:rsidRPr="00C814D5">
        <w:rPr>
          <w:sz w:val="16"/>
        </w:rPr>
        <w:t>, as well as their implications for Chinese and international security.</w:t>
      </w:r>
      <w:r>
        <w:rPr>
          <w:sz w:val="16"/>
        </w:rPr>
        <w:t xml:space="preserve"> </w:t>
      </w:r>
      <w:r w:rsidRPr="00CE439A">
        <w:rPr>
          <w:sz w:val="16"/>
        </w:rPr>
        <w:t xml:space="preserve">Madam Fu said that </w:t>
      </w:r>
      <w:r w:rsidRPr="00BD1BFD">
        <w:rPr>
          <w:b/>
          <w:bCs/>
          <w:highlight w:val="green"/>
          <w:u w:val="single"/>
        </w:rPr>
        <w:t>China</w:t>
      </w:r>
      <w:r w:rsidRPr="00C814D5">
        <w:rPr>
          <w:u w:val="single"/>
        </w:rPr>
        <w:t xml:space="preserve"> was </w:t>
      </w:r>
      <w:r w:rsidRPr="00BD1BFD">
        <w:rPr>
          <w:b/>
          <w:bCs/>
          <w:highlight w:val="green"/>
          <w:u w:val="single"/>
        </w:rPr>
        <w:t>interested</w:t>
      </w:r>
      <w:r w:rsidRPr="00BD1BFD">
        <w:rPr>
          <w:highlight w:val="green"/>
          <w:u w:val="single"/>
        </w:rPr>
        <w:t xml:space="preserve"> </w:t>
      </w:r>
      <w:r w:rsidRPr="00BD1BFD">
        <w:rPr>
          <w:b/>
          <w:bCs/>
          <w:highlight w:val="green"/>
          <w:u w:val="single"/>
        </w:rPr>
        <w:t>in</w:t>
      </w:r>
      <w:r w:rsidRPr="00BD1BFD">
        <w:rPr>
          <w:highlight w:val="green"/>
          <w:u w:val="single"/>
        </w:rPr>
        <w:t xml:space="preserve"> </w:t>
      </w:r>
      <w:r w:rsidRPr="00BD1BFD">
        <w:rPr>
          <w:b/>
          <w:bCs/>
          <w:highlight w:val="green"/>
          <w:u w:val="single"/>
        </w:rPr>
        <w:t>playing</w:t>
      </w:r>
      <w:r w:rsidRPr="00C814D5">
        <w:rPr>
          <w:u w:val="single"/>
        </w:rPr>
        <w:t xml:space="preserve"> a </w:t>
      </w:r>
      <w:r w:rsidRPr="00BD1BFD">
        <w:rPr>
          <w:b/>
          <w:bCs/>
          <w:highlight w:val="green"/>
          <w:u w:val="single"/>
        </w:rPr>
        <w:t>leading</w:t>
      </w:r>
      <w:r w:rsidRPr="00BD1BFD">
        <w:rPr>
          <w:highlight w:val="green"/>
          <w:u w:val="single"/>
        </w:rPr>
        <w:t xml:space="preserve"> </w:t>
      </w:r>
      <w:r w:rsidRPr="00BD1BFD">
        <w:rPr>
          <w:b/>
          <w:bCs/>
          <w:highlight w:val="green"/>
          <w:u w:val="single"/>
        </w:rPr>
        <w:t>role</w:t>
      </w:r>
      <w:r w:rsidRPr="00BD1BFD">
        <w:rPr>
          <w:highlight w:val="green"/>
          <w:u w:val="single"/>
        </w:rPr>
        <w:t xml:space="preserve"> </w:t>
      </w:r>
      <w:r w:rsidRPr="00BD1BFD">
        <w:rPr>
          <w:b/>
          <w:bCs/>
          <w:highlight w:val="green"/>
          <w:u w:val="single"/>
        </w:rPr>
        <w:t>in</w:t>
      </w:r>
      <w:r w:rsidRPr="00BD1BFD">
        <w:rPr>
          <w:highlight w:val="green"/>
          <w:u w:val="single"/>
        </w:rPr>
        <w:t xml:space="preserve"> </w:t>
      </w:r>
      <w:r w:rsidRPr="00BD1BFD">
        <w:rPr>
          <w:b/>
          <w:bCs/>
          <w:highlight w:val="green"/>
          <w:u w:val="single"/>
        </w:rPr>
        <w:t>creating</w:t>
      </w:r>
      <w:r w:rsidRPr="00BD1BFD">
        <w:rPr>
          <w:highlight w:val="green"/>
          <w:u w:val="single"/>
        </w:rPr>
        <w:t xml:space="preserve"> </w:t>
      </w:r>
      <w:r w:rsidRPr="00BD1BFD">
        <w:rPr>
          <w:b/>
          <w:bCs/>
          <w:highlight w:val="green"/>
          <w:u w:val="single"/>
        </w:rPr>
        <w:t>norms</w:t>
      </w:r>
      <w:r w:rsidRPr="00BD1BFD">
        <w:rPr>
          <w:highlight w:val="green"/>
          <w:u w:val="single"/>
        </w:rPr>
        <w:t xml:space="preserve"> </w:t>
      </w:r>
      <w:r w:rsidRPr="00BD1BFD">
        <w:rPr>
          <w:b/>
          <w:bCs/>
          <w:highlight w:val="green"/>
          <w:u w:val="single"/>
        </w:rPr>
        <w:t>to</w:t>
      </w:r>
      <w:r w:rsidRPr="00BD1BFD">
        <w:rPr>
          <w:highlight w:val="green"/>
          <w:u w:val="single"/>
        </w:rPr>
        <w:t xml:space="preserve"> </w:t>
      </w:r>
      <w:r w:rsidRPr="00BD1BFD">
        <w:rPr>
          <w:b/>
          <w:bCs/>
          <w:highlight w:val="green"/>
          <w:u w:val="single"/>
        </w:rPr>
        <w:t>mitigate</w:t>
      </w:r>
      <w:r w:rsidRPr="00BD1BFD">
        <w:rPr>
          <w:highlight w:val="green"/>
          <w:u w:val="single"/>
        </w:rPr>
        <w:t xml:space="preserve"> these </w:t>
      </w:r>
      <w:r w:rsidRPr="00BD1BFD">
        <w:rPr>
          <w:b/>
          <w:bCs/>
          <w:highlight w:val="green"/>
          <w:u w:val="single"/>
        </w:rPr>
        <w:t>risks</w:t>
      </w:r>
      <w:r w:rsidRPr="00CE439A">
        <w:rPr>
          <w:sz w:val="16"/>
        </w:rPr>
        <w:t xml:space="preserve">. At the World Peace Forum private roundtable on AI, one senior </w:t>
      </w:r>
      <w:r w:rsidRPr="00BD1BFD">
        <w:rPr>
          <w:highlight w:val="green"/>
          <w:u w:val="single"/>
        </w:rPr>
        <w:t>PLA</w:t>
      </w:r>
      <w:r w:rsidRPr="00CE439A">
        <w:rPr>
          <w:sz w:val="16"/>
        </w:rPr>
        <w:t xml:space="preserve"> think tank scholar privately </w:t>
      </w:r>
      <w:r w:rsidRPr="00CE439A">
        <w:rPr>
          <w:u w:val="single"/>
        </w:rPr>
        <w:t xml:space="preserve">expressed </w:t>
      </w:r>
      <w:r w:rsidRPr="00BD1BFD">
        <w:rPr>
          <w:highlight w:val="green"/>
          <w:u w:val="single"/>
        </w:rPr>
        <w:t>support</w:t>
      </w:r>
      <w:r w:rsidRPr="00CE439A">
        <w:rPr>
          <w:u w:val="single"/>
        </w:rPr>
        <w:t xml:space="preserve"> </w:t>
      </w:r>
      <w:r w:rsidRPr="00BD1BFD">
        <w:rPr>
          <w:highlight w:val="green"/>
          <w:u w:val="single"/>
        </w:rPr>
        <w:t>for</w:t>
      </w:r>
      <w:r w:rsidRPr="00CE439A">
        <w:rPr>
          <w:u w:val="single"/>
        </w:rPr>
        <w:t xml:space="preserve"> “mechanisms that are similar to arms </w:t>
      </w:r>
      <w:r w:rsidRPr="00BD1BFD">
        <w:rPr>
          <w:highlight w:val="green"/>
          <w:u w:val="single"/>
        </w:rPr>
        <w:t>control</w:t>
      </w:r>
      <w:r w:rsidRPr="00CE439A">
        <w:rPr>
          <w:u w:val="single"/>
        </w:rPr>
        <w:t xml:space="preserve">” </w:t>
      </w:r>
      <w:r w:rsidRPr="00BD1BFD">
        <w:rPr>
          <w:highlight w:val="green"/>
          <w:u w:val="single"/>
        </w:rPr>
        <w:t>for</w:t>
      </w:r>
      <w:r w:rsidRPr="00CE439A">
        <w:rPr>
          <w:u w:val="single"/>
        </w:rPr>
        <w:t xml:space="preserve"> </w:t>
      </w:r>
      <w:r w:rsidRPr="00BD1BFD">
        <w:rPr>
          <w:highlight w:val="green"/>
          <w:u w:val="single"/>
        </w:rPr>
        <w:t>AI</w:t>
      </w:r>
      <w:r w:rsidRPr="00CE439A">
        <w:rPr>
          <w:u w:val="single"/>
        </w:rPr>
        <w:t xml:space="preserve"> systems</w:t>
      </w:r>
      <w:r w:rsidRPr="00CE439A">
        <w:rPr>
          <w:sz w:val="16"/>
        </w:rPr>
        <w:t xml:space="preserve"> in cybersecurity and military robotics. However, he also said that AI-related arms control would be uniquely difficult since “AI is low-cost and can be disseminated easily and cannot be monitored easily.”</w:t>
      </w:r>
      <w:r>
        <w:rPr>
          <w:sz w:val="16"/>
        </w:rPr>
        <w:t xml:space="preserve"> </w:t>
      </w:r>
      <w:r w:rsidRPr="00CE439A">
        <w:rPr>
          <w:sz w:val="16"/>
          <w:szCs w:val="16"/>
        </w:rPr>
        <w:t>Notably, the recent “Artificial Intelligence Security White Paper,” published in September 2018 by the China Academy of Information and Communications Technology (CAICT), an influential Chinese government think tank, calls upon the Chinese government to “avoid Artificial Intelligence arms races among countries.”13 The AIDP does not address arms races but does state that China will “deepen international cooperation on AI laws and regulations, international rules and so on, and jointly cope with global challenges.”</w:t>
      </w:r>
      <w:r>
        <w:rPr>
          <w:sz w:val="16"/>
          <w:szCs w:val="16"/>
        </w:rPr>
        <w:t xml:space="preserve"> </w:t>
      </w:r>
      <w:r w:rsidRPr="00CE439A">
        <w:rPr>
          <w:sz w:val="16"/>
          <w:szCs w:val="16"/>
        </w:rPr>
        <w:t>Such concerns extend to the China’s private sector. Jack Ma, the chairman of Alibaba, said explicitly in a speech at the 2019 Davos World Economic Forum that he was concerned that global competition over AI could lead to war.14</w:t>
      </w:r>
    </w:p>
    <w:bookmarkEnd w:id="0"/>
    <w:p w14:paraId="6009C3F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Liberation Sans">
    <w:altName w:val="Arial"/>
    <w:charset w:val="01"/>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Baskerville">
    <w:altName w:val="Baskervill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altName w:val="Gill Sans"/>
    <w:charset w:val="B1"/>
    <w:family w:val="swiss"/>
    <w:pitch w:val="variable"/>
    <w:sig w:usb0="80000A67" w:usb1="00000000" w:usb2="00000000" w:usb3="00000000" w:csb0="000001F7" w:csb1="00000000"/>
  </w:font>
  <w:font w:name="Times New Roman Bold">
    <w:altName w:val="Times New Roman"/>
    <w:panose1 w:val="00000000000000000000"/>
    <w:charset w:val="00"/>
    <w:family w:val="roman"/>
    <w:notTrueType/>
    <w:pitch w:val="default"/>
  </w:font>
  <w:font w:name="ヒラギノ角ゴ Pro W3">
    <w:charset w:val="80"/>
    <w:family w:val="swiss"/>
    <w:pitch w:val="variable"/>
    <w:sig w:usb0="E00002FF" w:usb1="7AC7FFFF" w:usb2="00000012" w:usb3="00000000" w:csb0="0002000D" w:csb1="00000000"/>
  </w:font>
  <w:font w:name="Futura">
    <w:altName w:val="Futura"/>
    <w:charset w:val="00"/>
    <w:family w:val="swiss"/>
    <w:pitch w:val="variable"/>
    <w:sig w:usb0="A00002AF" w:usb1="5000214A"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00"/>
    <w:family w:val="roman"/>
    <w:notTrueType/>
    <w:pitch w:val="default"/>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001DEF"/>
    <w:multiLevelType w:val="hybridMultilevel"/>
    <w:tmpl w:val="C05C3A46"/>
    <w:lvl w:ilvl="0" w:tplc="2CE268D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A504E5"/>
    <w:multiLevelType w:val="hybridMultilevel"/>
    <w:tmpl w:val="571434BC"/>
    <w:lvl w:ilvl="0" w:tplc="128E44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0"/>
  </w:num>
  <w:num w:numId="14">
    <w:abstractNumId w:val="12"/>
  </w:num>
  <w:num w:numId="15">
    <w:abstractNumId w:val="16"/>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5556"/>
    <w:rsid w:val="000139A3"/>
    <w:rsid w:val="00100833"/>
    <w:rsid w:val="00104529"/>
    <w:rsid w:val="00105942"/>
    <w:rsid w:val="00107396"/>
    <w:rsid w:val="00144A4C"/>
    <w:rsid w:val="001559EA"/>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09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7B42"/>
    <w:rsid w:val="00766EA0"/>
    <w:rsid w:val="007A2226"/>
    <w:rsid w:val="007F5B66"/>
    <w:rsid w:val="00823A1C"/>
    <w:rsid w:val="00845B9D"/>
    <w:rsid w:val="00860984"/>
    <w:rsid w:val="008B3ECB"/>
    <w:rsid w:val="008B4E85"/>
    <w:rsid w:val="008C1B2E"/>
    <w:rsid w:val="008D227E"/>
    <w:rsid w:val="0091627E"/>
    <w:rsid w:val="0097032B"/>
    <w:rsid w:val="009D2EAD"/>
    <w:rsid w:val="009D48AE"/>
    <w:rsid w:val="009D54B2"/>
    <w:rsid w:val="009E1922"/>
    <w:rsid w:val="009F7ED2"/>
    <w:rsid w:val="00A448B6"/>
    <w:rsid w:val="00A93661"/>
    <w:rsid w:val="00A95652"/>
    <w:rsid w:val="00AC0AB8"/>
    <w:rsid w:val="00B33C6D"/>
    <w:rsid w:val="00B4508F"/>
    <w:rsid w:val="00B55AD5"/>
    <w:rsid w:val="00B632CF"/>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29E6"/>
    <w:rsid w:val="00ED30CF"/>
    <w:rsid w:val="00F176EF"/>
    <w:rsid w:val="00F45E10"/>
    <w:rsid w:val="00F6364A"/>
    <w:rsid w:val="00F9113A"/>
    <w:rsid w:val="00FC5556"/>
    <w:rsid w:val="00FD714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1EEAE"/>
  <w15:chartTrackingRefBased/>
  <w15:docId w15:val="{D4C98495-2BE7-4867-B271-2437CE16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227E"/>
    <w:rPr>
      <w:rFonts w:ascii="Calibri" w:hAnsi="Calibri"/>
    </w:rPr>
  </w:style>
  <w:style w:type="paragraph" w:styleId="Heading1">
    <w:name w:val="heading 1"/>
    <w:aliases w:val="Pocket,AHeading 1,F2 - Heading 1,Brief - Heading 1,Block Name,Block Header,Heading 1 Char1,ALEX,Heading,Heading 1 Char Char,Block Titles,Heading 1 Char1 Char,Heading 1 Char Char Char,Heading 1 Char1 Char Char,Heading 1 Char Char Char Char,HAT"/>
    <w:basedOn w:val="Normal"/>
    <w:next w:val="Normal"/>
    <w:link w:val="Heading1Char"/>
    <w:qFormat/>
    <w:rsid w:val="008D22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BlockText,1,2, 1"/>
    <w:basedOn w:val="Normal"/>
    <w:next w:val="Normal"/>
    <w:link w:val="Heading2Char"/>
    <w:uiPriority w:val="1"/>
    <w:unhideWhenUsed/>
    <w:qFormat/>
    <w:rsid w:val="008D22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 Char,Char1,Cite 1,Char,n"/>
    <w:basedOn w:val="Normal"/>
    <w:next w:val="Normal"/>
    <w:link w:val="Heading3Char"/>
    <w:uiPriority w:val="2"/>
    <w:unhideWhenUsed/>
    <w:qFormat/>
    <w:rsid w:val="008D22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8D227E"/>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FC5556"/>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nhideWhenUsed/>
    <w:qFormat/>
    <w:rsid w:val="00FC5556"/>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FC5556"/>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FC555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C555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8D22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27E"/>
  </w:style>
  <w:style w:type="character" w:customStyle="1" w:styleId="Heading1Char">
    <w:name w:val="Heading 1 Char"/>
    <w:aliases w:val="Pocket Char,AHeading 1 Char,F2 - Heading 1 Char,Brief - Heading 1 Char,Block Name Char,Block Header Char,Heading 1 Char1 Char1,ALEX Char,Heading Char,Heading 1 Char Char Char1,Block Titles Char,Heading 1 Char1 Char Char1,HAT Char"/>
    <w:basedOn w:val="DefaultParagraphFont"/>
    <w:link w:val="Heading1"/>
    <w:rsid w:val="008D227E"/>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1"/>
    <w:rsid w:val="008D227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 Char Char1,n Char"/>
    <w:basedOn w:val="DefaultParagraphFont"/>
    <w:link w:val="Heading3"/>
    <w:uiPriority w:val="2"/>
    <w:rsid w:val="008D22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8D227E"/>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8D22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227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8D227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
    <w:basedOn w:val="DefaultParagraphFont"/>
    <w:uiPriority w:val="99"/>
    <w:unhideWhenUsed/>
    <w:rsid w:val="008D227E"/>
    <w:rPr>
      <w:color w:val="auto"/>
      <w:u w:val="none"/>
    </w:rPr>
  </w:style>
  <w:style w:type="character" w:styleId="FollowedHyperlink">
    <w:name w:val="FollowedHyperlink"/>
    <w:basedOn w:val="DefaultParagraphFont"/>
    <w:uiPriority w:val="99"/>
    <w:unhideWhenUsed/>
    <w:rsid w:val="008D227E"/>
    <w:rPr>
      <w:color w:val="auto"/>
      <w:u w:val="none"/>
    </w:rPr>
  </w:style>
  <w:style w:type="character" w:customStyle="1" w:styleId="Heading5Char">
    <w:name w:val="Heading 5 Char"/>
    <w:aliases w:val="Blocks Char"/>
    <w:basedOn w:val="DefaultParagraphFont"/>
    <w:link w:val="Heading5"/>
    <w:uiPriority w:val="9"/>
    <w:rsid w:val="00FC5556"/>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rsid w:val="00FC555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FC555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FC55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FC5556"/>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uiPriority w:val="7"/>
    <w:qFormat/>
    <w:rsid w:val="00FC5556"/>
    <w:pPr>
      <w:spacing w:line="256" w:lineRule="auto"/>
      <w:ind w:left="720"/>
      <w:jc w:val="both"/>
    </w:pPr>
    <w:rPr>
      <w:b/>
      <w:iCs/>
      <w:u w:val="single"/>
    </w:rPr>
  </w:style>
  <w:style w:type="paragraph" w:styleId="ListParagraph">
    <w:name w:val="List Paragraph"/>
    <w:aliases w:val="6 font"/>
    <w:basedOn w:val="Normal"/>
    <w:uiPriority w:val="34"/>
    <w:unhideWhenUsed/>
    <w:qFormat/>
    <w:rsid w:val="00FC5556"/>
    <w:pPr>
      <w:ind w:left="720"/>
      <w:contextualSpacing/>
    </w:pPr>
  </w:style>
  <w:style w:type="paragraph" w:customStyle="1" w:styleId="Emphasis1">
    <w:name w:val="Emphasis1"/>
    <w:basedOn w:val="Normal"/>
    <w:uiPriority w:val="7"/>
    <w:qFormat/>
    <w:rsid w:val="00FC55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FC5556"/>
    <w:pPr>
      <w:spacing w:after="0" w:line="240" w:lineRule="auto"/>
    </w:pPr>
    <w:rPr>
      <w:u w:val="single"/>
    </w:rPr>
  </w:style>
  <w:style w:type="character" w:styleId="UnresolvedMention">
    <w:name w:val="Unresolved Mention"/>
    <w:basedOn w:val="DefaultParagraphFont"/>
    <w:uiPriority w:val="99"/>
    <w:semiHidden/>
    <w:unhideWhenUsed/>
    <w:rsid w:val="00FC5556"/>
    <w:rPr>
      <w:color w:val="605E5C"/>
      <w:shd w:val="clear" w:color="auto" w:fill="E1DFDD"/>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9.5 "/>
    <w:qFormat/>
    <w:rsid w:val="00FC5556"/>
    <w:rPr>
      <w:b w:val="0"/>
      <w:bCs/>
      <w:u w:val="single"/>
    </w:rPr>
  </w:style>
  <w:style w:type="paragraph" w:customStyle="1" w:styleId="Emphasize">
    <w:name w:val="Emphasize"/>
    <w:basedOn w:val="Normal"/>
    <w:uiPriority w:val="7"/>
    <w:qFormat/>
    <w:rsid w:val="00FC55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uthor-Date">
    <w:name w:val="Author-Date"/>
    <w:qFormat/>
    <w:rsid w:val="00FC5556"/>
    <w:rPr>
      <w:b/>
      <w:sz w:val="24"/>
    </w:rPr>
  </w:style>
  <w:style w:type="paragraph" w:styleId="Title">
    <w:name w:val="Title"/>
    <w:aliases w:val="UNDERLINE,Bold Underlined,Cites and Cards,title,Block Heading,Read This,Non Read Text,Debate Normal,Warrants"/>
    <w:basedOn w:val="Normal"/>
    <w:next w:val="Normal"/>
    <w:link w:val="TitleChar"/>
    <w:qFormat/>
    <w:rsid w:val="00FC5556"/>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Non Read Text Char1,Debate Normal Char,Warrants Char"/>
    <w:basedOn w:val="DefaultParagraphFont"/>
    <w:link w:val="Title"/>
    <w:qFormat/>
    <w:rsid w:val="00FC5556"/>
    <w:rPr>
      <w:rFonts w:ascii="Calibri" w:eastAsia="Calibri" w:hAnsi="Calibri"/>
      <w:bCs/>
      <w:u w:val="single"/>
    </w:rPr>
  </w:style>
  <w:style w:type="character" w:customStyle="1" w:styleId="apple-converted-space">
    <w:name w:val="apple-converted-space"/>
    <w:rsid w:val="00FC5556"/>
  </w:style>
  <w:style w:type="character" w:customStyle="1" w:styleId="apple-style-span">
    <w:name w:val="apple-style-span"/>
    <w:rsid w:val="00FC5556"/>
  </w:style>
  <w:style w:type="character" w:customStyle="1" w:styleId="blue">
    <w:name w:val="blue"/>
    <w:rsid w:val="00FC5556"/>
  </w:style>
  <w:style w:type="paragraph" w:customStyle="1" w:styleId="Nothing">
    <w:name w:val="Nothing"/>
    <w:link w:val="NothingChar"/>
    <w:qFormat/>
    <w:rsid w:val="00FC5556"/>
    <w:pPr>
      <w:spacing w:after="0" w:line="240" w:lineRule="auto"/>
      <w:jc w:val="both"/>
    </w:pPr>
    <w:rPr>
      <w:rFonts w:ascii="Times New Roman" w:eastAsia="Calibri" w:hAnsi="Times New Roman" w:cs="Times New Roman"/>
      <w:sz w:val="20"/>
      <w:szCs w:val="20"/>
    </w:rPr>
  </w:style>
  <w:style w:type="character" w:customStyle="1" w:styleId="CardsFont12pt0">
    <w:name w:val="Cards + Font 12pt"/>
    <w:basedOn w:val="DefaultParagraphFont"/>
    <w:uiPriority w:val="1"/>
    <w:rsid w:val="00FC5556"/>
    <w:rPr>
      <w:rFonts w:ascii="Times New Roman" w:hAnsi="Times New Roman"/>
      <w:sz w:val="24"/>
      <w:u w:val="single"/>
      <w:lang w:val="en-US" w:eastAsia="en-US" w:bidi="ar-SA"/>
    </w:rPr>
  </w:style>
  <w:style w:type="character" w:customStyle="1" w:styleId="NothingChar">
    <w:name w:val="Nothing Char"/>
    <w:basedOn w:val="DefaultParagraphFont"/>
    <w:link w:val="Nothing"/>
    <w:rsid w:val="00FC5556"/>
    <w:rPr>
      <w:rFonts w:ascii="Times New Roman" w:eastAsia="Calibri" w:hAnsi="Times New Roman" w:cs="Times New Roman"/>
      <w:sz w:val="20"/>
      <w:szCs w:val="20"/>
    </w:rPr>
  </w:style>
  <w:style w:type="paragraph" w:customStyle="1" w:styleId="CiteSpacing">
    <w:name w:val="Cite Spacing"/>
    <w:basedOn w:val="Normal"/>
    <w:uiPriority w:val="4"/>
    <w:qFormat/>
    <w:rsid w:val="00FC5556"/>
    <w:pPr>
      <w:spacing w:before="60" w:after="60"/>
    </w:pPr>
  </w:style>
  <w:style w:type="paragraph" w:customStyle="1" w:styleId="Underlining">
    <w:name w:val="Underlining"/>
    <w:basedOn w:val="Normal"/>
    <w:link w:val="UnderliningChar"/>
    <w:qFormat/>
    <w:rsid w:val="00FC5556"/>
    <w:rPr>
      <w:rFonts w:ascii="Arial Narrow" w:hAnsi="Arial Narrow"/>
      <w:u w:val="single"/>
    </w:rPr>
  </w:style>
  <w:style w:type="character" w:customStyle="1" w:styleId="UnderliningChar">
    <w:name w:val="Underlining Char"/>
    <w:link w:val="Underlining"/>
    <w:rsid w:val="00FC5556"/>
    <w:rPr>
      <w:rFonts w:ascii="Arial Narrow" w:hAnsi="Arial Narrow"/>
      <w:u w:val="single"/>
    </w:rPr>
  </w:style>
  <w:style w:type="character" w:customStyle="1" w:styleId="underline">
    <w:name w:val="underline"/>
    <w:qFormat/>
    <w:rsid w:val="00FC5556"/>
    <w:rPr>
      <w:u w:val="single"/>
      <w:lang w:val="en-US" w:eastAsia="en-US" w:bidi="ar-SA"/>
    </w:rPr>
  </w:style>
  <w:style w:type="paragraph" w:styleId="FootnoteText">
    <w:name w:val="footnote text"/>
    <w:basedOn w:val="Normal"/>
    <w:link w:val="FootnoteTextChar"/>
    <w:unhideWhenUsed/>
    <w:rsid w:val="00FC5556"/>
    <w:pPr>
      <w:jc w:val="both"/>
    </w:pPr>
    <w:rPr>
      <w:sz w:val="20"/>
      <w:szCs w:val="20"/>
    </w:rPr>
  </w:style>
  <w:style w:type="character" w:customStyle="1" w:styleId="FootnoteTextChar">
    <w:name w:val="Footnote Text Char"/>
    <w:basedOn w:val="DefaultParagraphFont"/>
    <w:link w:val="FootnoteText"/>
    <w:rsid w:val="00FC5556"/>
    <w:rPr>
      <w:rFonts w:ascii="Calibri" w:hAnsi="Calibri"/>
      <w:sz w:val="20"/>
      <w:szCs w:val="20"/>
    </w:rPr>
  </w:style>
  <w:style w:type="character" w:styleId="FootnoteReference">
    <w:name w:val="footnote reference"/>
    <w:unhideWhenUsed/>
    <w:rsid w:val="00FC5556"/>
    <w:rPr>
      <w:vertAlign w:val="superscript"/>
    </w:rPr>
  </w:style>
  <w:style w:type="paragraph" w:customStyle="1" w:styleId="UnderlinePara">
    <w:name w:val="Underline Para"/>
    <w:basedOn w:val="Normal"/>
    <w:uiPriority w:val="1"/>
    <w:qFormat/>
    <w:rsid w:val="00FC5556"/>
    <w:pPr>
      <w:widowControl w:val="0"/>
      <w:suppressAutoHyphens/>
      <w:spacing w:after="200"/>
      <w:contextualSpacing/>
    </w:pPr>
    <w:rPr>
      <w:rFonts w:asciiTheme="minorHAnsi" w:hAnsiTheme="minorHAnsi"/>
      <w:u w:val="single"/>
    </w:rPr>
  </w:style>
  <w:style w:type="character" w:styleId="Strong">
    <w:name w:val="Strong"/>
    <w:aliases w:val="8 pt font,Citation Char Char1 Char Char Char Char Char,Cut,Small 1,Read Char Char Char,Citation Char Char Char1,Read Char Char1"/>
    <w:basedOn w:val="DefaultParagraphFont"/>
    <w:uiPriority w:val="99"/>
    <w:qFormat/>
    <w:rsid w:val="00FC5556"/>
    <w:rPr>
      <w:b/>
      <w:bCs/>
    </w:rPr>
  </w:style>
  <w:style w:type="paragraph" w:customStyle="1" w:styleId="Cards">
    <w:name w:val="Cards"/>
    <w:next w:val="Normal"/>
    <w:link w:val="CardsChar"/>
    <w:qFormat/>
    <w:rsid w:val="00FC555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FC5556"/>
    <w:rPr>
      <w:rFonts w:ascii="Times New Roman" w:eastAsia="Times New Roman" w:hAnsi="Times New Roman" w:cs="Times New Roman"/>
      <w:sz w:val="20"/>
      <w:szCs w:val="24"/>
    </w:rPr>
  </w:style>
  <w:style w:type="character" w:customStyle="1" w:styleId="gmail-style13ptbold">
    <w:name w:val="gmail-style13ptbold"/>
    <w:basedOn w:val="DefaultParagraphFont"/>
    <w:rsid w:val="00FC5556"/>
  </w:style>
  <w:style w:type="character" w:customStyle="1" w:styleId="gmail-styleunderline">
    <w:name w:val="gmail-styleunderline"/>
    <w:basedOn w:val="DefaultParagraphFont"/>
    <w:rsid w:val="00FC5556"/>
  </w:style>
  <w:style w:type="character" w:customStyle="1" w:styleId="term">
    <w:name w:val="term"/>
    <w:basedOn w:val="DefaultParagraphFont"/>
    <w:rsid w:val="00FC5556"/>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FC5556"/>
    <w:pPr>
      <w:spacing w:before="100" w:beforeAutospacing="1" w:after="100" w:afterAutospacing="1"/>
    </w:pPr>
    <w:rPr>
      <w:rFonts w:eastAsia="Times New Roman"/>
      <w:szCs w:val="24"/>
    </w:rPr>
  </w:style>
  <w:style w:type="paragraph" w:customStyle="1" w:styleId="tiny">
    <w:name w:val="tiny"/>
    <w:next w:val="Normal"/>
    <w:link w:val="tinyChar"/>
    <w:autoRedefine/>
    <w:qFormat/>
    <w:rsid w:val="00FC5556"/>
    <w:pPr>
      <w:spacing w:after="0" w:line="240" w:lineRule="auto"/>
      <w:contextualSpacing/>
    </w:pPr>
    <w:rPr>
      <w:rFonts w:ascii="Times New Roman" w:eastAsia="Malgun Gothic" w:hAnsi="Times New Roman" w:cs="Times New Roman"/>
      <w:sz w:val="12"/>
      <w:szCs w:val="24"/>
    </w:rPr>
  </w:style>
  <w:style w:type="paragraph" w:customStyle="1" w:styleId="underlined">
    <w:name w:val="underlined"/>
    <w:next w:val="Normal"/>
    <w:link w:val="underlinedChar"/>
    <w:autoRedefine/>
    <w:qFormat/>
    <w:rsid w:val="00FC555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FC5556"/>
    <w:rPr>
      <w:rFonts w:ascii="Times New Roman" w:eastAsia="Malgun Gothic" w:hAnsi="Times New Roman" w:cs="Times New Roman"/>
      <w:sz w:val="21"/>
      <w:szCs w:val="24"/>
      <w:u w:val="single"/>
    </w:rPr>
  </w:style>
  <w:style w:type="character" w:customStyle="1" w:styleId="tinyChar">
    <w:name w:val="tiny Char"/>
    <w:link w:val="tiny"/>
    <w:rsid w:val="00FC5556"/>
    <w:rPr>
      <w:rFonts w:ascii="Times New Roman" w:eastAsia="Malgun Gothic" w:hAnsi="Times New Roman" w:cs="Times New Roman"/>
      <w:sz w:val="12"/>
      <w:szCs w:val="24"/>
    </w:rPr>
  </w:style>
  <w:style w:type="character" w:customStyle="1" w:styleId="CharacterStyle1">
    <w:name w:val="Character Style 1"/>
    <w:uiPriority w:val="99"/>
    <w:rsid w:val="00FC5556"/>
    <w:rPr>
      <w:sz w:val="20"/>
      <w:szCs w:val="20"/>
    </w:rPr>
  </w:style>
  <w:style w:type="paragraph" w:customStyle="1" w:styleId="Underline2">
    <w:name w:val="Underline2"/>
    <w:basedOn w:val="Normal"/>
    <w:link w:val="Underline2Char"/>
    <w:autoRedefine/>
    <w:uiPriority w:val="4"/>
    <w:qFormat/>
    <w:rsid w:val="00FC5556"/>
    <w:rPr>
      <w:rFonts w:eastAsia="Calibri"/>
      <w:u w:val="single"/>
    </w:rPr>
  </w:style>
  <w:style w:type="character" w:customStyle="1" w:styleId="Underline2Char">
    <w:name w:val="Underline2 Char"/>
    <w:link w:val="Underline2"/>
    <w:uiPriority w:val="4"/>
    <w:rsid w:val="00FC5556"/>
    <w:rPr>
      <w:rFonts w:ascii="Calibri" w:eastAsia="Calibri" w:hAnsi="Calibri"/>
      <w:u w:val="single"/>
    </w:rPr>
  </w:style>
  <w:style w:type="character" w:customStyle="1" w:styleId="Style11ptUnderline">
    <w:name w:val="Style 11 pt Underline"/>
    <w:basedOn w:val="DefaultParagraphFont"/>
    <w:rsid w:val="00FC5556"/>
    <w:rPr>
      <w:sz w:val="20"/>
      <w:u w:val="single"/>
    </w:rPr>
  </w:style>
  <w:style w:type="character" w:customStyle="1" w:styleId="Style11pt">
    <w:name w:val="Style 11 pt"/>
    <w:basedOn w:val="DefaultParagraphFont"/>
    <w:rsid w:val="00FC5556"/>
    <w:rPr>
      <w:sz w:val="20"/>
    </w:rPr>
  </w:style>
  <w:style w:type="paragraph" w:customStyle="1" w:styleId="StyleStyle411pt">
    <w:name w:val="Style Style4 + 11 pt"/>
    <w:basedOn w:val="Normal"/>
    <w:link w:val="StyleStyle411ptChar"/>
    <w:qFormat/>
    <w:rsid w:val="00FC5556"/>
    <w:rPr>
      <w:rFonts w:eastAsia="Times New Roman"/>
      <w:szCs w:val="24"/>
      <w:u w:val="single"/>
    </w:rPr>
  </w:style>
  <w:style w:type="character" w:customStyle="1" w:styleId="StyleStyle411ptChar">
    <w:name w:val="Style Style4 + 11 pt Char"/>
    <w:basedOn w:val="DefaultParagraphFont"/>
    <w:link w:val="StyleStyle411pt"/>
    <w:rsid w:val="00FC5556"/>
    <w:rPr>
      <w:rFonts w:ascii="Calibri" w:eastAsia="Times New Roman" w:hAnsi="Calibri"/>
      <w:szCs w:val="24"/>
      <w:u w:val="single"/>
    </w:rPr>
  </w:style>
  <w:style w:type="character" w:customStyle="1" w:styleId="Style1Char">
    <w:name w:val="Style1 Char"/>
    <w:rsid w:val="00FC5556"/>
    <w:rPr>
      <w:rFonts w:ascii="Times New Roman" w:eastAsia="SimSun" w:hAnsi="Times New Roman" w:cs="Times New Roman"/>
      <w:sz w:val="20"/>
      <w:szCs w:val="24"/>
      <w:u w:val="single"/>
      <w:lang w:eastAsia="zh-CN"/>
    </w:rPr>
  </w:style>
  <w:style w:type="character" w:customStyle="1" w:styleId="body-text">
    <w:name w:val="body-text"/>
    <w:basedOn w:val="DefaultParagraphFont"/>
    <w:rsid w:val="00FC5556"/>
  </w:style>
  <w:style w:type="paragraph" w:customStyle="1" w:styleId="Style4">
    <w:name w:val="Style4"/>
    <w:basedOn w:val="Normal"/>
    <w:link w:val="Style4Char"/>
    <w:qFormat/>
    <w:rsid w:val="00FC5556"/>
    <w:rPr>
      <w:rFonts w:eastAsia="Times New Roman"/>
      <w:szCs w:val="24"/>
      <w:u w:val="single"/>
    </w:rPr>
  </w:style>
  <w:style w:type="character" w:customStyle="1" w:styleId="Style4Char">
    <w:name w:val="Style4 Char"/>
    <w:link w:val="Style4"/>
    <w:rsid w:val="00FC5556"/>
    <w:rPr>
      <w:rFonts w:ascii="Calibri" w:eastAsia="Times New Roman" w:hAnsi="Calibri"/>
      <w:szCs w:val="24"/>
      <w:u w:val="single"/>
    </w:rPr>
  </w:style>
  <w:style w:type="character" w:customStyle="1" w:styleId="m-7861393314226884088gmail-style13ptbold">
    <w:name w:val="m_-7861393314226884088gmail-style13ptbold"/>
    <w:basedOn w:val="DefaultParagraphFont"/>
    <w:rsid w:val="00FC5556"/>
  </w:style>
  <w:style w:type="character" w:customStyle="1" w:styleId="m-7861393314226884088gmail-styleunderline">
    <w:name w:val="m_-7861393314226884088gmail-styleunderline"/>
    <w:basedOn w:val="DefaultParagraphFont"/>
    <w:rsid w:val="00FC5556"/>
  </w:style>
  <w:style w:type="character" w:customStyle="1" w:styleId="m9157140472398192259gmail-style13ptbold">
    <w:name w:val="m_9157140472398192259gmail-style13ptbold"/>
    <w:basedOn w:val="DefaultParagraphFont"/>
    <w:rsid w:val="00FC5556"/>
  </w:style>
  <w:style w:type="character" w:customStyle="1" w:styleId="m9157140472398192259gmail-styleunderline">
    <w:name w:val="m_9157140472398192259gmail-styleunderline"/>
    <w:basedOn w:val="DefaultParagraphFont"/>
    <w:rsid w:val="00FC5556"/>
  </w:style>
  <w:style w:type="character" w:customStyle="1" w:styleId="m6694975898748735535gmail-style13ptbold">
    <w:name w:val="m_6694975898748735535gmail-style13ptbold"/>
    <w:basedOn w:val="DefaultParagraphFont"/>
    <w:rsid w:val="00FC5556"/>
  </w:style>
  <w:style w:type="paragraph" w:styleId="HTMLPreformatted">
    <w:name w:val="HTML Preformatted"/>
    <w:basedOn w:val="Normal"/>
    <w:link w:val="HTMLPreformattedChar"/>
    <w:uiPriority w:val="99"/>
    <w:unhideWhenUsed/>
    <w:rsid w:val="00FC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5556"/>
    <w:rPr>
      <w:rFonts w:ascii="Courier New" w:eastAsia="Times New Roman" w:hAnsi="Courier New" w:cs="Courier New"/>
      <w:sz w:val="20"/>
      <w:szCs w:val="20"/>
    </w:rPr>
  </w:style>
  <w:style w:type="paragraph" w:styleId="DocumentMap">
    <w:name w:val="Document Map"/>
    <w:basedOn w:val="Normal"/>
    <w:link w:val="DocumentMapChar"/>
    <w:uiPriority w:val="99"/>
    <w:unhideWhenUsed/>
    <w:rsid w:val="00FC5556"/>
    <w:rPr>
      <w:rFonts w:ascii="Lucida Grande" w:hAnsi="Lucida Grande" w:cs="Lucida Grande"/>
    </w:rPr>
  </w:style>
  <w:style w:type="character" w:customStyle="1" w:styleId="DocumentMapChar">
    <w:name w:val="Document Map Char"/>
    <w:basedOn w:val="DefaultParagraphFont"/>
    <w:link w:val="DocumentMap"/>
    <w:uiPriority w:val="99"/>
    <w:rsid w:val="00FC5556"/>
    <w:rPr>
      <w:rFonts w:ascii="Lucida Grande" w:hAnsi="Lucida Grande" w:cs="Lucida Grande"/>
    </w:rPr>
  </w:style>
  <w:style w:type="character" w:customStyle="1" w:styleId="cardChar">
    <w:name w:val="card Char"/>
    <w:basedOn w:val="DefaultParagraphFont"/>
    <w:locked/>
    <w:rsid w:val="00FC5556"/>
    <w:rPr>
      <w:rFonts w:eastAsia="Times New Roman" w:cs="Calibri"/>
      <w:kern w:val="32"/>
      <w:szCs w:val="20"/>
    </w:rPr>
  </w:style>
  <w:style w:type="character" w:customStyle="1" w:styleId="TitleChar1">
    <w:name w:val="Title Char1"/>
    <w:aliases w:val="Non Read Text Char"/>
    <w:basedOn w:val="DefaultParagraphFont"/>
    <w:uiPriority w:val="10"/>
    <w:qFormat/>
    <w:rsid w:val="00FC5556"/>
    <w:rPr>
      <w:rFonts w:asciiTheme="majorHAnsi" w:eastAsiaTheme="majorEastAsia" w:hAnsiTheme="majorHAnsi" w:cstheme="majorBidi"/>
      <w:spacing w:val="-10"/>
      <w:kern w:val="28"/>
      <w:sz w:val="56"/>
      <w:szCs w:val="56"/>
    </w:rPr>
  </w:style>
  <w:style w:type="paragraph" w:customStyle="1" w:styleId="Analytic">
    <w:name w:val="Analytic"/>
    <w:basedOn w:val="Normal"/>
    <w:link w:val="AnalyticChar"/>
    <w:autoRedefine/>
    <w:uiPriority w:val="4"/>
    <w:qFormat/>
    <w:rsid w:val="00FC5556"/>
    <w:rPr>
      <w:rFonts w:ascii="Liberation Sans" w:hAnsi="Liberation Sans"/>
      <w:b/>
      <w:sz w:val="26"/>
    </w:rPr>
  </w:style>
  <w:style w:type="character" w:customStyle="1" w:styleId="AnalyticChar">
    <w:name w:val="Analytic Char"/>
    <w:basedOn w:val="DefaultParagraphFont"/>
    <w:link w:val="Analytic"/>
    <w:uiPriority w:val="4"/>
    <w:rsid w:val="00FC5556"/>
    <w:rPr>
      <w:rFonts w:ascii="Liberation Sans" w:hAnsi="Liberation Sans"/>
      <w:b/>
      <w:sz w:val="26"/>
    </w:rPr>
  </w:style>
  <w:style w:type="character" w:customStyle="1" w:styleId="Style11ptBlackUnderline">
    <w:name w:val="Style 11 pt Black Underline"/>
    <w:basedOn w:val="DefaultParagraphFont"/>
    <w:rsid w:val="00FC5556"/>
    <w:rPr>
      <w:color w:val="000000"/>
      <w:sz w:val="20"/>
      <w:u w:val="single"/>
    </w:rPr>
  </w:style>
  <w:style w:type="character" w:customStyle="1" w:styleId="Style11ptBlack">
    <w:name w:val="Style 11 pt Black"/>
    <w:basedOn w:val="DefaultParagraphFont"/>
    <w:rsid w:val="00FC5556"/>
    <w:rPr>
      <w:color w:val="000000"/>
      <w:sz w:val="20"/>
    </w:rPr>
  </w:style>
  <w:style w:type="character" w:customStyle="1" w:styleId="Style1Char1">
    <w:name w:val="Style1 Char1"/>
    <w:basedOn w:val="DefaultParagraphFont"/>
    <w:rsid w:val="00FC5556"/>
    <w:rPr>
      <w:rFonts w:ascii="Arial" w:eastAsia="SimSun" w:hAnsi="Arial" w:cs="Arial"/>
      <w:sz w:val="22"/>
      <w:szCs w:val="22"/>
      <w:u w:val="single"/>
      <w:lang w:eastAsia="zh-CN"/>
    </w:rPr>
  </w:style>
  <w:style w:type="character" w:customStyle="1" w:styleId="ital-inline">
    <w:name w:val="ital-inline"/>
    <w:basedOn w:val="DefaultParagraphFont"/>
    <w:rsid w:val="00FC5556"/>
  </w:style>
  <w:style w:type="character" w:customStyle="1" w:styleId="evidencetextChar1">
    <w:name w:val="evidence text Char1"/>
    <w:basedOn w:val="DefaultParagraphFont"/>
    <w:link w:val="evidencetext"/>
    <w:locked/>
    <w:rsid w:val="00FC5556"/>
    <w:rPr>
      <w:rFonts w:ascii="Arial" w:eastAsia="Times New Roman" w:hAnsi="Arial" w:cs="Times New Roman"/>
      <w:color w:val="000000"/>
      <w:sz w:val="16"/>
    </w:rPr>
  </w:style>
  <w:style w:type="paragraph" w:customStyle="1" w:styleId="evidencetext">
    <w:name w:val="evidence text"/>
    <w:basedOn w:val="Normal"/>
    <w:link w:val="evidencetextChar1"/>
    <w:qFormat/>
    <w:rsid w:val="00FC5556"/>
    <w:pPr>
      <w:ind w:left="1008" w:right="720"/>
    </w:pPr>
    <w:rPr>
      <w:rFonts w:ascii="Arial" w:eastAsia="Times New Roman" w:hAnsi="Arial" w:cs="Times New Roman"/>
      <w:color w:val="000000"/>
      <w:sz w:val="16"/>
    </w:rPr>
  </w:style>
  <w:style w:type="paragraph" w:customStyle="1" w:styleId="authorcreds">
    <w:name w:val="authorcreds"/>
    <w:basedOn w:val="Normal"/>
    <w:link w:val="authorcredsChar"/>
    <w:autoRedefine/>
    <w:uiPriority w:val="4"/>
    <w:qFormat/>
    <w:rsid w:val="00FC5556"/>
    <w:rPr>
      <w:sz w:val="16"/>
      <w:szCs w:val="16"/>
    </w:rPr>
  </w:style>
  <w:style w:type="character" w:customStyle="1" w:styleId="authorcredsChar">
    <w:name w:val="authorcreds Char"/>
    <w:basedOn w:val="DefaultParagraphFont"/>
    <w:link w:val="authorcreds"/>
    <w:uiPriority w:val="4"/>
    <w:rsid w:val="00FC5556"/>
    <w:rPr>
      <w:rFonts w:ascii="Calibri" w:hAnsi="Calibri"/>
      <w:sz w:val="16"/>
      <w:szCs w:val="16"/>
    </w:rPr>
  </w:style>
  <w:style w:type="paragraph" w:styleId="NoSpacing">
    <w:name w:val="No Spacing"/>
    <w:aliases w:val="Card Format,ClearFormatting,Clear,DDI Tag,Tag Title,No Spacing51,No Spacing6,No Spacing tnr,Hidden Block Title,No Spacing311,No Spacing8,Dont u,No Spacing1111111,No Spacing2,Read stuff,No Spacing11,No Spacing3,No Spacing111,Debate Text"/>
    <w:link w:val="NoSpacingChar"/>
    <w:uiPriority w:val="99"/>
    <w:qFormat/>
    <w:rsid w:val="00FC5556"/>
    <w:pPr>
      <w:spacing w:after="0" w:line="240" w:lineRule="auto"/>
    </w:pPr>
    <w:rPr>
      <w:rFonts w:ascii="Calibri" w:eastAsia="Times New Roman" w:hAnsi="Calibri" w:cs="Calibri"/>
      <w:sz w:val="26"/>
    </w:rPr>
  </w:style>
  <w:style w:type="paragraph" w:customStyle="1" w:styleId="Analytics">
    <w:name w:val="Analytics"/>
    <w:link w:val="AnalyticsChar"/>
    <w:uiPriority w:val="4"/>
    <w:qFormat/>
    <w:rsid w:val="00FC5556"/>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C5556"/>
    <w:rPr>
      <w:rFonts w:ascii="Calibri" w:eastAsiaTheme="majorEastAsia" w:hAnsi="Calibri" w:cstheme="majorBidi"/>
      <w:b/>
      <w:iCs/>
      <w:sz w:val="26"/>
      <w:szCs w:val="28"/>
    </w:rPr>
  </w:style>
  <w:style w:type="character" w:customStyle="1" w:styleId="StyleBoldUnderline1">
    <w:name w:val="Style Bold Underline1"/>
    <w:basedOn w:val="DefaultParagraphFont"/>
    <w:rsid w:val="00FC5556"/>
    <w:rPr>
      <w:b/>
      <w:bCs/>
      <w:u w:val="single"/>
      <w:bdr w:val="single" w:sz="4" w:space="0" w:color="auto"/>
    </w:rPr>
  </w:style>
  <w:style w:type="character" w:customStyle="1" w:styleId="pg">
    <w:name w:val="pg"/>
    <w:basedOn w:val="DefaultParagraphFont"/>
    <w:rsid w:val="00FC5556"/>
  </w:style>
  <w:style w:type="paragraph" w:customStyle="1" w:styleId="Yayanalytics">
    <w:name w:val="Yay analytics"/>
    <w:basedOn w:val="Heading4"/>
    <w:next w:val="Heading4"/>
    <w:qFormat/>
    <w:rsid w:val="00FC5556"/>
    <w:rPr>
      <w:rFonts w:ascii="Times New Roman" w:hAnsi="Times New Roman" w:cs="Times New Roman"/>
      <w:color w:val="FF0000"/>
      <w:sz w:val="32"/>
      <w:szCs w:val="32"/>
    </w:rPr>
  </w:style>
  <w:style w:type="paragraph" w:customStyle="1" w:styleId="StyleStyle49pt">
    <w:name w:val="Style Style4 + 9 pt"/>
    <w:basedOn w:val="Style4"/>
    <w:link w:val="StyleStyle49ptChar"/>
    <w:qFormat/>
    <w:rsid w:val="00FC5556"/>
    <w:pPr>
      <w:ind w:left="360" w:hanging="360"/>
    </w:pPr>
    <w:rPr>
      <w:rFonts w:ascii="Times New Roman" w:hAnsi="Times New Roman" w:cs="Times New Roman"/>
      <w:sz w:val="20"/>
      <w:szCs w:val="22"/>
    </w:rPr>
  </w:style>
  <w:style w:type="character" w:customStyle="1" w:styleId="StyleStyle49ptChar">
    <w:name w:val="Style Style4 + 9 pt Char"/>
    <w:basedOn w:val="DefaultParagraphFont"/>
    <w:link w:val="StyleStyle49pt"/>
    <w:locked/>
    <w:rsid w:val="00FC5556"/>
    <w:rPr>
      <w:rFonts w:ascii="Times New Roman" w:eastAsia="Times New Roman" w:hAnsi="Times New Roman" w:cs="Times New Roman"/>
      <w:sz w:val="20"/>
      <w:u w:val="single"/>
    </w:rPr>
  </w:style>
  <w:style w:type="character" w:customStyle="1" w:styleId="StyleTimesNewRoman9pt">
    <w:name w:val="Style Times New Roman 9 pt"/>
    <w:rsid w:val="00FC5556"/>
    <w:rPr>
      <w:sz w:val="20"/>
    </w:rPr>
  </w:style>
  <w:style w:type="character" w:customStyle="1" w:styleId="Style9ptItalicUnderline">
    <w:name w:val="Style 9 pt Italic Underline"/>
    <w:rsid w:val="00FC5556"/>
    <w:rPr>
      <w:i/>
      <w:sz w:val="20"/>
      <w:u w:val="single"/>
    </w:rPr>
  </w:style>
  <w:style w:type="character" w:customStyle="1" w:styleId="BoldUnderlineChar">
    <w:name w:val="Bold Underline Char"/>
    <w:basedOn w:val="DefaultParagraphFont"/>
    <w:rsid w:val="00FC5556"/>
    <w:rPr>
      <w:rFonts w:ascii="Arial Narrow" w:hAnsi="Arial Narrow"/>
      <w:b/>
      <w:szCs w:val="22"/>
      <w:u w:val="thick"/>
    </w:rPr>
  </w:style>
  <w:style w:type="paragraph" w:customStyle="1" w:styleId="CardTagandCite">
    <w:name w:val="Card Tag and Cite"/>
    <w:basedOn w:val="Normal"/>
    <w:next w:val="Normal"/>
    <w:link w:val="CardTagandCiteChar"/>
    <w:qFormat/>
    <w:rsid w:val="00FC5556"/>
    <w:rPr>
      <w:rFonts w:ascii="Arial Narrow" w:eastAsia="Times New Roman" w:hAnsi="Arial Narrow" w:cs="Times New Roman"/>
      <w:b/>
      <w:sz w:val="26"/>
    </w:rPr>
  </w:style>
  <w:style w:type="character" w:customStyle="1" w:styleId="CardTagandCiteChar">
    <w:name w:val="Card Tag and Cite Char"/>
    <w:basedOn w:val="DefaultParagraphFont"/>
    <w:link w:val="CardTagandCite"/>
    <w:rsid w:val="00FC5556"/>
    <w:rPr>
      <w:rFonts w:ascii="Arial Narrow" w:eastAsia="Times New Roman" w:hAnsi="Arial Narrow" w:cs="Times New Roman"/>
      <w:b/>
      <w:sz w:val="26"/>
    </w:rPr>
  </w:style>
  <w:style w:type="character" w:customStyle="1" w:styleId="NoSpacingChar">
    <w:name w:val="No Spacing Char"/>
    <w:aliases w:val="Card Format Char,ClearFormatting Char,Clear Char1,DDI Tag Char,Tag Title Char,No Spacing51 Char,No Spacing6 Char,No Spacing tnr Char,Hidden Block Title Char,No Spacing311 Char,No Spacing8 Char,Dont u Char,No Spacing1111111 Char"/>
    <w:basedOn w:val="CardTagandCiteChar"/>
    <w:link w:val="NoSpacing"/>
    <w:uiPriority w:val="99"/>
    <w:rsid w:val="00FC5556"/>
    <w:rPr>
      <w:rFonts w:ascii="Calibri" w:eastAsia="Times New Roman" w:hAnsi="Calibri" w:cs="Calibri"/>
      <w:b w:val="0"/>
      <w:sz w:val="26"/>
    </w:rPr>
  </w:style>
  <w:style w:type="paragraph" w:customStyle="1" w:styleId="CardText1">
    <w:name w:val="Card Text 1"/>
    <w:basedOn w:val="Normal"/>
    <w:link w:val="CardText1Char"/>
    <w:autoRedefine/>
    <w:qFormat/>
    <w:rsid w:val="00FC5556"/>
    <w:rPr>
      <w:rFonts w:ascii="Arial Narrow" w:eastAsia="Times New Roman" w:hAnsi="Arial Narrow" w:cs="Times New Roman"/>
      <w:color w:val="000000"/>
      <w:u w:val="single"/>
    </w:rPr>
  </w:style>
  <w:style w:type="paragraph" w:customStyle="1" w:styleId="CardText2">
    <w:name w:val="Card Text 2"/>
    <w:basedOn w:val="CardText1"/>
    <w:link w:val="CardText2Char"/>
    <w:qFormat/>
    <w:rsid w:val="00FC5556"/>
    <w:rPr>
      <w:b/>
    </w:rPr>
  </w:style>
  <w:style w:type="character" w:customStyle="1" w:styleId="CardText1Char">
    <w:name w:val="Card Text 1 Char"/>
    <w:basedOn w:val="DefaultParagraphFont"/>
    <w:link w:val="CardText1"/>
    <w:rsid w:val="00FC5556"/>
    <w:rPr>
      <w:rFonts w:ascii="Arial Narrow" w:eastAsia="Times New Roman" w:hAnsi="Arial Narrow" w:cs="Times New Roman"/>
      <w:color w:val="000000"/>
      <w:u w:val="single"/>
    </w:rPr>
  </w:style>
  <w:style w:type="character" w:customStyle="1" w:styleId="CardText2Char">
    <w:name w:val="Card Text 2 Char"/>
    <w:basedOn w:val="CardText1Char"/>
    <w:link w:val="CardText2"/>
    <w:rsid w:val="00FC5556"/>
    <w:rPr>
      <w:rFonts w:ascii="Arial Narrow" w:eastAsia="Times New Roman" w:hAnsi="Arial Narrow" w:cs="Times New Roman"/>
      <w:b/>
      <w:color w:val="000000"/>
      <w:u w:val="single"/>
    </w:rPr>
  </w:style>
  <w:style w:type="paragraph" w:customStyle="1" w:styleId="Paste">
    <w:name w:val="Paste"/>
    <w:basedOn w:val="Normal"/>
    <w:qFormat/>
    <w:rsid w:val="00FC5556"/>
    <w:rPr>
      <w:rFonts w:ascii="Arial Narrow" w:eastAsia="Times New Roman" w:hAnsi="Arial Narrow" w:cs="Times New Roman"/>
      <w:color w:val="000000"/>
      <w:sz w:val="16"/>
    </w:rPr>
  </w:style>
  <w:style w:type="character" w:customStyle="1" w:styleId="tl8wme">
    <w:name w:val="tl8wme"/>
    <w:basedOn w:val="DefaultParagraphFont"/>
    <w:rsid w:val="00FC5556"/>
  </w:style>
  <w:style w:type="character" w:customStyle="1" w:styleId="StyleBold">
    <w:name w:val="Style Bold"/>
    <w:basedOn w:val="DefaultParagraphFont"/>
    <w:uiPriority w:val="9"/>
    <w:semiHidden/>
    <w:rsid w:val="00FC5556"/>
    <w:rPr>
      <w:b/>
      <w:bCs/>
    </w:rPr>
  </w:style>
  <w:style w:type="paragraph" w:styleId="Header">
    <w:name w:val="header"/>
    <w:aliases w:val=" Char2,Header 1,Text,Header Char Char Char Char,Header Char Char Char Char Char Char,Heading 1 Char Char Char Char Char Char Char,Header 1 Char Char,Header Char2,Header Char1 Char,Header Char Char Char,Header Char Char1,Header Char Char"/>
    <w:basedOn w:val="Normal"/>
    <w:link w:val="HeaderChar"/>
    <w:uiPriority w:val="99"/>
    <w:qFormat/>
    <w:rsid w:val="00FC5556"/>
    <w:pPr>
      <w:tabs>
        <w:tab w:val="center" w:pos="4680"/>
        <w:tab w:val="right" w:pos="9360"/>
      </w:tabs>
    </w:pPr>
  </w:style>
  <w:style w:type="character" w:customStyle="1" w:styleId="HeaderChar">
    <w:name w:val="Header Char"/>
    <w:aliases w:val=" Char2 Char,Header 1 Char,Text Char,Header Char Char Char Char Char,Header Char Char Char Char Char Char Char,Heading 1 Char Char Char Char Char Char Char Char,Header 1 Char Char Char,Header Char2 Char,Header Char1 Char Char"/>
    <w:basedOn w:val="DefaultParagraphFont"/>
    <w:link w:val="Header"/>
    <w:uiPriority w:val="99"/>
    <w:rsid w:val="00FC5556"/>
    <w:rPr>
      <w:rFonts w:ascii="Calibri" w:hAnsi="Calibri"/>
    </w:rPr>
  </w:style>
  <w:style w:type="paragraph" w:styleId="Footer">
    <w:name w:val="footer"/>
    <w:basedOn w:val="Normal"/>
    <w:link w:val="FooterChar"/>
    <w:uiPriority w:val="99"/>
    <w:rsid w:val="00FC5556"/>
    <w:pPr>
      <w:tabs>
        <w:tab w:val="center" w:pos="4680"/>
        <w:tab w:val="right" w:pos="9360"/>
      </w:tabs>
    </w:pPr>
  </w:style>
  <w:style w:type="character" w:customStyle="1" w:styleId="FooterChar">
    <w:name w:val="Footer Char"/>
    <w:basedOn w:val="DefaultParagraphFont"/>
    <w:link w:val="Footer"/>
    <w:uiPriority w:val="99"/>
    <w:rsid w:val="00FC5556"/>
    <w:rPr>
      <w:rFonts w:ascii="Calibri" w:hAnsi="Calibri"/>
    </w:rPr>
  </w:style>
  <w:style w:type="character" w:customStyle="1" w:styleId="StyleStyleUnderlineUnderlineStyleBoldUnderlineIntenseEmphas">
    <w:name w:val="Style Style UnderlineUnderlineStyle Bold UnderlineIntense Emphas..."/>
    <w:basedOn w:val="DefaultParagraphFont"/>
    <w:rsid w:val="00FC5556"/>
    <w:rPr>
      <w:b w:val="0"/>
      <w:sz w:val="22"/>
      <w:u w:val="single"/>
      <w:bdr w:val="none" w:sz="0" w:space="0" w:color="auto"/>
    </w:rPr>
  </w:style>
  <w:style w:type="character" w:customStyle="1" w:styleId="highlight2">
    <w:name w:val="highlight2"/>
    <w:basedOn w:val="DefaultParagraphFont"/>
    <w:rsid w:val="00FC5556"/>
    <w:rPr>
      <w:rFonts w:ascii="Arial" w:hAnsi="Arial"/>
      <w:b/>
      <w:sz w:val="19"/>
      <w:u w:val="thick"/>
      <w:bdr w:val="none" w:sz="0" w:space="0" w:color="auto"/>
      <w:shd w:val="clear" w:color="auto" w:fill="auto"/>
    </w:rPr>
  </w:style>
  <w:style w:type="character" w:customStyle="1" w:styleId="Heading2Char1">
    <w:name w:val="Heading 2 Char1"/>
    <w:aliases w:val="Heading 2 Char Char,Char Char Char Char Char,Char Char Char Char,Char Char Char Char Char Char Char1,Heading 2 Char1 Char Char Char Char Char Char,Char Char Char Char Char1,Char Char Char Char1"/>
    <w:qFormat/>
    <w:rsid w:val="00FC5556"/>
    <w:rPr>
      <w:b/>
      <w:szCs w:val="28"/>
      <w:lang w:val="en-US" w:eastAsia="en-US" w:bidi="ar-SA"/>
    </w:rPr>
  </w:style>
  <w:style w:type="character" w:customStyle="1" w:styleId="Footnote">
    <w:name w:val="Footnote_"/>
    <w:link w:val="Footnote0"/>
    <w:rsid w:val="00FC5556"/>
    <w:rPr>
      <w:rFonts w:ascii="Times New Roman" w:eastAsia="Times New Roman" w:hAnsi="Times New Roman"/>
      <w:sz w:val="12"/>
      <w:szCs w:val="12"/>
      <w:shd w:val="clear" w:color="auto" w:fill="FFFFFF"/>
    </w:rPr>
  </w:style>
  <w:style w:type="character" w:customStyle="1" w:styleId="Footnote2">
    <w:name w:val="Footnote (2)_"/>
    <w:link w:val="Footnote20"/>
    <w:rsid w:val="00FC5556"/>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FC5556"/>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FC5556"/>
    <w:pPr>
      <w:widowControl w:val="0"/>
      <w:shd w:val="clear" w:color="auto" w:fill="FFFFFF"/>
      <w:spacing w:line="156" w:lineRule="exact"/>
      <w:jc w:val="both"/>
    </w:pPr>
    <w:rPr>
      <w:rFonts w:ascii="Times New Roman" w:eastAsia="Times New Roman" w:hAnsi="Times New Roman"/>
      <w:sz w:val="12"/>
      <w:szCs w:val="12"/>
    </w:rPr>
  </w:style>
  <w:style w:type="paragraph" w:customStyle="1" w:styleId="Footnote20">
    <w:name w:val="Footnote (2)"/>
    <w:basedOn w:val="Normal"/>
    <w:link w:val="Footnote2"/>
    <w:rsid w:val="00FC5556"/>
    <w:pPr>
      <w:widowControl w:val="0"/>
      <w:shd w:val="clear" w:color="auto" w:fill="FFFFFF"/>
      <w:spacing w:line="156" w:lineRule="exact"/>
    </w:pPr>
    <w:rPr>
      <w:rFonts w:ascii="Times New Roman" w:eastAsia="Times New Roman" w:hAnsi="Times New Roman"/>
      <w:i/>
      <w:iCs/>
      <w:sz w:val="12"/>
      <w:szCs w:val="12"/>
    </w:rPr>
  </w:style>
  <w:style w:type="character" w:customStyle="1" w:styleId="st">
    <w:name w:val="st"/>
    <w:basedOn w:val="DefaultParagraphFont"/>
    <w:rsid w:val="00FC5556"/>
  </w:style>
  <w:style w:type="paragraph" w:customStyle="1" w:styleId="cardtext">
    <w:name w:val="card text"/>
    <w:basedOn w:val="Normal"/>
    <w:link w:val="cardtextChar"/>
    <w:qFormat/>
    <w:rsid w:val="00FC5556"/>
    <w:pPr>
      <w:ind w:left="288" w:right="288"/>
    </w:pPr>
  </w:style>
  <w:style w:type="character" w:customStyle="1" w:styleId="cardtextChar">
    <w:name w:val="card text Char"/>
    <w:basedOn w:val="DefaultParagraphFont"/>
    <w:link w:val="cardtext"/>
    <w:rsid w:val="00FC5556"/>
    <w:rPr>
      <w:rFonts w:ascii="Calibri" w:hAnsi="Calibri"/>
    </w:rPr>
  </w:style>
  <w:style w:type="character" w:customStyle="1" w:styleId="CardsChar1">
    <w:name w:val="Cards Char1"/>
    <w:rsid w:val="00FC5556"/>
    <w:rPr>
      <w:rFonts w:ascii="Calibri" w:hAnsi="Calibri" w:cs="Calibri"/>
      <w:sz w:val="24"/>
      <w:szCs w:val="20"/>
    </w:rPr>
  </w:style>
  <w:style w:type="paragraph" w:customStyle="1" w:styleId="NormalText">
    <w:name w:val="Normal Text"/>
    <w:basedOn w:val="Normal"/>
    <w:link w:val="NormalTextChar"/>
    <w:autoRedefine/>
    <w:qFormat/>
    <w:rsid w:val="00FC5556"/>
    <w:pPr>
      <w:jc w:val="both"/>
    </w:pPr>
    <w:rPr>
      <w:rFonts w:ascii="Times New Roman" w:hAnsi="Times New Roman"/>
      <w:sz w:val="20"/>
      <w:szCs w:val="26"/>
    </w:rPr>
  </w:style>
  <w:style w:type="character" w:customStyle="1" w:styleId="NormalTextChar">
    <w:name w:val="Normal Text Char"/>
    <w:link w:val="NormalText"/>
    <w:rsid w:val="00FC5556"/>
    <w:rPr>
      <w:rFonts w:ascii="Times New Roman" w:hAnsi="Times New Roman"/>
      <w:sz w:val="20"/>
      <w:szCs w:val="26"/>
    </w:rPr>
  </w:style>
  <w:style w:type="paragraph" w:customStyle="1" w:styleId="Tag2">
    <w:name w:val="Tag2"/>
    <w:basedOn w:val="Normal"/>
    <w:qFormat/>
    <w:rsid w:val="00FC5556"/>
    <w:rPr>
      <w:rFonts w:ascii="Arial" w:hAnsi="Arial" w:cs="Arial"/>
      <w:b/>
      <w:sz w:val="20"/>
    </w:rPr>
  </w:style>
  <w:style w:type="character" w:customStyle="1" w:styleId="DebateUnderline">
    <w:name w:val="Debate Underline"/>
    <w:qFormat/>
    <w:rsid w:val="00FC5556"/>
    <w:rPr>
      <w:rFonts w:ascii="Times New Roman" w:hAnsi="Times New Roman"/>
      <w:sz w:val="24"/>
      <w:u w:val="thick"/>
    </w:rPr>
  </w:style>
  <w:style w:type="paragraph" w:customStyle="1" w:styleId="CardIndented">
    <w:name w:val="Card (Indented)"/>
    <w:basedOn w:val="Normal"/>
    <w:link w:val="CardIndentedChar"/>
    <w:qFormat/>
    <w:rsid w:val="00FC5556"/>
    <w:pPr>
      <w:ind w:left="288"/>
    </w:pPr>
    <w:rPr>
      <w:rFonts w:ascii="Times New Roman" w:eastAsia="Calibri" w:hAnsi="Times New Roman" w:cs="Times New Roman"/>
      <w:sz w:val="20"/>
    </w:rPr>
  </w:style>
  <w:style w:type="character" w:customStyle="1" w:styleId="CardIndentedChar">
    <w:name w:val="Card (Indented) Char"/>
    <w:link w:val="CardIndented"/>
    <w:rsid w:val="00FC5556"/>
    <w:rPr>
      <w:rFonts w:ascii="Times New Roman" w:eastAsia="Calibri" w:hAnsi="Times New Roman" w:cs="Times New Roman"/>
      <w:sz w:val="20"/>
    </w:rPr>
  </w:style>
  <w:style w:type="character" w:customStyle="1" w:styleId="UnderlineBold">
    <w:name w:val="Underline + Bold"/>
    <w:uiPriority w:val="1"/>
    <w:qFormat/>
    <w:rsid w:val="00FC5556"/>
    <w:rPr>
      <w:b w:val="0"/>
      <w:sz w:val="20"/>
      <w:u w:val="single"/>
    </w:rPr>
  </w:style>
  <w:style w:type="character" w:customStyle="1" w:styleId="SmallText-New">
    <w:name w:val="Small Text - New"/>
    <w:rsid w:val="00FC5556"/>
    <w:rPr>
      <w:rFonts w:ascii="Arial Narrow" w:hAnsi="Arial Narrow"/>
      <w:sz w:val="14"/>
    </w:rPr>
  </w:style>
  <w:style w:type="paragraph" w:customStyle="1" w:styleId="cites">
    <w:name w:val="cites"/>
    <w:autoRedefine/>
    <w:qFormat/>
    <w:rsid w:val="00FC5556"/>
    <w:pPr>
      <w:spacing w:after="0" w:line="240" w:lineRule="auto"/>
      <w:contextualSpacing/>
    </w:pPr>
    <w:rPr>
      <w:rFonts w:ascii="Garamond" w:eastAsia="Malgun Gothic" w:hAnsi="Garamond" w:cs="Times New Roman"/>
      <w:b/>
      <w:sz w:val="20"/>
      <w:szCs w:val="24"/>
    </w:rPr>
  </w:style>
  <w:style w:type="character" w:customStyle="1" w:styleId="StyleunderlinedCharBold">
    <w:name w:val="Style underlined Char + Bold"/>
    <w:basedOn w:val="underlinedChar"/>
    <w:rsid w:val="00FC5556"/>
    <w:rPr>
      <w:rFonts w:ascii="Times New Roman" w:eastAsia="Malgun Gothic" w:hAnsi="Times New Roman" w:cs="Times New Roman"/>
      <w:b/>
      <w:bCs/>
      <w:sz w:val="21"/>
      <w:szCs w:val="24"/>
      <w:u w:val="single"/>
    </w:rPr>
  </w:style>
  <w:style w:type="character" w:customStyle="1" w:styleId="UnderlineCharChar">
    <w:name w:val="Underline Char Char"/>
    <w:aliases w:val="Char Char Char2"/>
    <w:qFormat/>
    <w:rsid w:val="00FC5556"/>
    <w:rPr>
      <w:rFonts w:ascii="Arial Narrow" w:hAnsi="Arial Narrow"/>
      <w:szCs w:val="24"/>
      <w:u w:val="single"/>
      <w:lang w:val="en-US" w:eastAsia="en-US" w:bidi="ar-SA"/>
    </w:rPr>
  </w:style>
  <w:style w:type="paragraph" w:customStyle="1" w:styleId="Cites0">
    <w:name w:val="Cites"/>
    <w:basedOn w:val="Normal"/>
    <w:qFormat/>
    <w:rsid w:val="00FC5556"/>
  </w:style>
  <w:style w:type="paragraph" w:customStyle="1" w:styleId="cards0">
    <w:name w:val="cards"/>
    <w:basedOn w:val="Normal"/>
    <w:qFormat/>
    <w:rsid w:val="00FC5556"/>
  </w:style>
  <w:style w:type="paragraph" w:customStyle="1" w:styleId="StyleStyle49pt9">
    <w:name w:val="Style Style4 + 9 pt9"/>
    <w:basedOn w:val="Normal"/>
    <w:next w:val="CardIndented"/>
    <w:rsid w:val="00FC5556"/>
  </w:style>
  <w:style w:type="character" w:customStyle="1" w:styleId="StyleStyle49pt9Char">
    <w:name w:val="Style Style4 + 9 pt9 Char"/>
    <w:rsid w:val="00FC5556"/>
  </w:style>
  <w:style w:type="character" w:customStyle="1" w:styleId="BoldUnderline">
    <w:name w:val="BoldUnderline"/>
    <w:uiPriority w:val="1"/>
    <w:qFormat/>
    <w:rsid w:val="00FC5556"/>
  </w:style>
  <w:style w:type="character" w:customStyle="1" w:styleId="CiteReal">
    <w:name w:val="CiteReal"/>
    <w:uiPriority w:val="1"/>
    <w:qFormat/>
    <w:rsid w:val="00FC5556"/>
  </w:style>
  <w:style w:type="character" w:customStyle="1" w:styleId="UnderlineCard">
    <w:name w:val="Underline Card"/>
    <w:uiPriority w:val="6"/>
    <w:qFormat/>
    <w:rsid w:val="00FC5556"/>
  </w:style>
  <w:style w:type="paragraph" w:customStyle="1" w:styleId="Header1">
    <w:name w:val="Header1"/>
    <w:basedOn w:val="Normal"/>
    <w:next w:val="ListParagraph"/>
    <w:rsid w:val="00FC5556"/>
  </w:style>
  <w:style w:type="character" w:customStyle="1" w:styleId="Date1">
    <w:name w:val="Date1"/>
    <w:basedOn w:val="DefaultParagraphFont"/>
    <w:rsid w:val="00FC5556"/>
  </w:style>
  <w:style w:type="character" w:customStyle="1" w:styleId="Emphasis2">
    <w:name w:val="Emphasis2"/>
    <w:basedOn w:val="DefaultParagraphFont"/>
    <w:rsid w:val="00FC5556"/>
  </w:style>
  <w:style w:type="paragraph" w:customStyle="1" w:styleId="CardText0">
    <w:name w:val="CardText"/>
    <w:basedOn w:val="Normal"/>
    <w:next w:val="Normal"/>
    <w:qFormat/>
    <w:rsid w:val="00FC5556"/>
  </w:style>
  <w:style w:type="character" w:customStyle="1" w:styleId="CardTextChar0">
    <w:name w:val="CardText Char"/>
    <w:basedOn w:val="DefaultParagraphFont"/>
    <w:rsid w:val="00FC5556"/>
  </w:style>
  <w:style w:type="paragraph" w:customStyle="1" w:styleId="Cite2">
    <w:name w:val="Cite 2"/>
    <w:basedOn w:val="Normal"/>
    <w:next w:val="Style4"/>
    <w:qFormat/>
    <w:rsid w:val="00FC5556"/>
  </w:style>
  <w:style w:type="paragraph" w:customStyle="1" w:styleId="TagText">
    <w:name w:val="TagText"/>
    <w:basedOn w:val="Normal"/>
    <w:qFormat/>
    <w:rsid w:val="00FC5556"/>
  </w:style>
  <w:style w:type="character" w:customStyle="1" w:styleId="DebateHighlighted">
    <w:name w:val="Debate Highlighted"/>
    <w:rsid w:val="00FC5556"/>
  </w:style>
  <w:style w:type="character" w:customStyle="1" w:styleId="wikiexternallink">
    <w:name w:val="wikiexternallink"/>
    <w:basedOn w:val="DefaultParagraphFont"/>
    <w:rsid w:val="00FC5556"/>
  </w:style>
  <w:style w:type="character" w:customStyle="1" w:styleId="wikigeneratedlinkcontent">
    <w:name w:val="wikigeneratedlinkcontent"/>
    <w:basedOn w:val="DefaultParagraphFont"/>
    <w:rsid w:val="00FC5556"/>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FC5556"/>
  </w:style>
  <w:style w:type="character" w:customStyle="1" w:styleId="CitesChar2">
    <w:name w:val="Cites Char2"/>
    <w:rsid w:val="00FC5556"/>
  </w:style>
  <w:style w:type="paragraph" w:customStyle="1" w:styleId="loose">
    <w:name w:val="loose"/>
    <w:basedOn w:val="Normal"/>
    <w:qFormat/>
    <w:rsid w:val="00FC5556"/>
  </w:style>
  <w:style w:type="character" w:customStyle="1" w:styleId="Style8pt">
    <w:name w:val="Style 8 pt"/>
    <w:basedOn w:val="DefaultParagraphFont"/>
    <w:rsid w:val="00FC5556"/>
  </w:style>
  <w:style w:type="paragraph" w:customStyle="1" w:styleId="Default">
    <w:name w:val="Default"/>
    <w:basedOn w:val="Normal"/>
    <w:qFormat/>
    <w:rsid w:val="00FC5556"/>
  </w:style>
  <w:style w:type="paragraph" w:styleId="List">
    <w:name w:val="List"/>
    <w:basedOn w:val="Normal"/>
    <w:uiPriority w:val="99"/>
    <w:unhideWhenUsed/>
    <w:rsid w:val="00FC5556"/>
    <w:pPr>
      <w:ind w:left="360" w:hanging="360"/>
      <w:contextualSpacing/>
    </w:pPr>
  </w:style>
  <w:style w:type="paragraph" w:customStyle="1" w:styleId="PageHeaderLine1">
    <w:name w:val="PageHeaderLine1"/>
    <w:basedOn w:val="Normal"/>
    <w:next w:val="Style4"/>
    <w:qFormat/>
    <w:rsid w:val="00FC5556"/>
  </w:style>
  <w:style w:type="paragraph" w:customStyle="1" w:styleId="PageHeaderLine2">
    <w:name w:val="PageHeaderLine2"/>
    <w:basedOn w:val="Normal"/>
    <w:next w:val="Normal"/>
    <w:link w:val="PageHeaderLine2Char"/>
    <w:qFormat/>
    <w:rsid w:val="00FC5556"/>
  </w:style>
  <w:style w:type="character" w:customStyle="1" w:styleId="EndnoteTextChar">
    <w:name w:val="Endnote Text Char"/>
    <w:rsid w:val="00FC5556"/>
  </w:style>
  <w:style w:type="paragraph" w:styleId="EndnoteText">
    <w:name w:val="endnote text"/>
    <w:basedOn w:val="Normal"/>
    <w:link w:val="EndnoteTextChar1"/>
    <w:unhideWhenUsed/>
    <w:rsid w:val="00FC5556"/>
    <w:rPr>
      <w:sz w:val="20"/>
      <w:szCs w:val="20"/>
    </w:rPr>
  </w:style>
  <w:style w:type="character" w:customStyle="1" w:styleId="EndnoteTextChar1">
    <w:name w:val="Endnote Text Char1"/>
    <w:basedOn w:val="DefaultParagraphFont"/>
    <w:link w:val="EndnoteText"/>
    <w:rsid w:val="00FC5556"/>
    <w:rPr>
      <w:rFonts w:ascii="Calibri" w:hAnsi="Calibri"/>
      <w:sz w:val="20"/>
      <w:szCs w:val="20"/>
    </w:rPr>
  </w:style>
  <w:style w:type="paragraph" w:customStyle="1" w:styleId="2909F619802848F09E01365C32F34654">
    <w:name w:val="2909F619802848F09E01365C32F34654"/>
    <w:qFormat/>
    <w:rsid w:val="00FC5556"/>
  </w:style>
  <w:style w:type="paragraph" w:customStyle="1" w:styleId="D345FF3D873148C5AE3FBF3267827368">
    <w:name w:val="D345FF3D873148C5AE3FBF3267827368"/>
    <w:qFormat/>
    <w:rsid w:val="00FC5556"/>
  </w:style>
  <w:style w:type="character" w:customStyle="1" w:styleId="BalloonTextChar">
    <w:name w:val="Balloon Text Char"/>
    <w:uiPriority w:val="99"/>
    <w:rsid w:val="00FC5556"/>
  </w:style>
  <w:style w:type="paragraph" w:styleId="BalloonText">
    <w:name w:val="Balloon Text"/>
    <w:basedOn w:val="Normal"/>
    <w:link w:val="BalloonTextChar1"/>
    <w:uiPriority w:val="99"/>
    <w:unhideWhenUsed/>
    <w:rsid w:val="00FC5556"/>
    <w:rPr>
      <w:rFonts w:ascii="Segoe UI" w:hAnsi="Segoe UI" w:cs="Segoe UI"/>
      <w:sz w:val="18"/>
      <w:szCs w:val="18"/>
    </w:rPr>
  </w:style>
  <w:style w:type="character" w:customStyle="1" w:styleId="BalloonTextChar1">
    <w:name w:val="Balloon Text Char1"/>
    <w:basedOn w:val="DefaultParagraphFont"/>
    <w:link w:val="BalloonText"/>
    <w:uiPriority w:val="99"/>
    <w:rsid w:val="00FC5556"/>
    <w:rPr>
      <w:rFonts w:ascii="Segoe UI" w:hAnsi="Segoe UI" w:cs="Segoe UI"/>
      <w:sz w:val="18"/>
      <w:szCs w:val="18"/>
    </w:rPr>
  </w:style>
  <w:style w:type="character" w:customStyle="1" w:styleId="MinimizeChar">
    <w:name w:val="Minimize Char"/>
    <w:rsid w:val="00FC5556"/>
  </w:style>
  <w:style w:type="character" w:customStyle="1" w:styleId="Author">
    <w:name w:val="Author"/>
    <w:qFormat/>
    <w:rsid w:val="00FC5556"/>
  </w:style>
  <w:style w:type="paragraph" w:customStyle="1" w:styleId="Normaltext0">
    <w:name w:val="Normal text"/>
    <w:basedOn w:val="Normal"/>
    <w:autoRedefine/>
    <w:qFormat/>
    <w:rsid w:val="00FC5556"/>
  </w:style>
  <w:style w:type="character" w:customStyle="1" w:styleId="NormaltextCharChar">
    <w:name w:val="Normal text Char Char"/>
    <w:rsid w:val="00FC5556"/>
  </w:style>
  <w:style w:type="paragraph" w:customStyle="1" w:styleId="TagofCard">
    <w:name w:val="Tag of Card"/>
    <w:basedOn w:val="Normal"/>
    <w:next w:val="List"/>
    <w:autoRedefine/>
    <w:qFormat/>
    <w:rsid w:val="00FC5556"/>
  </w:style>
  <w:style w:type="character" w:customStyle="1" w:styleId="TagofCardChar">
    <w:name w:val="Tag of Card Char"/>
    <w:rsid w:val="00FC5556"/>
  </w:style>
  <w:style w:type="paragraph" w:customStyle="1" w:styleId="Sourcename">
    <w:name w:val="Source name"/>
    <w:basedOn w:val="Normal"/>
    <w:next w:val="PageHeaderLine2"/>
    <w:autoRedefine/>
    <w:qFormat/>
    <w:rsid w:val="00FC5556"/>
  </w:style>
  <w:style w:type="character" w:customStyle="1" w:styleId="SourcenameChar">
    <w:name w:val="Source name Char"/>
    <w:rsid w:val="00FC5556"/>
  </w:style>
  <w:style w:type="paragraph" w:customStyle="1" w:styleId="underlinedcard">
    <w:name w:val="underlined card"/>
    <w:basedOn w:val="Normal"/>
    <w:next w:val="EndnoteText"/>
    <w:autoRedefine/>
    <w:qFormat/>
    <w:rsid w:val="00FC5556"/>
  </w:style>
  <w:style w:type="character" w:customStyle="1" w:styleId="underlinedcardChar">
    <w:name w:val="underlined card Char"/>
    <w:rsid w:val="00FC5556"/>
  </w:style>
  <w:style w:type="paragraph" w:styleId="BodyText">
    <w:name w:val="Body Text"/>
    <w:aliases w:val="BT"/>
    <w:basedOn w:val="Normal"/>
    <w:link w:val="BodyTextChar"/>
    <w:unhideWhenUsed/>
    <w:qFormat/>
    <w:rsid w:val="00FC5556"/>
    <w:pPr>
      <w:spacing w:after="120"/>
    </w:pPr>
  </w:style>
  <w:style w:type="character" w:customStyle="1" w:styleId="BodyTextChar">
    <w:name w:val="Body Text Char"/>
    <w:aliases w:val="BT Char"/>
    <w:basedOn w:val="DefaultParagraphFont"/>
    <w:link w:val="BodyText"/>
    <w:rsid w:val="00FC5556"/>
    <w:rPr>
      <w:rFonts w:ascii="Calibri" w:hAnsi="Calibri"/>
    </w:rPr>
  </w:style>
  <w:style w:type="paragraph" w:customStyle="1" w:styleId="FullText">
    <w:name w:val="Full Text"/>
    <w:basedOn w:val="Normal"/>
    <w:next w:val="EndnoteText"/>
    <w:qFormat/>
    <w:rsid w:val="00FC5556"/>
  </w:style>
  <w:style w:type="character" w:customStyle="1" w:styleId="SourceBold">
    <w:name w:val="Source Bold"/>
    <w:rsid w:val="00FC5556"/>
  </w:style>
  <w:style w:type="paragraph" w:customStyle="1" w:styleId="citenon-bold">
    <w:name w:val="cite non-bold"/>
    <w:basedOn w:val="Normal"/>
    <w:qFormat/>
    <w:rsid w:val="00FC5556"/>
  </w:style>
  <w:style w:type="character" w:customStyle="1" w:styleId="citenon-boldChar">
    <w:name w:val="cite non-bold Char"/>
    <w:rsid w:val="00FC5556"/>
  </w:style>
  <w:style w:type="paragraph" w:customStyle="1" w:styleId="TextUnderline">
    <w:name w:val="Text Underline"/>
    <w:basedOn w:val="Normal"/>
    <w:next w:val="BalloonText"/>
    <w:qFormat/>
    <w:rsid w:val="00FC5556"/>
  </w:style>
  <w:style w:type="character" w:customStyle="1" w:styleId="TextUnderlineChar">
    <w:name w:val="Text Underline Char"/>
    <w:rsid w:val="00FC5556"/>
  </w:style>
  <w:style w:type="paragraph" w:customStyle="1" w:styleId="BlockTitle">
    <w:name w:val="Block Title"/>
    <w:basedOn w:val="Heading1"/>
    <w:next w:val="Normal"/>
    <w:link w:val="BlockTitleChar"/>
    <w:qFormat/>
    <w:rsid w:val="00FC5556"/>
    <w:rPr>
      <w:rFonts w:ascii="Georgia" w:hAnsi="Georgia"/>
      <w:caps/>
    </w:rPr>
  </w:style>
  <w:style w:type="character" w:customStyle="1" w:styleId="AuthorDate">
    <w:name w:val="Author Date"/>
    <w:rsid w:val="00FC5556"/>
  </w:style>
  <w:style w:type="character" w:customStyle="1" w:styleId="2xBoldUnderline">
    <w:name w:val="2x_Bold_Underline"/>
    <w:rsid w:val="00FC5556"/>
  </w:style>
  <w:style w:type="character" w:customStyle="1" w:styleId="Dottedunderline">
    <w:name w:val="Dotted underline"/>
    <w:rsid w:val="00FC5556"/>
  </w:style>
  <w:style w:type="character" w:customStyle="1" w:styleId="verdana">
    <w:name w:val="verdana"/>
    <w:rsid w:val="00FC5556"/>
  </w:style>
  <w:style w:type="character" w:customStyle="1" w:styleId="hit">
    <w:name w:val="hit"/>
    <w:rsid w:val="00FC5556"/>
  </w:style>
  <w:style w:type="paragraph" w:customStyle="1" w:styleId="citeunread">
    <w:name w:val="cite unread"/>
    <w:basedOn w:val="Normal"/>
    <w:next w:val="TextUnderline"/>
    <w:qFormat/>
    <w:rsid w:val="00FC5556"/>
  </w:style>
  <w:style w:type="character" w:customStyle="1" w:styleId="citeunreadChar">
    <w:name w:val="cite unread Char"/>
    <w:rsid w:val="00FC5556"/>
  </w:style>
  <w:style w:type="paragraph" w:customStyle="1" w:styleId="read">
    <w:name w:val="read"/>
    <w:basedOn w:val="Normal"/>
    <w:next w:val="Normal"/>
    <w:qFormat/>
    <w:rsid w:val="00FC5556"/>
  </w:style>
  <w:style w:type="character" w:customStyle="1" w:styleId="readCharChar">
    <w:name w:val="read Char Char"/>
    <w:locked/>
    <w:rsid w:val="00FC5556"/>
  </w:style>
  <w:style w:type="paragraph" w:customStyle="1" w:styleId="2ndLevel-TAG">
    <w:name w:val="2nd Level - TAG"/>
    <w:basedOn w:val="Normal"/>
    <w:next w:val="Normal"/>
    <w:qFormat/>
    <w:rsid w:val="00FC5556"/>
  </w:style>
  <w:style w:type="character" w:customStyle="1" w:styleId="readChar">
    <w:name w:val="read Char"/>
    <w:rsid w:val="00FC5556"/>
  </w:style>
  <w:style w:type="paragraph" w:customStyle="1" w:styleId="AuthorDate0">
    <w:name w:val="AuthorDate"/>
    <w:basedOn w:val="Normal"/>
    <w:next w:val="NoSpacing"/>
    <w:qFormat/>
    <w:rsid w:val="00FC5556"/>
  </w:style>
  <w:style w:type="character" w:customStyle="1" w:styleId="underlining0">
    <w:name w:val="underlining"/>
    <w:rsid w:val="00FC5556"/>
  </w:style>
  <w:style w:type="character" w:customStyle="1" w:styleId="addmd">
    <w:name w:val="addmd"/>
    <w:rsid w:val="00FC5556"/>
  </w:style>
  <w:style w:type="paragraph" w:styleId="BodyTextIndent2">
    <w:name w:val="Body Text Indent 2"/>
    <w:basedOn w:val="Normal"/>
    <w:link w:val="BodyTextIndent2Char"/>
    <w:unhideWhenUsed/>
    <w:rsid w:val="00FC5556"/>
    <w:pPr>
      <w:spacing w:after="120" w:line="480" w:lineRule="auto"/>
      <w:ind w:left="360"/>
    </w:pPr>
  </w:style>
  <w:style w:type="character" w:customStyle="1" w:styleId="BodyTextIndent2Char">
    <w:name w:val="Body Text Indent 2 Char"/>
    <w:basedOn w:val="DefaultParagraphFont"/>
    <w:link w:val="BodyTextIndent2"/>
    <w:rsid w:val="00FC5556"/>
    <w:rPr>
      <w:rFonts w:ascii="Calibri" w:hAnsi="Calibri"/>
    </w:rPr>
  </w:style>
  <w:style w:type="character" w:customStyle="1" w:styleId="A6">
    <w:name w:val="A6"/>
    <w:uiPriority w:val="99"/>
    <w:rsid w:val="00FC5556"/>
  </w:style>
  <w:style w:type="character" w:customStyle="1" w:styleId="smallChar">
    <w:name w:val="small Char"/>
    <w:rsid w:val="00FC5556"/>
  </w:style>
  <w:style w:type="character" w:customStyle="1" w:styleId="il">
    <w:name w:val="il"/>
    <w:rsid w:val="00FC5556"/>
  </w:style>
  <w:style w:type="paragraph" w:customStyle="1" w:styleId="CiteCard">
    <w:name w:val="Cite_Card"/>
    <w:qFormat/>
    <w:rsid w:val="00FC5556"/>
  </w:style>
  <w:style w:type="character" w:customStyle="1" w:styleId="CiteCardChar">
    <w:name w:val="Cite_Card Char"/>
    <w:rsid w:val="00FC5556"/>
  </w:style>
  <w:style w:type="character" w:customStyle="1" w:styleId="btitle">
    <w:name w:val="btitle"/>
    <w:rsid w:val="00FC5556"/>
  </w:style>
  <w:style w:type="character" w:customStyle="1" w:styleId="green">
    <w:name w:val="green"/>
    <w:rsid w:val="00FC5556"/>
  </w:style>
  <w:style w:type="paragraph" w:customStyle="1" w:styleId="CM5">
    <w:name w:val="CM5"/>
    <w:basedOn w:val="Normal"/>
    <w:uiPriority w:val="99"/>
    <w:qFormat/>
    <w:rsid w:val="00FC5556"/>
  </w:style>
  <w:style w:type="paragraph" w:customStyle="1" w:styleId="CM14">
    <w:name w:val="CM14"/>
    <w:basedOn w:val="Normal"/>
    <w:next w:val="AuthorDate0"/>
    <w:uiPriority w:val="99"/>
    <w:qFormat/>
    <w:rsid w:val="00FC5556"/>
  </w:style>
  <w:style w:type="character" w:customStyle="1" w:styleId="BodyText1">
    <w:name w:val="Body Text1"/>
    <w:rsid w:val="00FC5556"/>
  </w:style>
  <w:style w:type="character" w:customStyle="1" w:styleId="BodyText2">
    <w:name w:val="Body Text2"/>
    <w:rsid w:val="00FC5556"/>
  </w:style>
  <w:style w:type="character" w:customStyle="1" w:styleId="BodyText3">
    <w:name w:val="Body Text3"/>
    <w:rsid w:val="00FC5556"/>
  </w:style>
  <w:style w:type="character" w:customStyle="1" w:styleId="BodytextBold">
    <w:name w:val="Body text + Bold"/>
    <w:rsid w:val="00FC5556"/>
  </w:style>
  <w:style w:type="character" w:customStyle="1" w:styleId="Bodytext6pt">
    <w:name w:val="Body text + 6 pt"/>
    <w:rsid w:val="00FC5556"/>
  </w:style>
  <w:style w:type="character" w:customStyle="1" w:styleId="BodyText4">
    <w:name w:val="Body Text4"/>
    <w:rsid w:val="00FC5556"/>
  </w:style>
  <w:style w:type="character" w:customStyle="1" w:styleId="AuthorDateChar">
    <w:name w:val="AuthorDate Char"/>
    <w:basedOn w:val="DefaultParagraphFont"/>
    <w:rsid w:val="00FC5556"/>
  </w:style>
  <w:style w:type="paragraph" w:customStyle="1" w:styleId="StyleLeft02">
    <w:name w:val="Style Left:  0.2&quot;"/>
    <w:basedOn w:val="Normal"/>
    <w:next w:val="CiteCard"/>
    <w:qFormat/>
    <w:rsid w:val="00FC5556"/>
  </w:style>
  <w:style w:type="character" w:customStyle="1" w:styleId="HTMLPreformattedChar1">
    <w:name w:val="HTML Preformatted Char1"/>
    <w:basedOn w:val="DefaultParagraphFont"/>
    <w:uiPriority w:val="99"/>
    <w:rsid w:val="00FC5556"/>
    <w:rPr>
      <w:rFonts w:ascii="Consolas" w:hAnsi="Consolas" w:cs="Consolas"/>
      <w:sz w:val="20"/>
      <w:szCs w:val="20"/>
    </w:rPr>
  </w:style>
  <w:style w:type="paragraph" w:customStyle="1" w:styleId="DebateBlocking">
    <w:name w:val="DebateBlocking"/>
    <w:basedOn w:val="Normal"/>
    <w:uiPriority w:val="99"/>
    <w:qFormat/>
    <w:rsid w:val="00FC5556"/>
  </w:style>
  <w:style w:type="paragraph" w:customStyle="1" w:styleId="Stylecardtext5pt">
    <w:name w:val="Style card text + 5 pt"/>
    <w:basedOn w:val="Normal"/>
    <w:qFormat/>
    <w:rsid w:val="00FC5556"/>
  </w:style>
  <w:style w:type="character" w:customStyle="1" w:styleId="reduce2">
    <w:name w:val="reduce2"/>
    <w:rsid w:val="00FC5556"/>
  </w:style>
  <w:style w:type="character" w:styleId="HTMLCite">
    <w:name w:val="HTML Cite"/>
    <w:basedOn w:val="DefaultParagraphFont"/>
    <w:uiPriority w:val="99"/>
    <w:unhideWhenUsed/>
    <w:rsid w:val="00FC5556"/>
    <w:rPr>
      <w:i/>
      <w:iCs/>
    </w:rPr>
  </w:style>
  <w:style w:type="paragraph" w:customStyle="1" w:styleId="Minimize">
    <w:name w:val="Minimize"/>
    <w:basedOn w:val="Cite2"/>
    <w:next w:val="Normal"/>
    <w:qFormat/>
    <w:rsid w:val="00FC5556"/>
  </w:style>
  <w:style w:type="paragraph" w:styleId="Subtitle">
    <w:name w:val="Subtitle"/>
    <w:aliases w:val="Underlined card text"/>
    <w:basedOn w:val="Normal"/>
    <w:next w:val="Normal"/>
    <w:link w:val="SubtitleChar"/>
    <w:qFormat/>
    <w:rsid w:val="00FC555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rsid w:val="00FC5556"/>
    <w:rPr>
      <w:color w:val="5A5A5A" w:themeColor="text1" w:themeTint="A5"/>
      <w:spacing w:val="15"/>
    </w:rPr>
  </w:style>
  <w:style w:type="character" w:styleId="PageNumber">
    <w:name w:val="page number"/>
    <w:aliases w:val="card ununderlined"/>
    <w:basedOn w:val="DefaultParagraphFont"/>
    <w:unhideWhenUsed/>
    <w:rsid w:val="00FC5556"/>
  </w:style>
  <w:style w:type="paragraph" w:customStyle="1" w:styleId="Tag12">
    <w:name w:val="Tag12"/>
    <w:basedOn w:val="Normal"/>
    <w:next w:val="Normal"/>
    <w:qFormat/>
    <w:rsid w:val="00FC5556"/>
  </w:style>
  <w:style w:type="character" w:customStyle="1" w:styleId="HeaderChar1">
    <w:name w:val="Header Char1"/>
    <w:aliases w:val="Char2 Char1,Header 1 Char1,Text Char1,Header Char Char Char Char Char1,Heading 1 Char Char Char Char Char Char1,Header Char Char Char Char Char Char Char1,Heading 1 Char Char Char Char Char Char Char Char1,Header 1 Char Char Char1,tag Char"/>
    <w:basedOn w:val="DefaultParagraphFont"/>
    <w:qFormat/>
    <w:rsid w:val="00FC5556"/>
  </w:style>
  <w:style w:type="paragraph" w:customStyle="1" w:styleId="StyleJustified">
    <w:name w:val="Style Justified"/>
    <w:basedOn w:val="Normal"/>
    <w:qFormat/>
    <w:rsid w:val="00FC5556"/>
  </w:style>
  <w:style w:type="character" w:customStyle="1" w:styleId="DocumentMapChar1">
    <w:name w:val="Document Map Char1"/>
    <w:basedOn w:val="DefaultParagraphFont"/>
    <w:rsid w:val="00FC5556"/>
  </w:style>
  <w:style w:type="paragraph" w:customStyle="1" w:styleId="StyleHeading4TagsmalltextBigcardbodyNormalTagNotBold">
    <w:name w:val="Style Heading 4Tagsmall textBig cardbodyNormal Tag + Not Bold"/>
    <w:basedOn w:val="Heading4"/>
    <w:qFormat/>
    <w:rsid w:val="00FC5556"/>
    <w:rPr>
      <w:rFonts w:ascii="Georgia" w:hAnsi="Georgia"/>
      <w:sz w:val="22"/>
    </w:rPr>
  </w:style>
  <w:style w:type="character" w:styleId="HTMLTypewriter">
    <w:name w:val="HTML Typewriter"/>
    <w:basedOn w:val="DefaultParagraphFont"/>
    <w:unhideWhenUsed/>
    <w:rsid w:val="00FC5556"/>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locked/>
    <w:rsid w:val="00FC5556"/>
  </w:style>
  <w:style w:type="character" w:customStyle="1" w:styleId="CommentTextChar">
    <w:name w:val="Comment Text Char"/>
    <w:basedOn w:val="DefaultParagraphFont"/>
    <w:uiPriority w:val="99"/>
    <w:locked/>
    <w:rsid w:val="00FC5556"/>
  </w:style>
  <w:style w:type="character" w:customStyle="1" w:styleId="BodyTextIndentChar">
    <w:name w:val="Body Text Indent Char"/>
    <w:basedOn w:val="DefaultParagraphFont"/>
    <w:locked/>
    <w:rsid w:val="00FC5556"/>
  </w:style>
  <w:style w:type="character" w:customStyle="1" w:styleId="DateChar">
    <w:name w:val="Date Char"/>
    <w:aliases w:val="date Char"/>
    <w:basedOn w:val="DefaultParagraphFont"/>
    <w:locked/>
    <w:rsid w:val="00FC5556"/>
  </w:style>
  <w:style w:type="character" w:customStyle="1" w:styleId="BodyTextChar1">
    <w:name w:val="Body Text Char1"/>
    <w:aliases w:val="BT Char1"/>
    <w:basedOn w:val="DefaultParagraphFont"/>
    <w:uiPriority w:val="99"/>
    <w:rsid w:val="00FC5556"/>
  </w:style>
  <w:style w:type="character" w:customStyle="1" w:styleId="BodyTextFirstIndentChar">
    <w:name w:val="Body Text First Indent Char"/>
    <w:basedOn w:val="EndnoteTextChar"/>
    <w:locked/>
    <w:rsid w:val="00FC5556"/>
  </w:style>
  <w:style w:type="character" w:customStyle="1" w:styleId="BodyText2Char">
    <w:name w:val="Body Text 2 Char"/>
    <w:basedOn w:val="DefaultParagraphFont"/>
    <w:locked/>
    <w:rsid w:val="00FC5556"/>
  </w:style>
  <w:style w:type="character" w:customStyle="1" w:styleId="BodyText3Char">
    <w:name w:val="Body Text 3 Char"/>
    <w:basedOn w:val="DefaultParagraphFont"/>
    <w:locked/>
    <w:rsid w:val="00FC5556"/>
  </w:style>
  <w:style w:type="character" w:customStyle="1" w:styleId="PlainTextChar">
    <w:name w:val="Plain Text Char"/>
    <w:basedOn w:val="DefaultParagraphFont"/>
    <w:locked/>
    <w:rsid w:val="00FC5556"/>
  </w:style>
  <w:style w:type="paragraph" w:styleId="CommentText">
    <w:name w:val="annotation text"/>
    <w:basedOn w:val="Normal"/>
    <w:link w:val="CommentTextChar1"/>
    <w:uiPriority w:val="99"/>
    <w:unhideWhenUsed/>
    <w:rsid w:val="00FC5556"/>
    <w:rPr>
      <w:sz w:val="20"/>
      <w:szCs w:val="20"/>
    </w:rPr>
  </w:style>
  <w:style w:type="character" w:customStyle="1" w:styleId="CommentTextChar1">
    <w:name w:val="Comment Text Char1"/>
    <w:basedOn w:val="DefaultParagraphFont"/>
    <w:link w:val="CommentText"/>
    <w:uiPriority w:val="99"/>
    <w:rsid w:val="00FC5556"/>
    <w:rPr>
      <w:rFonts w:ascii="Calibri" w:hAnsi="Calibri"/>
      <w:sz w:val="20"/>
      <w:szCs w:val="20"/>
    </w:rPr>
  </w:style>
  <w:style w:type="character" w:customStyle="1" w:styleId="CommentSubjectChar">
    <w:name w:val="Comment Subject Char"/>
    <w:basedOn w:val="HeaderChar1"/>
    <w:uiPriority w:val="99"/>
    <w:locked/>
    <w:rsid w:val="00FC5556"/>
  </w:style>
  <w:style w:type="character" w:customStyle="1" w:styleId="QuoteChar">
    <w:name w:val="Quote Char"/>
    <w:basedOn w:val="DefaultParagraphFont"/>
    <w:uiPriority w:val="29"/>
    <w:locked/>
    <w:rsid w:val="00FC5556"/>
  </w:style>
  <w:style w:type="character" w:customStyle="1" w:styleId="ShrinkChar">
    <w:name w:val="Shrink Char"/>
    <w:locked/>
    <w:rsid w:val="00FC5556"/>
  </w:style>
  <w:style w:type="paragraph" w:customStyle="1" w:styleId="Shrink">
    <w:name w:val="Shrink"/>
    <w:qFormat/>
    <w:rsid w:val="00FC5556"/>
  </w:style>
  <w:style w:type="character" w:customStyle="1" w:styleId="CitesChar">
    <w:name w:val="Cites Char"/>
    <w:locked/>
    <w:rsid w:val="00FC5556"/>
  </w:style>
  <w:style w:type="character" w:customStyle="1" w:styleId="BlockHeadingsCharCharChar">
    <w:name w:val="Block Headings Char Char Char"/>
    <w:locked/>
    <w:rsid w:val="00FC5556"/>
  </w:style>
  <w:style w:type="paragraph" w:customStyle="1" w:styleId="BlockHeadingsCharChar">
    <w:name w:val="Block Headings Char Char"/>
    <w:basedOn w:val="Normal"/>
    <w:qFormat/>
    <w:rsid w:val="00FC5556"/>
  </w:style>
  <w:style w:type="character" w:customStyle="1" w:styleId="CitesCharCharCharChar">
    <w:name w:val="Cites Char Char Char Char"/>
    <w:locked/>
    <w:rsid w:val="00FC5556"/>
  </w:style>
  <w:style w:type="paragraph" w:customStyle="1" w:styleId="CitesCharCharChar">
    <w:name w:val="Cites Char Char Char"/>
    <w:basedOn w:val="Normal"/>
    <w:next w:val="Shrink"/>
    <w:qFormat/>
    <w:rsid w:val="00FC5556"/>
  </w:style>
  <w:style w:type="character" w:customStyle="1" w:styleId="TagsChar1CharChar">
    <w:name w:val="Tags Char1 Char Char"/>
    <w:locked/>
    <w:rsid w:val="00FC5556"/>
  </w:style>
  <w:style w:type="paragraph" w:customStyle="1" w:styleId="TagsChar1Char">
    <w:name w:val="Tags Char1 Char"/>
    <w:basedOn w:val="Normal"/>
    <w:qFormat/>
    <w:rsid w:val="00FC5556"/>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C5556"/>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qFormat/>
    <w:rsid w:val="00FC5556"/>
  </w:style>
  <w:style w:type="character" w:customStyle="1" w:styleId="CardsFont6ptCharCharChar">
    <w:name w:val="Cards + Font: 6 pt Char Char Char"/>
    <w:locked/>
    <w:rsid w:val="00FC5556"/>
  </w:style>
  <w:style w:type="paragraph" w:customStyle="1" w:styleId="CardsFont6ptCharChar">
    <w:name w:val="Cards + Font: 6 pt Char Char"/>
    <w:basedOn w:val="Normal"/>
    <w:qFormat/>
    <w:rsid w:val="00FC5556"/>
  </w:style>
  <w:style w:type="character" w:customStyle="1" w:styleId="Style3Char">
    <w:name w:val="Style3 Char"/>
    <w:locked/>
    <w:rsid w:val="00FC5556"/>
  </w:style>
  <w:style w:type="paragraph" w:customStyle="1" w:styleId="Style3">
    <w:name w:val="Style3"/>
    <w:basedOn w:val="Normal"/>
    <w:qFormat/>
    <w:rsid w:val="00FC5556"/>
  </w:style>
  <w:style w:type="character" w:customStyle="1" w:styleId="blocktitleChar0">
    <w:name w:val="block title Char"/>
    <w:locked/>
    <w:rsid w:val="00FC5556"/>
  </w:style>
  <w:style w:type="paragraph" w:customStyle="1" w:styleId="blocktitle0">
    <w:name w:val="block title"/>
    <w:basedOn w:val="Normal"/>
    <w:next w:val="TagsChar1Char"/>
    <w:qFormat/>
    <w:rsid w:val="00FC5556"/>
  </w:style>
  <w:style w:type="character" w:customStyle="1" w:styleId="MicrotextChar">
    <w:name w:val="Microtext Char"/>
    <w:locked/>
    <w:rsid w:val="00FC5556"/>
  </w:style>
  <w:style w:type="paragraph" w:customStyle="1" w:styleId="Microtext">
    <w:name w:val="Microtext"/>
    <w:basedOn w:val="Normal"/>
    <w:next w:val="Normal"/>
    <w:qFormat/>
    <w:rsid w:val="00FC5556"/>
  </w:style>
  <w:style w:type="character" w:customStyle="1" w:styleId="Cards1Char">
    <w:name w:val="Cards1 Char"/>
    <w:locked/>
    <w:rsid w:val="00FC5556"/>
  </w:style>
  <w:style w:type="paragraph" w:customStyle="1" w:styleId="Cards1">
    <w:name w:val="Cards1"/>
    <w:basedOn w:val="Normal"/>
    <w:next w:val="blocktitle0"/>
    <w:qFormat/>
    <w:rsid w:val="00FC5556"/>
  </w:style>
  <w:style w:type="character" w:customStyle="1" w:styleId="CardsUnderlineChar">
    <w:name w:val="Cards + Underline Char"/>
    <w:locked/>
    <w:rsid w:val="00FC5556"/>
  </w:style>
  <w:style w:type="paragraph" w:customStyle="1" w:styleId="CardsUnderline">
    <w:name w:val="Cards + Underline"/>
    <w:basedOn w:val="Normal"/>
    <w:next w:val="Microtext"/>
    <w:qFormat/>
    <w:rsid w:val="00FC5556"/>
  </w:style>
  <w:style w:type="paragraph" w:customStyle="1" w:styleId="StyleNormalWebNormalWebChar1CharNormalWebCharCharC">
    <w:name w:val="Style Normal (Web)Normal (Web) Char1 CharNormal (Web) Char Char C..."/>
    <w:basedOn w:val="Normal"/>
    <w:qFormat/>
    <w:rsid w:val="00FC5556"/>
  </w:style>
  <w:style w:type="paragraph" w:customStyle="1" w:styleId="Reference">
    <w:name w:val="Reference"/>
    <w:next w:val="blocktitle0"/>
    <w:qFormat/>
    <w:rsid w:val="00FC5556"/>
  </w:style>
  <w:style w:type="character" w:customStyle="1" w:styleId="Debate-CardSmalltextF2Char">
    <w:name w:val="Debate- Card Small text F2 Char"/>
    <w:locked/>
    <w:rsid w:val="00FC5556"/>
  </w:style>
  <w:style w:type="paragraph" w:customStyle="1" w:styleId="Debate-CardSmalltextF2">
    <w:name w:val="Debate- Card Small text F2"/>
    <w:basedOn w:val="Normal"/>
    <w:next w:val="Normal"/>
    <w:qFormat/>
    <w:rsid w:val="00FC5556"/>
  </w:style>
  <w:style w:type="character" w:customStyle="1" w:styleId="Debate-EmphasizedText-F5Char">
    <w:name w:val="Debate- Emphasized Text- F5 Char"/>
    <w:locked/>
    <w:rsid w:val="00FC5556"/>
  </w:style>
  <w:style w:type="paragraph" w:customStyle="1" w:styleId="Debate-EmphasizedText-F5">
    <w:name w:val="Debate- Emphasized Text- F5"/>
    <w:basedOn w:val="Normal"/>
    <w:next w:val="Reference"/>
    <w:qFormat/>
    <w:rsid w:val="00FC5556"/>
  </w:style>
  <w:style w:type="character" w:customStyle="1" w:styleId="Debate-CardTextUnderlined-F3Char">
    <w:name w:val="Debate- Card Text Underlined- F3 Char"/>
    <w:locked/>
    <w:rsid w:val="00FC5556"/>
  </w:style>
  <w:style w:type="paragraph" w:customStyle="1" w:styleId="Debate-CardTextUnderlined-F3">
    <w:name w:val="Debate- Card Text Underlined- F3"/>
    <w:basedOn w:val="Normal"/>
    <w:next w:val="CardsUnderline"/>
    <w:qFormat/>
    <w:rsid w:val="00FC5556"/>
  </w:style>
  <w:style w:type="character" w:customStyle="1" w:styleId="CardtextChar1">
    <w:name w:val="Card text Char"/>
    <w:uiPriority w:val="99"/>
    <w:locked/>
    <w:rsid w:val="00FC5556"/>
  </w:style>
  <w:style w:type="paragraph" w:customStyle="1" w:styleId="Cardtext3">
    <w:name w:val="Card text"/>
    <w:next w:val="Debate-EmphasizedText-F5"/>
    <w:uiPriority w:val="99"/>
    <w:qFormat/>
    <w:rsid w:val="00FC5556"/>
  </w:style>
  <w:style w:type="paragraph" w:customStyle="1" w:styleId="StyleHeading2Heading2Char2CharHeading2Char1CharCharHead">
    <w:name w:val="Style Heading 2Heading 2 Char2 CharHeading 2 Char1 Char CharHead..."/>
    <w:basedOn w:val="Heading2"/>
    <w:qFormat/>
    <w:rsid w:val="00FC5556"/>
    <w:rPr>
      <w:rFonts w:ascii="Georgia" w:hAnsi="Georgia"/>
      <w:caps/>
    </w:rPr>
  </w:style>
  <w:style w:type="paragraph" w:customStyle="1" w:styleId="Blocktitle1">
    <w:name w:val="Block title"/>
    <w:basedOn w:val="Heading1"/>
    <w:next w:val="Debate-CardTextUnderlined-F3"/>
    <w:autoRedefine/>
    <w:qFormat/>
    <w:rsid w:val="00FC5556"/>
    <w:rPr>
      <w:rFonts w:ascii="Georgia" w:hAnsi="Georgia"/>
      <w:caps/>
    </w:rPr>
  </w:style>
  <w:style w:type="paragraph" w:customStyle="1" w:styleId="CardUnderlined">
    <w:name w:val="Card Underlined"/>
    <w:basedOn w:val="Normal"/>
    <w:next w:val="Debate-CardSmalltextF2"/>
    <w:autoRedefine/>
    <w:qFormat/>
    <w:rsid w:val="00FC5556"/>
  </w:style>
  <w:style w:type="paragraph" w:customStyle="1" w:styleId="CardNotUnderlined">
    <w:name w:val="Card Not Underlined"/>
    <w:basedOn w:val="Normal"/>
    <w:next w:val="Cardtext3"/>
    <w:autoRedefine/>
    <w:qFormat/>
    <w:rsid w:val="00FC5556"/>
  </w:style>
  <w:style w:type="paragraph" w:customStyle="1" w:styleId="MicroText0">
    <w:name w:val="MicroText"/>
    <w:basedOn w:val="Normal"/>
    <w:next w:val="Normal"/>
    <w:qFormat/>
    <w:rsid w:val="00FC5556"/>
  </w:style>
  <w:style w:type="paragraph" w:customStyle="1" w:styleId="BlockHeading1">
    <w:name w:val="Block Heading 1"/>
    <w:basedOn w:val="Normal"/>
    <w:next w:val="Blocktitle1"/>
    <w:qFormat/>
    <w:rsid w:val="00FC5556"/>
  </w:style>
  <w:style w:type="paragraph" w:customStyle="1" w:styleId="RepeatBlockHeading">
    <w:name w:val="Repeat Block Heading"/>
    <w:basedOn w:val="Blocktitle1"/>
    <w:next w:val="CardUnderlined"/>
    <w:qFormat/>
    <w:rsid w:val="00FC5556"/>
  </w:style>
  <w:style w:type="character" w:customStyle="1" w:styleId="CardTagChar">
    <w:name w:val="Card Tag Char"/>
    <w:locked/>
    <w:rsid w:val="00FC5556"/>
  </w:style>
  <w:style w:type="paragraph" w:customStyle="1" w:styleId="CardTag">
    <w:name w:val="Card Tag"/>
    <w:next w:val="MicroText0"/>
    <w:qFormat/>
    <w:rsid w:val="00FC5556"/>
  </w:style>
  <w:style w:type="paragraph" w:customStyle="1" w:styleId="Normal1">
    <w:name w:val="Normal1"/>
    <w:basedOn w:val="Normal"/>
    <w:next w:val="BlockHeading1"/>
    <w:autoRedefine/>
    <w:qFormat/>
    <w:rsid w:val="00FC5556"/>
  </w:style>
  <w:style w:type="paragraph" w:customStyle="1" w:styleId="textsmall">
    <w:name w:val="textsmall"/>
    <w:basedOn w:val="Normal"/>
    <w:qFormat/>
    <w:rsid w:val="00FC5556"/>
  </w:style>
  <w:style w:type="paragraph" w:customStyle="1" w:styleId="SmallCite">
    <w:name w:val="Small Cite"/>
    <w:basedOn w:val="Normal"/>
    <w:next w:val="CardTag"/>
    <w:qFormat/>
    <w:rsid w:val="00FC5556"/>
  </w:style>
  <w:style w:type="paragraph" w:customStyle="1" w:styleId="inside-copy">
    <w:name w:val="inside-copy"/>
    <w:basedOn w:val="Normal"/>
    <w:next w:val="Normal1"/>
    <w:qFormat/>
    <w:rsid w:val="00FC5556"/>
  </w:style>
  <w:style w:type="paragraph" w:customStyle="1" w:styleId="links1">
    <w:name w:val="links1"/>
    <w:basedOn w:val="Normal"/>
    <w:next w:val="Paste"/>
    <w:qFormat/>
    <w:rsid w:val="00FC5556"/>
  </w:style>
  <w:style w:type="paragraph" w:customStyle="1" w:styleId="noindent">
    <w:name w:val="noindent"/>
    <w:basedOn w:val="Normal"/>
    <w:next w:val="textsmall"/>
    <w:qFormat/>
    <w:rsid w:val="00FC5556"/>
  </w:style>
  <w:style w:type="paragraph" w:customStyle="1" w:styleId="endtext">
    <w:name w:val="endtext"/>
    <w:basedOn w:val="Normal"/>
    <w:next w:val="SmallCite"/>
    <w:qFormat/>
    <w:rsid w:val="00FC5556"/>
  </w:style>
  <w:style w:type="paragraph" w:customStyle="1" w:styleId="copyright">
    <w:name w:val="copyright"/>
    <w:basedOn w:val="Normal"/>
    <w:next w:val="inside-copy"/>
    <w:qFormat/>
    <w:rsid w:val="00FC5556"/>
  </w:style>
  <w:style w:type="paragraph" w:customStyle="1" w:styleId="g">
    <w:name w:val="g"/>
    <w:basedOn w:val="Normal"/>
    <w:next w:val="links1"/>
    <w:qFormat/>
    <w:rsid w:val="00FC5556"/>
  </w:style>
  <w:style w:type="paragraph" w:customStyle="1" w:styleId="text">
    <w:name w:val="text"/>
    <w:basedOn w:val="Normal"/>
    <w:next w:val="noindent"/>
    <w:qFormat/>
    <w:rsid w:val="00FC5556"/>
  </w:style>
  <w:style w:type="paragraph" w:customStyle="1" w:styleId="Small">
    <w:name w:val="Small"/>
    <w:basedOn w:val="Normal"/>
    <w:next w:val="endtext"/>
    <w:qFormat/>
    <w:rsid w:val="00FC5556"/>
  </w:style>
  <w:style w:type="paragraph" w:customStyle="1" w:styleId="SmallChar0">
    <w:name w:val="Small Char"/>
    <w:next w:val="copyright"/>
    <w:qFormat/>
    <w:rsid w:val="00FC5556"/>
  </w:style>
  <w:style w:type="paragraph" w:customStyle="1" w:styleId="Repeatheader">
    <w:name w:val="Repeat header"/>
    <w:basedOn w:val="Normal"/>
    <w:next w:val="g"/>
    <w:autoRedefine/>
    <w:qFormat/>
    <w:rsid w:val="00FC5556"/>
  </w:style>
  <w:style w:type="paragraph" w:customStyle="1" w:styleId="StyleCardNotUnderlined8pt">
    <w:name w:val="Style Card Not Underlined + 8 pt"/>
    <w:basedOn w:val="Cardtext3"/>
    <w:next w:val="text"/>
    <w:qFormat/>
    <w:rsid w:val="00FC5556"/>
  </w:style>
  <w:style w:type="paragraph" w:customStyle="1" w:styleId="CardNotUnderlined3">
    <w:name w:val="Card Not Underlined 3"/>
    <w:basedOn w:val="Cardtext3"/>
    <w:next w:val="Small"/>
    <w:qFormat/>
    <w:rsid w:val="00FC5556"/>
  </w:style>
  <w:style w:type="paragraph" w:customStyle="1" w:styleId="CardNotUnderlinedFinal">
    <w:name w:val="Card Not Underlined Final"/>
    <w:basedOn w:val="Small"/>
    <w:next w:val="SmallChar0"/>
    <w:qFormat/>
    <w:rsid w:val="00FC5556"/>
  </w:style>
  <w:style w:type="paragraph" w:customStyle="1" w:styleId="Numbering">
    <w:name w:val="Numbering"/>
    <w:basedOn w:val="Normal"/>
    <w:next w:val="Normal"/>
    <w:qFormat/>
    <w:rsid w:val="00FC5556"/>
  </w:style>
  <w:style w:type="paragraph" w:customStyle="1" w:styleId="Un-IndexedHeading">
    <w:name w:val="Un-Indexed Heading"/>
    <w:basedOn w:val="Heading1"/>
    <w:next w:val="Normal"/>
    <w:qFormat/>
    <w:rsid w:val="00FC5556"/>
    <w:rPr>
      <w:rFonts w:ascii="Georgia" w:hAnsi="Georgia"/>
      <w:caps/>
    </w:rPr>
  </w:style>
  <w:style w:type="paragraph" w:customStyle="1" w:styleId="SmallFont">
    <w:name w:val="Small Font"/>
    <w:basedOn w:val="Normal"/>
    <w:next w:val="Normal"/>
    <w:qFormat/>
    <w:rsid w:val="00FC5556"/>
  </w:style>
  <w:style w:type="paragraph" w:customStyle="1" w:styleId="Circle">
    <w:name w:val="Circle"/>
    <w:basedOn w:val="Normal"/>
    <w:next w:val="Normal"/>
    <w:qFormat/>
    <w:rsid w:val="00FC5556"/>
  </w:style>
  <w:style w:type="paragraph" w:customStyle="1" w:styleId="PageHeader">
    <w:name w:val="Page Header"/>
    <w:basedOn w:val="Normal"/>
    <w:next w:val="Numbering"/>
    <w:link w:val="PageHeaderChar"/>
    <w:qFormat/>
    <w:rsid w:val="00FC5556"/>
  </w:style>
  <w:style w:type="paragraph" w:customStyle="1" w:styleId="IndentedLettering">
    <w:name w:val="Indented Lettering"/>
    <w:next w:val="Normal"/>
    <w:qFormat/>
    <w:rsid w:val="00FC5556"/>
  </w:style>
  <w:style w:type="paragraph" w:customStyle="1" w:styleId="Lettering">
    <w:name w:val="Lettering"/>
    <w:basedOn w:val="Repeatheader"/>
    <w:next w:val="Normal"/>
    <w:qFormat/>
    <w:rsid w:val="00FC5556"/>
  </w:style>
  <w:style w:type="paragraph" w:customStyle="1" w:styleId="FileName">
    <w:name w:val="File Name"/>
    <w:basedOn w:val="Normal"/>
    <w:next w:val="Normal"/>
    <w:qFormat/>
    <w:rsid w:val="00FC5556"/>
  </w:style>
  <w:style w:type="paragraph" w:customStyle="1" w:styleId="Pagination">
    <w:name w:val="Pagination"/>
    <w:basedOn w:val="Normal"/>
    <w:next w:val="Normal"/>
    <w:qFormat/>
    <w:rsid w:val="00FC5556"/>
  </w:style>
  <w:style w:type="paragraph" w:customStyle="1" w:styleId="IndentedNumbering">
    <w:name w:val="Indented Numbering"/>
    <w:basedOn w:val="Un-IndexedHeading"/>
    <w:next w:val="Normal"/>
    <w:qFormat/>
    <w:rsid w:val="00FC5556"/>
  </w:style>
  <w:style w:type="paragraph" w:customStyle="1" w:styleId="CardContinued1">
    <w:name w:val="Card Continued 1"/>
    <w:basedOn w:val="Normal"/>
    <w:next w:val="Normal"/>
    <w:qFormat/>
    <w:rsid w:val="00FC5556"/>
  </w:style>
  <w:style w:type="paragraph" w:customStyle="1" w:styleId="CardContinued2">
    <w:name w:val="Card Continued 2"/>
    <w:basedOn w:val="Lettering"/>
    <w:next w:val="Normal"/>
    <w:qFormat/>
    <w:rsid w:val="00FC5556"/>
  </w:style>
  <w:style w:type="paragraph" w:customStyle="1" w:styleId="Clearformatting">
    <w:name w:val="Clear formatting"/>
    <w:basedOn w:val="Normal"/>
    <w:next w:val="Pagination"/>
    <w:qFormat/>
    <w:rsid w:val="00FC5556"/>
  </w:style>
  <w:style w:type="paragraph" w:customStyle="1" w:styleId="SmallCardText">
    <w:name w:val="Small Card Text"/>
    <w:next w:val="PageHeader"/>
    <w:qFormat/>
    <w:rsid w:val="00FC5556"/>
  </w:style>
  <w:style w:type="paragraph" w:customStyle="1" w:styleId="TAGFONT">
    <w:name w:val="TAG FONT"/>
    <w:basedOn w:val="Normal"/>
    <w:next w:val="CardContinued1"/>
    <w:autoRedefine/>
    <w:qFormat/>
    <w:rsid w:val="00FC5556"/>
  </w:style>
  <w:style w:type="paragraph" w:customStyle="1" w:styleId="BlockTitle2">
    <w:name w:val="Block Title2"/>
    <w:basedOn w:val="Normal"/>
    <w:next w:val="CardContinued2"/>
    <w:link w:val="BlockTitle2Char"/>
    <w:qFormat/>
    <w:rsid w:val="00FC5556"/>
  </w:style>
  <w:style w:type="paragraph" w:customStyle="1" w:styleId="fullstory">
    <w:name w:val="fullstory"/>
    <w:basedOn w:val="Normal"/>
    <w:next w:val="FileName"/>
    <w:qFormat/>
    <w:rsid w:val="00FC5556"/>
  </w:style>
  <w:style w:type="paragraph" w:customStyle="1" w:styleId="TxBrp1">
    <w:name w:val="TxBr_p1"/>
    <w:basedOn w:val="Normal"/>
    <w:next w:val="SmallCardText"/>
    <w:qFormat/>
    <w:rsid w:val="00FC5556"/>
  </w:style>
  <w:style w:type="character" w:customStyle="1" w:styleId="LanguageStrikeChar">
    <w:name w:val="Language Strike Char"/>
    <w:locked/>
    <w:rsid w:val="00FC5556"/>
  </w:style>
  <w:style w:type="paragraph" w:customStyle="1" w:styleId="LanguageStrike">
    <w:name w:val="Language Strike"/>
    <w:basedOn w:val="Normal"/>
    <w:next w:val="Normal"/>
    <w:qFormat/>
    <w:rsid w:val="00FC5556"/>
  </w:style>
  <w:style w:type="paragraph" w:customStyle="1" w:styleId="medium-normal">
    <w:name w:val="medium-normal"/>
    <w:basedOn w:val="Normal"/>
    <w:next w:val="fullstory"/>
    <w:qFormat/>
    <w:rsid w:val="00FC5556"/>
  </w:style>
  <w:style w:type="character" w:customStyle="1" w:styleId="8pointChar">
    <w:name w:val="8 point Char"/>
    <w:locked/>
    <w:rsid w:val="00FC5556"/>
  </w:style>
  <w:style w:type="paragraph" w:customStyle="1" w:styleId="8point">
    <w:name w:val="8 point"/>
    <w:basedOn w:val="Normal"/>
    <w:qFormat/>
    <w:rsid w:val="00FC5556"/>
  </w:style>
  <w:style w:type="character" w:customStyle="1" w:styleId="citationunderlineChar">
    <w:name w:val="citation/underline Char"/>
    <w:locked/>
    <w:rsid w:val="00FC5556"/>
  </w:style>
  <w:style w:type="paragraph" w:customStyle="1" w:styleId="citationunderline">
    <w:name w:val="citation/underline"/>
    <w:next w:val="medium-normal"/>
    <w:autoRedefine/>
    <w:qFormat/>
    <w:rsid w:val="00FC5556"/>
  </w:style>
  <w:style w:type="paragraph" w:customStyle="1" w:styleId="Style1">
    <w:name w:val="Style 1"/>
    <w:next w:val="fullstory"/>
    <w:qFormat/>
    <w:rsid w:val="00FC5556"/>
  </w:style>
  <w:style w:type="paragraph" w:customStyle="1" w:styleId="Style6">
    <w:name w:val="Style 6"/>
    <w:next w:val="8point"/>
    <w:qFormat/>
    <w:rsid w:val="00FC5556"/>
  </w:style>
  <w:style w:type="paragraph" w:customStyle="1" w:styleId="UnderlinedText">
    <w:name w:val="Underlined Text"/>
    <w:basedOn w:val="Normal"/>
    <w:link w:val="UnderlinedTextChar"/>
    <w:autoRedefine/>
    <w:qFormat/>
    <w:rsid w:val="00FC5556"/>
  </w:style>
  <w:style w:type="paragraph" w:customStyle="1" w:styleId="Citation-Complete">
    <w:name w:val="Citation - Complete"/>
    <w:basedOn w:val="Normal"/>
    <w:next w:val="citationunderline"/>
    <w:link w:val="Citation-CompleteChar"/>
    <w:autoRedefine/>
    <w:qFormat/>
    <w:rsid w:val="00FC5556"/>
  </w:style>
  <w:style w:type="paragraph" w:customStyle="1" w:styleId="Citation-FirstLine">
    <w:name w:val="Citation - First Line"/>
    <w:basedOn w:val="Normal"/>
    <w:next w:val="citationunderline"/>
    <w:autoRedefine/>
    <w:qFormat/>
    <w:rsid w:val="00FC5556"/>
  </w:style>
  <w:style w:type="character" w:customStyle="1" w:styleId="Style6Char">
    <w:name w:val="Style6 Char"/>
    <w:locked/>
    <w:rsid w:val="00FC5556"/>
  </w:style>
  <w:style w:type="paragraph" w:customStyle="1" w:styleId="Style60">
    <w:name w:val="Style6"/>
    <w:basedOn w:val="Normal"/>
    <w:next w:val="UnderlinedText"/>
    <w:autoRedefine/>
    <w:qFormat/>
    <w:rsid w:val="00FC5556"/>
  </w:style>
  <w:style w:type="character" w:customStyle="1" w:styleId="DateCitesAuthorCharChar">
    <w:name w:val="DateCitesAuthor Char Char"/>
    <w:locked/>
    <w:rsid w:val="00FC5556"/>
  </w:style>
  <w:style w:type="paragraph" w:customStyle="1" w:styleId="DateCitesAuthorChar">
    <w:name w:val="DateCitesAuthor Char"/>
    <w:basedOn w:val="Normal"/>
    <w:next w:val="citationunderline"/>
    <w:qFormat/>
    <w:rsid w:val="00FC5556"/>
  </w:style>
  <w:style w:type="paragraph" w:customStyle="1" w:styleId="articlebodynormaltext">
    <w:name w:val="articlebody_normaltext"/>
    <w:basedOn w:val="Normal"/>
    <w:qFormat/>
    <w:rsid w:val="00FC5556"/>
  </w:style>
  <w:style w:type="paragraph" w:customStyle="1" w:styleId="western">
    <w:name w:val="western"/>
    <w:basedOn w:val="Normal"/>
    <w:next w:val="Style6"/>
    <w:qFormat/>
    <w:rsid w:val="00FC5556"/>
  </w:style>
  <w:style w:type="paragraph" w:customStyle="1" w:styleId="targetcaption">
    <w:name w:val="targetcaption"/>
    <w:basedOn w:val="Normal"/>
    <w:qFormat/>
    <w:rsid w:val="00FC5556"/>
  </w:style>
  <w:style w:type="paragraph" w:customStyle="1" w:styleId="Index">
    <w:name w:val="Index"/>
    <w:basedOn w:val="Normal"/>
    <w:qFormat/>
    <w:rsid w:val="00FC5556"/>
  </w:style>
  <w:style w:type="character" w:customStyle="1" w:styleId="HotRouteChar">
    <w:name w:val="Hot Route! Char"/>
    <w:locked/>
    <w:rsid w:val="00FC5556"/>
  </w:style>
  <w:style w:type="paragraph" w:customStyle="1" w:styleId="HotRoute">
    <w:name w:val="Hot Route!"/>
    <w:basedOn w:val="Normal"/>
    <w:qFormat/>
    <w:rsid w:val="00FC5556"/>
  </w:style>
  <w:style w:type="character" w:customStyle="1" w:styleId="SmalltextChar">
    <w:name w:val="Small text Char"/>
    <w:aliases w:val="Quote1 Char1"/>
    <w:locked/>
    <w:rsid w:val="00FC5556"/>
  </w:style>
  <w:style w:type="paragraph" w:customStyle="1" w:styleId="Smalltext">
    <w:name w:val="Small text"/>
    <w:aliases w:val="Quote11"/>
    <w:basedOn w:val="Normal"/>
    <w:qFormat/>
    <w:rsid w:val="00FC5556"/>
  </w:style>
  <w:style w:type="paragraph" w:customStyle="1" w:styleId="Shrink8">
    <w:name w:val="Shrink8"/>
    <w:basedOn w:val="Normal"/>
    <w:next w:val="DateCitesAuthorChar"/>
    <w:autoRedefine/>
    <w:uiPriority w:val="99"/>
    <w:qFormat/>
    <w:rsid w:val="00FC5556"/>
  </w:style>
  <w:style w:type="character" w:customStyle="1" w:styleId="StyleStyle411ptBoldChar">
    <w:name w:val="Style Style4 + 11 pt Bold Char"/>
    <w:locked/>
    <w:rsid w:val="00FC5556"/>
  </w:style>
  <w:style w:type="paragraph" w:customStyle="1" w:styleId="StyleStyle411ptBold">
    <w:name w:val="Style Style4 + 11 pt Bold"/>
    <w:basedOn w:val="Normal"/>
    <w:qFormat/>
    <w:rsid w:val="00FC5556"/>
  </w:style>
  <w:style w:type="character" w:customStyle="1" w:styleId="StyleStyle411pt1Char">
    <w:name w:val="Style Style4 + 11 pt1 Char"/>
    <w:locked/>
    <w:rsid w:val="00FC5556"/>
  </w:style>
  <w:style w:type="paragraph" w:customStyle="1" w:styleId="StyleStyle411pt1">
    <w:name w:val="Style Style4 + 11 pt1"/>
    <w:basedOn w:val="Normal"/>
    <w:next w:val="Shrink8"/>
    <w:qFormat/>
    <w:rsid w:val="00FC5556"/>
  </w:style>
  <w:style w:type="character" w:customStyle="1" w:styleId="HeadingsBaseChar">
    <w:name w:val="Headings Base Char"/>
    <w:locked/>
    <w:rsid w:val="00FC5556"/>
  </w:style>
  <w:style w:type="paragraph" w:customStyle="1" w:styleId="HeadingsBase">
    <w:name w:val="Headings Base"/>
    <w:basedOn w:val="Normal"/>
    <w:next w:val="StyleStyle411ptBold"/>
    <w:qFormat/>
    <w:rsid w:val="00FC5556"/>
  </w:style>
  <w:style w:type="paragraph" w:customStyle="1" w:styleId="SchoolPaper">
    <w:name w:val="School Paper"/>
    <w:basedOn w:val="Normal"/>
    <w:qFormat/>
    <w:rsid w:val="00FC5556"/>
  </w:style>
  <w:style w:type="paragraph" w:customStyle="1" w:styleId="SchoolBlockQuote">
    <w:name w:val="School Block Quote"/>
    <w:basedOn w:val="Normal"/>
    <w:next w:val="Smalltext"/>
    <w:qFormat/>
    <w:rsid w:val="00FC5556"/>
  </w:style>
  <w:style w:type="paragraph" w:customStyle="1" w:styleId="SchoolWorksCited">
    <w:name w:val="School Works Cited"/>
    <w:basedOn w:val="Normal"/>
    <w:qFormat/>
    <w:rsid w:val="00FC5556"/>
  </w:style>
  <w:style w:type="paragraph" w:customStyle="1" w:styleId="BlockQuote">
    <w:name w:val="Block Quote"/>
    <w:basedOn w:val="Normal"/>
    <w:next w:val="HeadingsBase"/>
    <w:qFormat/>
    <w:rsid w:val="00FC5556"/>
  </w:style>
  <w:style w:type="paragraph" w:customStyle="1" w:styleId="PaperBody">
    <w:name w:val="Paper Body"/>
    <w:basedOn w:val="Normal"/>
    <w:next w:val="SchoolPaper"/>
    <w:qFormat/>
    <w:rsid w:val="00FC5556"/>
  </w:style>
  <w:style w:type="paragraph" w:customStyle="1" w:styleId="PaperCitation">
    <w:name w:val="Paper Citation"/>
    <w:basedOn w:val="Normal"/>
    <w:next w:val="SchoolBlockQuote"/>
    <w:qFormat/>
    <w:rsid w:val="00FC5556"/>
  </w:style>
  <w:style w:type="character" w:customStyle="1" w:styleId="hatChar">
    <w:name w:val="hat Char"/>
    <w:locked/>
    <w:rsid w:val="00FC5556"/>
  </w:style>
  <w:style w:type="paragraph" w:customStyle="1" w:styleId="hat">
    <w:name w:val="hat"/>
    <w:basedOn w:val="Heading1"/>
    <w:next w:val="BlockQuote"/>
    <w:qFormat/>
    <w:rsid w:val="00FC5556"/>
    <w:rPr>
      <w:rFonts w:ascii="Georgia" w:hAnsi="Georgia"/>
      <w:caps/>
    </w:rPr>
  </w:style>
  <w:style w:type="paragraph" w:customStyle="1" w:styleId="TagCite">
    <w:name w:val="TagCite"/>
    <w:basedOn w:val="Normal"/>
    <w:next w:val="HeadingsBase"/>
    <w:qFormat/>
    <w:rsid w:val="00FC5556"/>
  </w:style>
  <w:style w:type="paragraph" w:customStyle="1" w:styleId="CM9">
    <w:name w:val="CM9"/>
    <w:basedOn w:val="Normal"/>
    <w:next w:val="SchoolPaper"/>
    <w:uiPriority w:val="99"/>
    <w:qFormat/>
    <w:rsid w:val="00FC5556"/>
  </w:style>
  <w:style w:type="paragraph" w:customStyle="1" w:styleId="CM6">
    <w:name w:val="CM6"/>
    <w:basedOn w:val="Normal"/>
    <w:next w:val="SchoolBlockQuote"/>
    <w:uiPriority w:val="99"/>
    <w:qFormat/>
    <w:rsid w:val="00FC5556"/>
  </w:style>
  <w:style w:type="paragraph" w:customStyle="1" w:styleId="boldness">
    <w:name w:val="boldness"/>
    <w:basedOn w:val="Normal"/>
    <w:next w:val="hat"/>
    <w:qFormat/>
    <w:rsid w:val="00FC5556"/>
  </w:style>
  <w:style w:type="paragraph" w:customStyle="1" w:styleId="byline">
    <w:name w:val="byline"/>
    <w:basedOn w:val="Normal"/>
    <w:next w:val="TagCite"/>
    <w:qFormat/>
    <w:rsid w:val="00FC5556"/>
  </w:style>
  <w:style w:type="character" w:customStyle="1" w:styleId="UnderlineCardChar">
    <w:name w:val="UnderlineCard Char"/>
    <w:locked/>
    <w:rsid w:val="00FC5556"/>
  </w:style>
  <w:style w:type="paragraph" w:customStyle="1" w:styleId="UnderlineCard0">
    <w:name w:val="UnderlineCard"/>
    <w:basedOn w:val="Heading4"/>
    <w:next w:val="CM6"/>
    <w:qFormat/>
    <w:rsid w:val="00FC5556"/>
    <w:rPr>
      <w:rFonts w:ascii="Georgia" w:hAnsi="Georgia"/>
      <w:sz w:val="22"/>
    </w:rPr>
  </w:style>
  <w:style w:type="paragraph" w:customStyle="1" w:styleId="CM21">
    <w:name w:val="CM21"/>
    <w:basedOn w:val="Normal"/>
    <w:uiPriority w:val="99"/>
    <w:qFormat/>
    <w:rsid w:val="00FC5556"/>
  </w:style>
  <w:style w:type="paragraph" w:customStyle="1" w:styleId="CM22">
    <w:name w:val="CM22"/>
    <w:basedOn w:val="Normal"/>
    <w:next w:val="hat"/>
    <w:uiPriority w:val="99"/>
    <w:qFormat/>
    <w:rsid w:val="00FC5556"/>
  </w:style>
  <w:style w:type="paragraph" w:customStyle="1" w:styleId="CM4">
    <w:name w:val="CM4"/>
    <w:basedOn w:val="Normal"/>
    <w:next w:val="TagCite"/>
    <w:uiPriority w:val="99"/>
    <w:qFormat/>
    <w:rsid w:val="00FC5556"/>
  </w:style>
  <w:style w:type="paragraph" w:customStyle="1" w:styleId="Pa10">
    <w:name w:val="Pa10"/>
    <w:basedOn w:val="Normal"/>
    <w:next w:val="CM9"/>
    <w:uiPriority w:val="99"/>
    <w:qFormat/>
    <w:rsid w:val="00FC5556"/>
  </w:style>
  <w:style w:type="paragraph" w:customStyle="1" w:styleId="Pa31">
    <w:name w:val="Pa3+1"/>
    <w:basedOn w:val="Normal"/>
    <w:next w:val="CM6"/>
    <w:uiPriority w:val="99"/>
    <w:qFormat/>
    <w:rsid w:val="00FC5556"/>
  </w:style>
  <w:style w:type="paragraph" w:customStyle="1" w:styleId="Pa1">
    <w:name w:val="Pa1"/>
    <w:basedOn w:val="Normal"/>
    <w:next w:val="boldness"/>
    <w:uiPriority w:val="99"/>
    <w:qFormat/>
    <w:rsid w:val="00FC5556"/>
  </w:style>
  <w:style w:type="paragraph" w:customStyle="1" w:styleId="Pa2">
    <w:name w:val="Pa2"/>
    <w:basedOn w:val="Normal"/>
    <w:next w:val="byline"/>
    <w:uiPriority w:val="99"/>
    <w:qFormat/>
    <w:rsid w:val="00FC5556"/>
  </w:style>
  <w:style w:type="paragraph" w:customStyle="1" w:styleId="FreeFormA">
    <w:name w:val="Free Form A"/>
    <w:next w:val="Pa10"/>
    <w:qFormat/>
    <w:rsid w:val="00FC5556"/>
  </w:style>
  <w:style w:type="paragraph" w:customStyle="1" w:styleId="H4Tag">
    <w:name w:val="H4 (Tag)"/>
    <w:basedOn w:val="Normal"/>
    <w:next w:val="UnderlineCard0"/>
    <w:qFormat/>
    <w:rsid w:val="00FC5556"/>
  </w:style>
  <w:style w:type="character" w:customStyle="1" w:styleId="CardUpSize-LightChar">
    <w:name w:val="CardUpSize - Light Char"/>
    <w:basedOn w:val="DefaultParagraphFont"/>
    <w:locked/>
    <w:rsid w:val="00FC5556"/>
  </w:style>
  <w:style w:type="paragraph" w:customStyle="1" w:styleId="CardUpSize-Light">
    <w:name w:val="CardUpSize - Light"/>
    <w:basedOn w:val="Normal"/>
    <w:next w:val="CM22"/>
    <w:qFormat/>
    <w:rsid w:val="00FC5556"/>
  </w:style>
  <w:style w:type="character" w:customStyle="1" w:styleId="CiteCardUpSize-HeavyChar">
    <w:name w:val="Cite // CardUpSize - Heavy Char"/>
    <w:basedOn w:val="DefaultParagraphFont"/>
    <w:locked/>
    <w:rsid w:val="00FC5556"/>
  </w:style>
  <w:style w:type="paragraph" w:customStyle="1" w:styleId="CiteCardUpSize-Heavy">
    <w:name w:val="Cite // CardUpSize - Heavy"/>
    <w:basedOn w:val="Normal"/>
    <w:next w:val="Pa10"/>
    <w:qFormat/>
    <w:rsid w:val="00FC5556"/>
  </w:style>
  <w:style w:type="character" w:customStyle="1" w:styleId="HotRouteCharCharCharCharCharChar">
    <w:name w:val="Hot Route! Char Char Char Char Char Char"/>
    <w:locked/>
    <w:rsid w:val="00FC5556"/>
  </w:style>
  <w:style w:type="paragraph" w:customStyle="1" w:styleId="HotRouteCharCharCharCharChar">
    <w:name w:val="Hot Route! Char Char Char Char Char"/>
    <w:basedOn w:val="Normal"/>
    <w:next w:val="Pa1"/>
    <w:qFormat/>
    <w:rsid w:val="00FC5556"/>
  </w:style>
  <w:style w:type="character" w:customStyle="1" w:styleId="SmallTextCharCharCharChar">
    <w:name w:val="Small Text Char Char Char Char"/>
    <w:locked/>
    <w:rsid w:val="00FC5556"/>
  </w:style>
  <w:style w:type="paragraph" w:customStyle="1" w:styleId="SmallTextCharCharChar">
    <w:name w:val="Small Text Char Char Char"/>
    <w:basedOn w:val="Normal"/>
    <w:next w:val="CiteCardUpSize-Heavy"/>
    <w:qFormat/>
    <w:rsid w:val="00FC5556"/>
  </w:style>
  <w:style w:type="character" w:customStyle="1" w:styleId="UnderlineCharCharCharCharCharCharCharChar">
    <w:name w:val="Underline Char Char Char Char Char Char Char Char"/>
    <w:basedOn w:val="DefaultParagraphFont"/>
    <w:locked/>
    <w:rsid w:val="00FC5556"/>
  </w:style>
  <w:style w:type="paragraph" w:customStyle="1" w:styleId="UnderlineCharCharCharCharCharCharChar">
    <w:name w:val="Underline Char Char Char Char Char Char Char"/>
    <w:basedOn w:val="Normal"/>
    <w:next w:val="HotRouteCharCharCharCharChar"/>
    <w:qFormat/>
    <w:rsid w:val="00FC5556"/>
  </w:style>
  <w:style w:type="character" w:customStyle="1" w:styleId="SmalltextCharCharCharChar0">
    <w:name w:val="Small text Char Char Char Char"/>
    <w:basedOn w:val="DefaultParagraphFont"/>
    <w:locked/>
    <w:rsid w:val="00FC5556"/>
  </w:style>
  <w:style w:type="paragraph" w:customStyle="1" w:styleId="SmalltextCharCharChar0">
    <w:name w:val="Small text Char Char Char"/>
    <w:basedOn w:val="Normal"/>
    <w:next w:val="SmallTextCharCharChar"/>
    <w:qFormat/>
    <w:rsid w:val="00FC5556"/>
  </w:style>
  <w:style w:type="paragraph" w:customStyle="1" w:styleId="WW-Default">
    <w:name w:val="WW-Default"/>
    <w:next w:val="CiteCardUpSize-Heavy"/>
    <w:qFormat/>
    <w:rsid w:val="00FC5556"/>
  </w:style>
  <w:style w:type="paragraph" w:customStyle="1" w:styleId="CardStyle">
    <w:name w:val="Card Style"/>
    <w:basedOn w:val="Normal"/>
    <w:next w:val="UnderlineCharCharCharCharCharCharChar"/>
    <w:qFormat/>
    <w:rsid w:val="00FC5556"/>
  </w:style>
  <w:style w:type="paragraph" w:customStyle="1" w:styleId="Tagandcite">
    <w:name w:val="Tag and cite"/>
    <w:basedOn w:val="Normal"/>
    <w:qFormat/>
    <w:rsid w:val="00FC5556"/>
  </w:style>
  <w:style w:type="paragraph" w:customStyle="1" w:styleId="Standard">
    <w:name w:val="Standard"/>
    <w:next w:val="SmalltextCharCharChar0"/>
    <w:qFormat/>
    <w:rsid w:val="00FC5556"/>
  </w:style>
  <w:style w:type="paragraph" w:customStyle="1" w:styleId="Textbody">
    <w:name w:val="Text body"/>
    <w:basedOn w:val="SmalltextCharCharChar0"/>
    <w:next w:val="SmallTextCharCharChar"/>
    <w:qFormat/>
    <w:rsid w:val="00FC5556"/>
  </w:style>
  <w:style w:type="paragraph" w:customStyle="1" w:styleId="comments">
    <w:name w:val="comments"/>
    <w:basedOn w:val="Normal"/>
    <w:next w:val="UnderlineCharCharCharCharCharCharChar"/>
    <w:qFormat/>
    <w:rsid w:val="00FC5556"/>
  </w:style>
  <w:style w:type="paragraph" w:customStyle="1" w:styleId="Default1">
    <w:name w:val="Default1"/>
    <w:basedOn w:val="Normal"/>
    <w:uiPriority w:val="99"/>
    <w:qFormat/>
    <w:rsid w:val="00FC5556"/>
  </w:style>
  <w:style w:type="paragraph" w:customStyle="1" w:styleId="NFAPWPheader">
    <w:name w:val="NFAP WP header"/>
    <w:basedOn w:val="Normal"/>
    <w:next w:val="SmalltextCharCharChar0"/>
    <w:uiPriority w:val="99"/>
    <w:qFormat/>
    <w:rsid w:val="00FC5556"/>
  </w:style>
  <w:style w:type="character" w:customStyle="1" w:styleId="CircledChar">
    <w:name w:val="Circled Char"/>
    <w:locked/>
    <w:rsid w:val="00FC5556"/>
  </w:style>
  <w:style w:type="paragraph" w:customStyle="1" w:styleId="Circled">
    <w:name w:val="Circled"/>
    <w:basedOn w:val="Normal"/>
    <w:next w:val="Normal"/>
    <w:autoRedefine/>
    <w:qFormat/>
    <w:rsid w:val="00FC5556"/>
  </w:style>
  <w:style w:type="character" w:customStyle="1" w:styleId="MinimizedTextChar">
    <w:name w:val="Minimized Text Char"/>
    <w:locked/>
    <w:rsid w:val="00FC5556"/>
  </w:style>
  <w:style w:type="paragraph" w:customStyle="1" w:styleId="MinimizedText">
    <w:name w:val="Minimized Text"/>
    <w:basedOn w:val="Normal"/>
    <w:next w:val="Standard"/>
    <w:qFormat/>
    <w:rsid w:val="00FC5556"/>
  </w:style>
  <w:style w:type="character" w:customStyle="1" w:styleId="UnderlinedCardTextChar">
    <w:name w:val="Underlined Card Text Char"/>
    <w:locked/>
    <w:rsid w:val="00FC5556"/>
  </w:style>
  <w:style w:type="paragraph" w:customStyle="1" w:styleId="UnderlinedCardText">
    <w:name w:val="Underlined Card Text"/>
    <w:basedOn w:val="Normal"/>
    <w:next w:val="comments"/>
    <w:qFormat/>
    <w:rsid w:val="00FC5556"/>
  </w:style>
  <w:style w:type="character" w:customStyle="1" w:styleId="cardtextemphasisChar">
    <w:name w:val="card text emphasis Char"/>
    <w:locked/>
    <w:rsid w:val="00FC5556"/>
  </w:style>
  <w:style w:type="paragraph" w:customStyle="1" w:styleId="cardtextemphasis">
    <w:name w:val="card text emphasis"/>
    <w:basedOn w:val="Normal"/>
    <w:next w:val="NFAPWPheader"/>
    <w:qFormat/>
    <w:rsid w:val="00FC5556"/>
  </w:style>
  <w:style w:type="character" w:customStyle="1" w:styleId="CiteCharCharChar">
    <w:name w:val="Cite Char Char Char"/>
    <w:locked/>
    <w:rsid w:val="00FC5556"/>
  </w:style>
  <w:style w:type="paragraph" w:customStyle="1" w:styleId="CiteCharChar">
    <w:name w:val="Cite Char Char"/>
    <w:basedOn w:val="Normal"/>
    <w:next w:val="Normal"/>
    <w:qFormat/>
    <w:rsid w:val="00FC5556"/>
  </w:style>
  <w:style w:type="character" w:customStyle="1" w:styleId="UnreadTextChar">
    <w:name w:val="Unread Text Char"/>
    <w:locked/>
    <w:rsid w:val="00FC5556"/>
  </w:style>
  <w:style w:type="paragraph" w:customStyle="1" w:styleId="UnreadText">
    <w:name w:val="Unread Text"/>
    <w:basedOn w:val="Normal"/>
    <w:next w:val="Normal"/>
    <w:autoRedefine/>
    <w:qFormat/>
    <w:rsid w:val="00FC5556"/>
  </w:style>
  <w:style w:type="character" w:customStyle="1" w:styleId="BoldandUnderlineCharChar2">
    <w:name w:val="Bold and Underline Char Char2"/>
    <w:locked/>
    <w:rsid w:val="00FC5556"/>
  </w:style>
  <w:style w:type="paragraph" w:customStyle="1" w:styleId="BoldandUnderlineChar">
    <w:name w:val="Bold and Underline Char"/>
    <w:basedOn w:val="Normal"/>
    <w:next w:val="UnderlinedCardText"/>
    <w:qFormat/>
    <w:rsid w:val="00FC5556"/>
  </w:style>
  <w:style w:type="paragraph" w:customStyle="1" w:styleId="CiteCardCharChar">
    <w:name w:val="Cite_Card Char Char"/>
    <w:next w:val="UnreadText"/>
    <w:autoRedefine/>
    <w:qFormat/>
    <w:rsid w:val="00FC5556"/>
  </w:style>
  <w:style w:type="character" w:customStyle="1" w:styleId="CiteCardCharCharCharChar">
    <w:name w:val="Cite_Card Char Char Char Char"/>
    <w:locked/>
    <w:rsid w:val="00FC5556"/>
  </w:style>
  <w:style w:type="paragraph" w:customStyle="1" w:styleId="CiteCardCharCharChar">
    <w:name w:val="Cite_Card Char Char Char"/>
    <w:next w:val="BoldandUnderlineChar"/>
    <w:qFormat/>
    <w:rsid w:val="00FC5556"/>
  </w:style>
  <w:style w:type="paragraph" w:customStyle="1" w:styleId="heading">
    <w:name w:val="heading"/>
    <w:basedOn w:val="Normal"/>
    <w:next w:val="CiteCardCharChar"/>
    <w:qFormat/>
    <w:rsid w:val="00FC5556"/>
  </w:style>
  <w:style w:type="character" w:customStyle="1" w:styleId="LittleChar">
    <w:name w:val="Little Char"/>
    <w:locked/>
    <w:rsid w:val="00FC5556"/>
  </w:style>
  <w:style w:type="paragraph" w:customStyle="1" w:styleId="Little">
    <w:name w:val="Little"/>
    <w:basedOn w:val="Normal"/>
    <w:next w:val="CiteCardCharCharChar"/>
    <w:qFormat/>
    <w:rsid w:val="00FC5556"/>
  </w:style>
  <w:style w:type="character" w:customStyle="1" w:styleId="DebateHeaderChar">
    <w:name w:val="Debate Header Char"/>
    <w:locked/>
    <w:rsid w:val="00FC5556"/>
  </w:style>
  <w:style w:type="paragraph" w:customStyle="1" w:styleId="DebateHeader">
    <w:name w:val="Debate Header"/>
    <w:basedOn w:val="Normal"/>
    <w:next w:val="Normal"/>
    <w:autoRedefine/>
    <w:qFormat/>
    <w:rsid w:val="00FC5556"/>
  </w:style>
  <w:style w:type="paragraph" w:customStyle="1" w:styleId="articletitle">
    <w:name w:val="article_title"/>
    <w:basedOn w:val="Normal"/>
    <w:next w:val="CiteCardCharChar"/>
    <w:qFormat/>
    <w:rsid w:val="00FC5556"/>
  </w:style>
  <w:style w:type="character" w:customStyle="1" w:styleId="TagCiteChar">
    <w:name w:val="Tag &amp; Cite Char"/>
    <w:locked/>
    <w:rsid w:val="00FC5556"/>
  </w:style>
  <w:style w:type="paragraph" w:customStyle="1" w:styleId="TagCite0">
    <w:name w:val="Tag &amp; Cite"/>
    <w:basedOn w:val="Normal"/>
    <w:next w:val="DebateHeader"/>
    <w:qFormat/>
    <w:rsid w:val="00FC5556"/>
  </w:style>
  <w:style w:type="character" w:customStyle="1" w:styleId="HighlightedTextChar">
    <w:name w:val="Highlighted Text Char"/>
    <w:locked/>
    <w:rsid w:val="00FC5556"/>
  </w:style>
  <w:style w:type="paragraph" w:customStyle="1" w:styleId="HighlightedText">
    <w:name w:val="Highlighted Text"/>
    <w:basedOn w:val="Normal"/>
    <w:qFormat/>
    <w:rsid w:val="00FC5556"/>
  </w:style>
  <w:style w:type="character" w:customStyle="1" w:styleId="UnhighlightedChar">
    <w:name w:val="Unhighlighted Char"/>
    <w:locked/>
    <w:rsid w:val="00FC5556"/>
  </w:style>
  <w:style w:type="paragraph" w:customStyle="1" w:styleId="Unhighlighted">
    <w:name w:val="Unhighlighted"/>
    <w:basedOn w:val="Normal"/>
    <w:autoRedefine/>
    <w:qFormat/>
    <w:rsid w:val="00FC5556"/>
  </w:style>
  <w:style w:type="paragraph" w:customStyle="1" w:styleId="Caption1">
    <w:name w:val="Caption1"/>
    <w:basedOn w:val="Normal"/>
    <w:next w:val="HighlightedText"/>
    <w:qFormat/>
    <w:rsid w:val="00FC5556"/>
  </w:style>
  <w:style w:type="paragraph" w:customStyle="1" w:styleId="articleauthor">
    <w:name w:val="articleauthor"/>
    <w:basedOn w:val="Normal"/>
    <w:next w:val="articletitle"/>
    <w:qFormat/>
    <w:rsid w:val="00FC5556"/>
  </w:style>
  <w:style w:type="character" w:customStyle="1" w:styleId="StylecardUnderlineChar">
    <w:name w:val="Style card + Underline Char"/>
    <w:locked/>
    <w:rsid w:val="00FC5556"/>
  </w:style>
  <w:style w:type="paragraph" w:customStyle="1" w:styleId="StylecardUnderline">
    <w:name w:val="Style card + Underline"/>
    <w:basedOn w:val="Cite2"/>
    <w:next w:val="Caption1"/>
    <w:qFormat/>
    <w:rsid w:val="00FC5556"/>
  </w:style>
  <w:style w:type="paragraph" w:customStyle="1" w:styleId="TagF3">
    <w:name w:val="Tag (F3)"/>
    <w:next w:val="articleauthor"/>
    <w:qFormat/>
    <w:rsid w:val="00FC5556"/>
  </w:style>
  <w:style w:type="paragraph" w:customStyle="1" w:styleId="i1">
    <w:name w:val="i1"/>
    <w:basedOn w:val="Normal"/>
    <w:next w:val="Caption1"/>
    <w:qFormat/>
    <w:rsid w:val="00FC5556"/>
  </w:style>
  <w:style w:type="paragraph" w:customStyle="1" w:styleId="style14">
    <w:name w:val="style14"/>
    <w:basedOn w:val="Normal"/>
    <w:qFormat/>
    <w:rsid w:val="00FC5556"/>
  </w:style>
  <w:style w:type="paragraph" w:customStyle="1" w:styleId="CardTagCite1Char">
    <w:name w:val="Card Tag + Cite #1 Char"/>
    <w:basedOn w:val="Normal"/>
    <w:qFormat/>
    <w:rsid w:val="00FC5556"/>
  </w:style>
  <w:style w:type="paragraph" w:customStyle="1" w:styleId="HotRoute0">
    <w:name w:val="Hot Route"/>
    <w:basedOn w:val="Normal"/>
    <w:qFormat/>
    <w:rsid w:val="00FC5556"/>
  </w:style>
  <w:style w:type="paragraph" w:customStyle="1" w:styleId="articlebody">
    <w:name w:val="articlebody"/>
    <w:basedOn w:val="Normal"/>
    <w:qFormat/>
    <w:rsid w:val="00FC5556"/>
  </w:style>
  <w:style w:type="character" w:customStyle="1" w:styleId="CiteCardCharCharCharCharCharCharCharChar">
    <w:name w:val="Cite_Card Char Char Char Char Char Char Char Char"/>
    <w:locked/>
    <w:rsid w:val="00FC5556"/>
  </w:style>
  <w:style w:type="paragraph" w:customStyle="1" w:styleId="CiteCardCharCharCharCharCharCharChar">
    <w:name w:val="Cite_Card Char Char Char Char Char Char Char"/>
    <w:autoRedefine/>
    <w:qFormat/>
    <w:rsid w:val="00FC5556"/>
  </w:style>
  <w:style w:type="paragraph" w:customStyle="1" w:styleId="foldie">
    <w:name w:val="foldie"/>
    <w:basedOn w:val="CiteCardCharChar"/>
    <w:qFormat/>
    <w:rsid w:val="00FC5556"/>
  </w:style>
  <w:style w:type="paragraph" w:customStyle="1" w:styleId="billtextsection">
    <w:name w:val="bill_text_section"/>
    <w:basedOn w:val="Normal"/>
    <w:next w:val="HotRoute0"/>
    <w:qFormat/>
    <w:rsid w:val="00FC5556"/>
  </w:style>
  <w:style w:type="paragraph" w:customStyle="1" w:styleId="wp-caption-text">
    <w:name w:val="wp-caption-text"/>
    <w:basedOn w:val="Normal"/>
    <w:qFormat/>
    <w:rsid w:val="00FC5556"/>
  </w:style>
  <w:style w:type="character" w:customStyle="1" w:styleId="CiteNormalChar">
    <w:name w:val="Cite Normal Char"/>
    <w:locked/>
    <w:rsid w:val="00FC5556"/>
  </w:style>
  <w:style w:type="paragraph" w:customStyle="1" w:styleId="CiteNormal">
    <w:name w:val="Cite Normal"/>
    <w:basedOn w:val="Normal"/>
    <w:next w:val="CiteCardCharCharCharCharCharCharChar"/>
    <w:autoRedefine/>
    <w:qFormat/>
    <w:rsid w:val="00FC5556"/>
  </w:style>
  <w:style w:type="paragraph" w:customStyle="1" w:styleId="Pa3">
    <w:name w:val="Pa3"/>
    <w:basedOn w:val="Normal"/>
    <w:next w:val="foldie"/>
    <w:uiPriority w:val="99"/>
    <w:qFormat/>
    <w:rsid w:val="00FC5556"/>
  </w:style>
  <w:style w:type="character" w:customStyle="1" w:styleId="Debate-CardTagandCite-F6Char">
    <w:name w:val="Debate- Card Tag and Cite- F6 Char"/>
    <w:locked/>
    <w:rsid w:val="00FC5556"/>
  </w:style>
  <w:style w:type="paragraph" w:customStyle="1" w:styleId="Debate-CardTagandCite-F6">
    <w:name w:val="Debate- Card Tag and Cite- F6"/>
    <w:basedOn w:val="Normal"/>
    <w:qFormat/>
    <w:rsid w:val="00FC5556"/>
  </w:style>
  <w:style w:type="character" w:customStyle="1" w:styleId="BoldUnderlineChar0">
    <w:name w:val="BoldUnderline Char"/>
    <w:locked/>
    <w:rsid w:val="00FC5556"/>
  </w:style>
  <w:style w:type="character" w:customStyle="1" w:styleId="StyleStyle411ptBoldBorderSinglesolidlineAuto0Char">
    <w:name w:val="Style Style4 + 11 pt Bold Border: : (Single solid line Auto  0.... Char"/>
    <w:locked/>
    <w:rsid w:val="00FC5556"/>
  </w:style>
  <w:style w:type="paragraph" w:customStyle="1" w:styleId="StyleStyle411ptBoldBorderSinglesolidlineAuto0">
    <w:name w:val="Style Style4 + 11 pt Bold Border: : (Single solid line Auto  0...."/>
    <w:basedOn w:val="Normal"/>
    <w:qFormat/>
    <w:rsid w:val="00FC5556"/>
  </w:style>
  <w:style w:type="character" w:customStyle="1" w:styleId="BoldunderlineChar1">
    <w:name w:val="Bold underline Char"/>
    <w:locked/>
    <w:rsid w:val="00FC5556"/>
  </w:style>
  <w:style w:type="paragraph" w:customStyle="1" w:styleId="Boldunderline0">
    <w:name w:val="Bold underline"/>
    <w:basedOn w:val="Normal"/>
    <w:qFormat/>
    <w:rsid w:val="00FC5556"/>
  </w:style>
  <w:style w:type="character" w:customStyle="1" w:styleId="Style2Char">
    <w:name w:val="Style2 Char"/>
    <w:locked/>
    <w:rsid w:val="00FC5556"/>
  </w:style>
  <w:style w:type="paragraph" w:customStyle="1" w:styleId="Style2">
    <w:name w:val="Style2"/>
    <w:basedOn w:val="Normal"/>
    <w:qFormat/>
    <w:rsid w:val="00FC5556"/>
  </w:style>
  <w:style w:type="paragraph" w:customStyle="1" w:styleId="BLOCKTITLE3">
    <w:name w:val="BLOCK TITLE"/>
    <w:basedOn w:val="Normal"/>
    <w:qFormat/>
    <w:rsid w:val="00FC5556"/>
  </w:style>
  <w:style w:type="paragraph" w:customStyle="1" w:styleId="StyleNormalWeb10pt">
    <w:name w:val="Style Normal (Web) + 10 pt"/>
    <w:basedOn w:val="Normal"/>
    <w:qFormat/>
    <w:rsid w:val="00FC5556"/>
  </w:style>
  <w:style w:type="paragraph" w:customStyle="1" w:styleId="BlockHeadings">
    <w:name w:val="Block Headings"/>
    <w:next w:val="Boldunderline0"/>
    <w:qFormat/>
    <w:rsid w:val="00FC5556"/>
  </w:style>
  <w:style w:type="character" w:customStyle="1" w:styleId="cardChar0">
    <w:name w:val="%card Char"/>
    <w:locked/>
    <w:rsid w:val="00FC5556"/>
  </w:style>
  <w:style w:type="paragraph" w:customStyle="1" w:styleId="card">
    <w:name w:val="%card"/>
    <w:basedOn w:val="Normal"/>
    <w:qFormat/>
    <w:rsid w:val="00FC5556"/>
  </w:style>
  <w:style w:type="paragraph" w:customStyle="1" w:styleId="SmallNormal">
    <w:name w:val="Small Normal"/>
    <w:basedOn w:val="Normal"/>
    <w:next w:val="BLOCKTITLE3"/>
    <w:qFormat/>
    <w:rsid w:val="00FC5556"/>
  </w:style>
  <w:style w:type="paragraph" w:customStyle="1" w:styleId="p1">
    <w:name w:val="p1"/>
    <w:basedOn w:val="Normal"/>
    <w:qFormat/>
    <w:rsid w:val="00FC5556"/>
  </w:style>
  <w:style w:type="character" w:customStyle="1" w:styleId="UnunderlinedTextChar">
    <w:name w:val="Ununderlined Text Char"/>
    <w:locked/>
    <w:rsid w:val="00FC5556"/>
  </w:style>
  <w:style w:type="paragraph" w:customStyle="1" w:styleId="UnunderlinedText">
    <w:name w:val="Ununderlined Text"/>
    <w:basedOn w:val="Normal"/>
    <w:autoRedefine/>
    <w:qFormat/>
    <w:rsid w:val="00FC5556"/>
  </w:style>
  <w:style w:type="character" w:customStyle="1" w:styleId="RegularChar">
    <w:name w:val="Regular Char"/>
    <w:locked/>
    <w:rsid w:val="00FC5556"/>
  </w:style>
  <w:style w:type="paragraph" w:customStyle="1" w:styleId="Regular">
    <w:name w:val="Regular"/>
    <w:qFormat/>
    <w:rsid w:val="00FC5556"/>
  </w:style>
  <w:style w:type="character" w:customStyle="1" w:styleId="ReallyfuckingsmallCharCharCharChar">
    <w:name w:val="Really fucking small Char Char Char Char"/>
    <w:locked/>
    <w:rsid w:val="00FC5556"/>
  </w:style>
  <w:style w:type="paragraph" w:customStyle="1" w:styleId="ReallyfuckingsmallCharCharChar">
    <w:name w:val="Really fucking small Char Char Char"/>
    <w:basedOn w:val="Normal"/>
    <w:qFormat/>
    <w:rsid w:val="00FC5556"/>
  </w:style>
  <w:style w:type="character" w:customStyle="1" w:styleId="CardDownx1Char">
    <w:name w:val="CardDown x1 Char"/>
    <w:locked/>
    <w:rsid w:val="00FC5556"/>
  </w:style>
  <w:style w:type="paragraph" w:customStyle="1" w:styleId="CardDownx1">
    <w:name w:val="CardDown x1"/>
    <w:basedOn w:val="Normal"/>
    <w:qFormat/>
    <w:rsid w:val="00FC5556"/>
  </w:style>
  <w:style w:type="paragraph" w:customStyle="1" w:styleId="CardDownx15">
    <w:name w:val="CardDown x1.5"/>
    <w:basedOn w:val="Normal"/>
    <w:qFormat/>
    <w:rsid w:val="00FC5556"/>
  </w:style>
  <w:style w:type="character" w:customStyle="1" w:styleId="ReallyfuckingsmallChar">
    <w:name w:val="Really fucking small Char"/>
    <w:locked/>
    <w:rsid w:val="00FC5556"/>
  </w:style>
  <w:style w:type="paragraph" w:customStyle="1" w:styleId="Reallyfuckingsmall">
    <w:name w:val="Really fucking small"/>
    <w:basedOn w:val="Normal"/>
    <w:qFormat/>
    <w:rsid w:val="00FC5556"/>
  </w:style>
  <w:style w:type="character" w:customStyle="1" w:styleId="FullCiteChar">
    <w:name w:val="Full Cite Char"/>
    <w:locked/>
    <w:rsid w:val="00FC5556"/>
  </w:style>
  <w:style w:type="paragraph" w:customStyle="1" w:styleId="FullCite">
    <w:name w:val="Full Cite"/>
    <w:basedOn w:val="Normal"/>
    <w:next w:val="Normal"/>
    <w:qFormat/>
    <w:rsid w:val="00FC5556"/>
  </w:style>
  <w:style w:type="paragraph" w:customStyle="1" w:styleId="CiteTag">
    <w:name w:val="Cite/Tag"/>
    <w:basedOn w:val="Normal"/>
    <w:qFormat/>
    <w:rsid w:val="00FC5556"/>
  </w:style>
  <w:style w:type="paragraph" w:customStyle="1" w:styleId="cardtext4">
    <w:name w:val="cardtext"/>
    <w:basedOn w:val="Normal"/>
    <w:qFormat/>
    <w:rsid w:val="00FC5556"/>
  </w:style>
  <w:style w:type="paragraph" w:customStyle="1" w:styleId="Heading5SizeDown">
    <w:name w:val="Heading 5 Size Down"/>
    <w:basedOn w:val="Normal"/>
    <w:autoRedefine/>
    <w:qFormat/>
    <w:rsid w:val="00FC5556"/>
  </w:style>
  <w:style w:type="character" w:customStyle="1" w:styleId="evidencetextChar">
    <w:name w:val="evidence text Char"/>
    <w:locked/>
    <w:rsid w:val="00FC5556"/>
  </w:style>
  <w:style w:type="character" w:customStyle="1" w:styleId="StyleStyleArialNarrow9ptLeft-075ArialNarrowChar">
    <w:name w:val="Style Style Arial Narrow 9 pt Left:  -0.75&quot; + Arial Narrow Char"/>
    <w:locked/>
    <w:rsid w:val="00FC5556"/>
  </w:style>
  <w:style w:type="paragraph" w:customStyle="1" w:styleId="StyleStyleArialNarrow9ptLeft-075ArialNarrow">
    <w:name w:val="Style Style Arial Narrow 9 pt Left:  -0.75&quot; + Arial Narrow"/>
    <w:basedOn w:val="Normal"/>
    <w:qFormat/>
    <w:rsid w:val="00FC5556"/>
  </w:style>
  <w:style w:type="character" w:customStyle="1" w:styleId="StyleStyleCardTextLeft-075Right0Char">
    <w:name w:val="Style Style Card Text + Left:  -0.75&quot; + Right:  0&quot; Char"/>
    <w:locked/>
    <w:rsid w:val="00FC5556"/>
  </w:style>
  <w:style w:type="paragraph" w:customStyle="1" w:styleId="StyleStyleCardTextLeft-075Right0">
    <w:name w:val="Style Style Card Text + Left:  -0.75&quot; + Right:  0&quot;"/>
    <w:basedOn w:val="Normal"/>
    <w:autoRedefine/>
    <w:qFormat/>
    <w:rsid w:val="00FC5556"/>
  </w:style>
  <w:style w:type="paragraph" w:customStyle="1" w:styleId="ecxmsonormal">
    <w:name w:val="ecxmsonormal"/>
    <w:basedOn w:val="Normal"/>
    <w:qFormat/>
    <w:rsid w:val="00FC5556"/>
  </w:style>
  <w:style w:type="character" w:customStyle="1" w:styleId="DebateUnderlineBoldChar">
    <w:name w:val="Debate Underline Bold Char"/>
    <w:locked/>
    <w:rsid w:val="00FC5556"/>
  </w:style>
  <w:style w:type="paragraph" w:customStyle="1" w:styleId="DebateUnderlineBold">
    <w:name w:val="Debate Underline Bold"/>
    <w:basedOn w:val="Normal"/>
    <w:next w:val="StyleStyleArialNarrow9ptLeft-075ArialNarrow"/>
    <w:qFormat/>
    <w:rsid w:val="00FC5556"/>
  </w:style>
  <w:style w:type="character" w:customStyle="1" w:styleId="StyleArialNarrow12ptBoldLeft-075Char">
    <w:name w:val="Style Arial Narrow 12 pt Bold Left:  -0.75&quot; Char"/>
    <w:locked/>
    <w:rsid w:val="00FC5556"/>
  </w:style>
  <w:style w:type="paragraph" w:customStyle="1" w:styleId="StyleArialNarrow12ptBoldLeft-075">
    <w:name w:val="Style Arial Narrow 12 pt Bold Left:  -0.75&quot;"/>
    <w:basedOn w:val="Normal"/>
    <w:next w:val="StyleStyleCardTextLeft-075Right0"/>
    <w:qFormat/>
    <w:rsid w:val="00FC5556"/>
  </w:style>
  <w:style w:type="character" w:customStyle="1" w:styleId="StyleStyleevidencetextBorderSinglesolidlineAuto05Char">
    <w:name w:val="Style Style evidence text + Border: : (Single solid line Auto  0.5 ... Char"/>
    <w:locked/>
    <w:rsid w:val="00FC5556"/>
  </w:style>
  <w:style w:type="paragraph" w:customStyle="1" w:styleId="StyleStyleevidencetextBorderSinglesolidlineAuto05">
    <w:name w:val="Style Style evidence text + Border: : (Single solid line Auto  0.5 ..."/>
    <w:basedOn w:val="Normal"/>
    <w:qFormat/>
    <w:rsid w:val="00FC5556"/>
  </w:style>
  <w:style w:type="character" w:customStyle="1" w:styleId="StyleevidencetextBorderSinglesolidlineAuto05ptLChar">
    <w:name w:val="Style evidence text + Border: : (Single solid line Auto  0.5 pt L... Char"/>
    <w:locked/>
    <w:rsid w:val="00FC5556"/>
  </w:style>
  <w:style w:type="paragraph" w:customStyle="1" w:styleId="StyleevidencetextBorderSinglesolidlineAuto05ptL">
    <w:name w:val="Style evidence text + Border: : (Single solid line Auto  0.5 pt L..."/>
    <w:basedOn w:val="Normal"/>
    <w:qFormat/>
    <w:rsid w:val="00FC5556"/>
  </w:style>
  <w:style w:type="character" w:customStyle="1" w:styleId="HighlightingChar">
    <w:name w:val="Highlighting Char"/>
    <w:locked/>
    <w:rsid w:val="00FC5556"/>
  </w:style>
  <w:style w:type="paragraph" w:customStyle="1" w:styleId="Highlighting">
    <w:name w:val="Highlighting"/>
    <w:basedOn w:val="Normal"/>
    <w:autoRedefine/>
    <w:qFormat/>
    <w:rsid w:val="00FC5556"/>
  </w:style>
  <w:style w:type="paragraph" w:customStyle="1" w:styleId="CiteCharCharCharChar">
    <w:name w:val="Cite Char Char Char Char"/>
    <w:basedOn w:val="Normal"/>
    <w:next w:val="Normal"/>
    <w:qFormat/>
    <w:rsid w:val="00FC5556"/>
  </w:style>
  <w:style w:type="character" w:customStyle="1" w:styleId="UnderliningCharChar1CharCharChar">
    <w:name w:val="Underlining Char Char1 Char Char Char"/>
    <w:locked/>
    <w:rsid w:val="00FC5556"/>
  </w:style>
  <w:style w:type="paragraph" w:customStyle="1" w:styleId="UnderliningCharChar1CharChar">
    <w:name w:val="Underlining Char Char1 Char Char"/>
    <w:basedOn w:val="Normal"/>
    <w:next w:val="Normal"/>
    <w:qFormat/>
    <w:rsid w:val="00FC5556"/>
  </w:style>
  <w:style w:type="character" w:customStyle="1" w:styleId="CiteCharCharCharCharCharChar">
    <w:name w:val="Cite Char Char Char Char Char Char"/>
    <w:locked/>
    <w:rsid w:val="00FC5556"/>
  </w:style>
  <w:style w:type="paragraph" w:customStyle="1" w:styleId="CiteCharCharCharCharChar">
    <w:name w:val="Cite Char Char Char Char Char"/>
    <w:basedOn w:val="Normal"/>
    <w:next w:val="Normal"/>
    <w:qFormat/>
    <w:rsid w:val="00FC5556"/>
  </w:style>
  <w:style w:type="character" w:customStyle="1" w:styleId="UnderliningCharCharChar">
    <w:name w:val="Underlining Char Char Char"/>
    <w:locked/>
    <w:rsid w:val="00FC5556"/>
  </w:style>
  <w:style w:type="paragraph" w:customStyle="1" w:styleId="UnderliningCharChar">
    <w:name w:val="Underlining Char Char"/>
    <w:basedOn w:val="Normal"/>
    <w:next w:val="Normal"/>
    <w:qFormat/>
    <w:rsid w:val="00FC5556"/>
  </w:style>
  <w:style w:type="paragraph" w:customStyle="1" w:styleId="Style12">
    <w:name w:val="Style 12"/>
    <w:qFormat/>
    <w:rsid w:val="00FC5556"/>
  </w:style>
  <w:style w:type="paragraph" w:customStyle="1" w:styleId="Style7">
    <w:name w:val="Style 7"/>
    <w:qFormat/>
    <w:rsid w:val="00FC5556"/>
  </w:style>
  <w:style w:type="paragraph" w:customStyle="1" w:styleId="Style9">
    <w:name w:val="Style 9"/>
    <w:qFormat/>
    <w:rsid w:val="00FC5556"/>
  </w:style>
  <w:style w:type="paragraph" w:customStyle="1" w:styleId="Emphasis3">
    <w:name w:val="Emphasis3"/>
    <w:qFormat/>
    <w:rsid w:val="00FC5556"/>
  </w:style>
  <w:style w:type="paragraph" w:customStyle="1" w:styleId="UnderlinedCard0">
    <w:name w:val="Underlined Card"/>
    <w:basedOn w:val="Normal"/>
    <w:qFormat/>
    <w:rsid w:val="00FC5556"/>
  </w:style>
  <w:style w:type="paragraph" w:customStyle="1" w:styleId="SmallCard">
    <w:name w:val="Small Card"/>
    <w:basedOn w:val="Normal"/>
    <w:qFormat/>
    <w:rsid w:val="00FC5556"/>
  </w:style>
  <w:style w:type="paragraph" w:customStyle="1" w:styleId="BreifTitle">
    <w:name w:val="Breif Title"/>
    <w:basedOn w:val="Normal"/>
    <w:autoRedefine/>
    <w:qFormat/>
    <w:rsid w:val="00FC5556"/>
  </w:style>
  <w:style w:type="paragraph" w:customStyle="1" w:styleId="Normal10pt">
    <w:name w:val="Normal + 10 pt"/>
    <w:basedOn w:val="Normal"/>
    <w:qFormat/>
    <w:rsid w:val="00FC5556"/>
  </w:style>
  <w:style w:type="paragraph" w:customStyle="1" w:styleId="formfldssel">
    <w:name w:val="formfldssel"/>
    <w:basedOn w:val="Normal"/>
    <w:qFormat/>
    <w:rsid w:val="00FC5556"/>
  </w:style>
  <w:style w:type="paragraph" w:customStyle="1" w:styleId="hpleftlk">
    <w:name w:val="hpleftlk"/>
    <w:basedOn w:val="Normal"/>
    <w:qFormat/>
    <w:rsid w:val="00FC5556"/>
  </w:style>
  <w:style w:type="paragraph" w:customStyle="1" w:styleId="lblu">
    <w:name w:val="lblu"/>
    <w:basedOn w:val="Normal"/>
    <w:qFormat/>
    <w:rsid w:val="00FC5556"/>
  </w:style>
  <w:style w:type="paragraph" w:customStyle="1" w:styleId="Underlinestyle">
    <w:name w:val="Underlinestyle"/>
    <w:basedOn w:val="Normal"/>
    <w:qFormat/>
    <w:rsid w:val="00FC5556"/>
  </w:style>
  <w:style w:type="paragraph" w:customStyle="1" w:styleId="DebateCiteCharChar">
    <w:name w:val="Debate Cite Char Char"/>
    <w:basedOn w:val="Normal"/>
    <w:autoRedefine/>
    <w:qFormat/>
    <w:rsid w:val="00FC5556"/>
  </w:style>
  <w:style w:type="paragraph" w:customStyle="1" w:styleId="StyleTagandCiteFranklinGothicDemi">
    <w:name w:val="Style Tag and Cite + Franklin Gothic Demi"/>
    <w:basedOn w:val="Index"/>
    <w:autoRedefine/>
    <w:qFormat/>
    <w:rsid w:val="00FC5556"/>
  </w:style>
  <w:style w:type="paragraph" w:customStyle="1" w:styleId="StyleStyleTagandCiteFranklinGothicDemi11pt">
    <w:name w:val="Style Style Tag and Cite + Franklin Gothic Demi + 11 pt"/>
    <w:basedOn w:val="StyleTagandCiteFranklinGothicDemi"/>
    <w:autoRedefine/>
    <w:qFormat/>
    <w:rsid w:val="00FC5556"/>
  </w:style>
  <w:style w:type="paragraph" w:customStyle="1" w:styleId="TagCite1">
    <w:name w:val="Tag/Cite"/>
    <w:basedOn w:val="Normal"/>
    <w:qFormat/>
    <w:rsid w:val="00FC5556"/>
  </w:style>
  <w:style w:type="paragraph" w:customStyle="1" w:styleId="CiteCard0">
    <w:name w:val="Cite/Card"/>
    <w:basedOn w:val="Normal"/>
    <w:qFormat/>
    <w:rsid w:val="00FC5556"/>
  </w:style>
  <w:style w:type="paragraph" w:customStyle="1" w:styleId="tagCharCharCharCharCharCharChar">
    <w:name w:val="tag Char Char Char Char Char Char Char"/>
    <w:basedOn w:val="Normal"/>
    <w:qFormat/>
    <w:rsid w:val="00FC5556"/>
  </w:style>
  <w:style w:type="paragraph" w:customStyle="1" w:styleId="title-bold-medium">
    <w:name w:val="title-bold-medium"/>
    <w:basedOn w:val="Normal"/>
    <w:qFormat/>
    <w:rsid w:val="00FC5556"/>
  </w:style>
  <w:style w:type="paragraph" w:customStyle="1" w:styleId="lact">
    <w:name w:val="lact"/>
    <w:basedOn w:val="Normal"/>
    <w:qFormat/>
    <w:rsid w:val="00FC5556"/>
  </w:style>
  <w:style w:type="paragraph" w:customStyle="1" w:styleId="shellscontentions">
    <w:name w:val="shells/contentions"/>
    <w:qFormat/>
    <w:rsid w:val="00FC5556"/>
  </w:style>
  <w:style w:type="paragraph" w:customStyle="1" w:styleId="BriefTitle1">
    <w:name w:val="Brief Title 1"/>
    <w:basedOn w:val="Normal"/>
    <w:qFormat/>
    <w:rsid w:val="00FC5556"/>
  </w:style>
  <w:style w:type="paragraph" w:customStyle="1" w:styleId="TagCiteChar0">
    <w:name w:val="Tag/Cite Char"/>
    <w:basedOn w:val="Normal"/>
    <w:qFormat/>
    <w:rsid w:val="00FC5556"/>
  </w:style>
  <w:style w:type="paragraph" w:customStyle="1" w:styleId="ShellTitles">
    <w:name w:val="ShellTitles"/>
    <w:basedOn w:val="Normal"/>
    <w:qFormat/>
    <w:rsid w:val="00FC5556"/>
  </w:style>
  <w:style w:type="paragraph" w:customStyle="1" w:styleId="maintext">
    <w:name w:val="maintext"/>
    <w:basedOn w:val="Normal"/>
    <w:qFormat/>
    <w:rsid w:val="00FC5556"/>
  </w:style>
  <w:style w:type="paragraph" w:customStyle="1" w:styleId="ToRead">
    <w:name w:val="To Read"/>
    <w:basedOn w:val="Normal"/>
    <w:qFormat/>
    <w:rsid w:val="00FC5556"/>
  </w:style>
  <w:style w:type="paragraph" w:customStyle="1" w:styleId="Style20">
    <w:name w:val="Style 2"/>
    <w:basedOn w:val="Normal"/>
    <w:qFormat/>
    <w:rsid w:val="00FC5556"/>
  </w:style>
  <w:style w:type="paragraph" w:customStyle="1" w:styleId="Style40">
    <w:name w:val="Style 4"/>
    <w:basedOn w:val="Normal"/>
    <w:qFormat/>
    <w:rsid w:val="00FC5556"/>
  </w:style>
  <w:style w:type="paragraph" w:customStyle="1" w:styleId="CM10">
    <w:name w:val="CM10"/>
    <w:basedOn w:val="Normal"/>
    <w:next w:val="ShellTitles"/>
    <w:qFormat/>
    <w:rsid w:val="00FC5556"/>
  </w:style>
  <w:style w:type="paragraph" w:customStyle="1" w:styleId="OffensiveLanguage">
    <w:name w:val="Offensive Language"/>
    <w:basedOn w:val="Normal"/>
    <w:next w:val="Normal"/>
    <w:qFormat/>
    <w:rsid w:val="00FC5556"/>
  </w:style>
  <w:style w:type="paragraph" w:customStyle="1" w:styleId="clearformatting0">
    <w:name w:val="clear formatting"/>
    <w:basedOn w:val="Normal"/>
    <w:next w:val="ToRead"/>
    <w:qFormat/>
    <w:rsid w:val="00FC5556"/>
  </w:style>
  <w:style w:type="paragraph" w:customStyle="1" w:styleId="Style18">
    <w:name w:val="Style 18"/>
    <w:next w:val="Style20"/>
    <w:uiPriority w:val="99"/>
    <w:qFormat/>
    <w:rsid w:val="00FC5556"/>
  </w:style>
  <w:style w:type="paragraph" w:customStyle="1" w:styleId="formfld">
    <w:name w:val="formfld"/>
    <w:basedOn w:val="Normal"/>
    <w:next w:val="Style40"/>
    <w:qFormat/>
    <w:rsid w:val="00FC5556"/>
  </w:style>
  <w:style w:type="paragraph" w:customStyle="1" w:styleId="Caption3">
    <w:name w:val="Caption3"/>
    <w:basedOn w:val="Normal"/>
    <w:next w:val="CM10"/>
    <w:qFormat/>
    <w:rsid w:val="00FC5556"/>
  </w:style>
  <w:style w:type="paragraph" w:customStyle="1" w:styleId="teaserpermalink">
    <w:name w:val="teaser_permalink"/>
    <w:basedOn w:val="Normal"/>
    <w:next w:val="OffensiveLanguage"/>
    <w:qFormat/>
    <w:rsid w:val="00FC5556"/>
  </w:style>
  <w:style w:type="character" w:styleId="CommentReference">
    <w:name w:val="annotation reference"/>
    <w:basedOn w:val="DefaultParagraphFont"/>
    <w:uiPriority w:val="99"/>
    <w:unhideWhenUsed/>
    <w:rsid w:val="00FC5556"/>
    <w:rPr>
      <w:sz w:val="16"/>
      <w:szCs w:val="16"/>
    </w:rPr>
  </w:style>
  <w:style w:type="character" w:styleId="BookTitle">
    <w:name w:val="Book Title"/>
    <w:basedOn w:val="DefaultParagraphFont"/>
    <w:qFormat/>
    <w:rsid w:val="00FC5556"/>
    <w:rPr>
      <w:b/>
      <w:bCs/>
      <w:i/>
      <w:iCs/>
      <w:spacing w:val="5"/>
    </w:rPr>
  </w:style>
  <w:style w:type="character" w:customStyle="1" w:styleId="Heading7Char1">
    <w:name w:val="Heading 7 Char1"/>
    <w:basedOn w:val="DefaultParagraphFont"/>
    <w:semiHidden/>
    <w:rsid w:val="00FC5556"/>
  </w:style>
  <w:style w:type="character" w:customStyle="1" w:styleId="Heading8Char1">
    <w:name w:val="Heading 8 Char1"/>
    <w:basedOn w:val="DefaultParagraphFont"/>
    <w:semiHidden/>
    <w:rsid w:val="00FC5556"/>
  </w:style>
  <w:style w:type="character" w:customStyle="1" w:styleId="Heading9Char1">
    <w:name w:val="Heading 9 Char1"/>
    <w:basedOn w:val="DefaultParagraphFont"/>
    <w:semiHidden/>
    <w:rsid w:val="00FC5556"/>
  </w:style>
  <w:style w:type="character" w:customStyle="1" w:styleId="FooterChar1">
    <w:name w:val="Footer Char1"/>
    <w:basedOn w:val="DefaultParagraphFont"/>
    <w:uiPriority w:val="99"/>
    <w:rsid w:val="00FC5556"/>
  </w:style>
  <w:style w:type="character" w:customStyle="1" w:styleId="sup1">
    <w:name w:val="sup1"/>
    <w:rsid w:val="00FC5556"/>
  </w:style>
  <w:style w:type="character" w:customStyle="1" w:styleId="pgnum1">
    <w:name w:val="pgnum1"/>
    <w:rsid w:val="00FC5556"/>
  </w:style>
  <w:style w:type="character" w:customStyle="1" w:styleId="nw">
    <w:name w:val="nw"/>
    <w:rsid w:val="00FC5556"/>
  </w:style>
  <w:style w:type="character" w:customStyle="1" w:styleId="CardsHighlight">
    <w:name w:val="Cards Highlight"/>
    <w:uiPriority w:val="1"/>
    <w:rsid w:val="00FC5556"/>
  </w:style>
  <w:style w:type="character" w:customStyle="1" w:styleId="caps">
    <w:name w:val="caps"/>
    <w:rsid w:val="00FC5556"/>
  </w:style>
  <w:style w:type="character" w:customStyle="1" w:styleId="apple">
    <w:name w:val="apple"/>
    <w:rsid w:val="00FC5556"/>
  </w:style>
  <w:style w:type="character" w:customStyle="1" w:styleId="CitesChar1">
    <w:name w:val="Cites Char1"/>
    <w:rsid w:val="00FC5556"/>
  </w:style>
  <w:style w:type="character" w:customStyle="1" w:styleId="CardsFont12ptCharCharCharCharCharCharCharCharCharCharChar">
    <w:name w:val="Cards + Font: 12 pt Char Char Char Char Char Char Char Char Char Char Char"/>
    <w:rsid w:val="00FC5556"/>
  </w:style>
  <w:style w:type="character" w:customStyle="1" w:styleId="AuthorChar">
    <w:name w:val="Author Char"/>
    <w:rsid w:val="00FC5556"/>
  </w:style>
  <w:style w:type="character" w:customStyle="1" w:styleId="term1">
    <w:name w:val="term1"/>
    <w:rsid w:val="00FC5556"/>
  </w:style>
  <w:style w:type="character" w:customStyle="1" w:styleId="BoldUnderlining">
    <w:name w:val="Bold Underlining"/>
    <w:rsid w:val="00FC5556"/>
  </w:style>
  <w:style w:type="character" w:customStyle="1" w:styleId="inhoud">
    <w:name w:val="inhoud"/>
    <w:rsid w:val="00FC5556"/>
  </w:style>
  <w:style w:type="character" w:customStyle="1" w:styleId="CardsUnderlined">
    <w:name w:val="Cards Underlined"/>
    <w:qFormat/>
    <w:rsid w:val="00FC5556"/>
  </w:style>
  <w:style w:type="character" w:customStyle="1" w:styleId="Cites-AuthorDate">
    <w:name w:val="Cites-Author/Date"/>
    <w:qFormat/>
    <w:rsid w:val="00FC5556"/>
  </w:style>
  <w:style w:type="character" w:customStyle="1" w:styleId="Highlight">
    <w:name w:val="Highlight"/>
    <w:uiPriority w:val="1"/>
    <w:qFormat/>
    <w:rsid w:val="00FC5556"/>
  </w:style>
  <w:style w:type="character" w:customStyle="1" w:styleId="Boxout">
    <w:name w:val="Box out"/>
    <w:uiPriority w:val="1"/>
    <w:qFormat/>
    <w:rsid w:val="00FC5556"/>
  </w:style>
  <w:style w:type="character" w:customStyle="1" w:styleId="StyleCardtextChar10pt">
    <w:name w:val="Style Card text Char + 10 pt"/>
    <w:rsid w:val="00FC5556"/>
  </w:style>
  <w:style w:type="character" w:customStyle="1" w:styleId="UnderliningChar2">
    <w:name w:val="Underlining Char2"/>
    <w:rsid w:val="00FC5556"/>
  </w:style>
  <w:style w:type="paragraph" w:styleId="PlainText">
    <w:name w:val="Plain Text"/>
    <w:basedOn w:val="Normal"/>
    <w:link w:val="PlainTextChar1"/>
    <w:unhideWhenUsed/>
    <w:rsid w:val="00FC5556"/>
    <w:rPr>
      <w:rFonts w:ascii="Consolas" w:hAnsi="Consolas" w:cs="Consolas"/>
      <w:sz w:val="21"/>
      <w:szCs w:val="21"/>
    </w:rPr>
  </w:style>
  <w:style w:type="character" w:customStyle="1" w:styleId="PlainTextChar1">
    <w:name w:val="Plain Text Char1"/>
    <w:basedOn w:val="DefaultParagraphFont"/>
    <w:link w:val="PlainText"/>
    <w:rsid w:val="00FC5556"/>
    <w:rPr>
      <w:rFonts w:ascii="Consolas" w:hAnsi="Consolas" w:cs="Consolas"/>
      <w:sz w:val="21"/>
      <w:szCs w:val="21"/>
    </w:rPr>
  </w:style>
  <w:style w:type="character" w:customStyle="1" w:styleId="UnderliningChar1">
    <w:name w:val="Underlining Char1"/>
    <w:rsid w:val="00FC5556"/>
  </w:style>
  <w:style w:type="character" w:customStyle="1" w:styleId="MicroTextChar0">
    <w:name w:val="MicroText Char"/>
    <w:rsid w:val="00FC5556"/>
  </w:style>
  <w:style w:type="character" w:customStyle="1" w:styleId="smcaps">
    <w:name w:val="smcaps"/>
    <w:rsid w:val="00FC5556"/>
  </w:style>
  <w:style w:type="character" w:customStyle="1" w:styleId="Style1Char2">
    <w:name w:val="Style1 Char2"/>
    <w:rsid w:val="00FC5556"/>
  </w:style>
  <w:style w:type="character" w:customStyle="1" w:styleId="inside-head1">
    <w:name w:val="inside-head1"/>
    <w:rsid w:val="00FC5556"/>
  </w:style>
  <w:style w:type="character" w:customStyle="1" w:styleId="datestamp1">
    <w:name w:val="datestamp1"/>
    <w:rsid w:val="00FC5556"/>
  </w:style>
  <w:style w:type="character" w:customStyle="1" w:styleId="pagetools1">
    <w:name w:val="pagetools1"/>
    <w:rsid w:val="00FC5556"/>
  </w:style>
  <w:style w:type="character" w:customStyle="1" w:styleId="smallredtext">
    <w:name w:val="smallredtext"/>
    <w:rsid w:val="00FC5556"/>
  </w:style>
  <w:style w:type="character" w:customStyle="1" w:styleId="storyheading31">
    <w:name w:val="storyheading31"/>
    <w:rsid w:val="00FC5556"/>
  </w:style>
  <w:style w:type="character" w:customStyle="1" w:styleId="storydeck31">
    <w:name w:val="storydeck31"/>
    <w:rsid w:val="00FC5556"/>
  </w:style>
  <w:style w:type="character" w:customStyle="1" w:styleId="title1">
    <w:name w:val="title1"/>
    <w:rsid w:val="00FC5556"/>
  </w:style>
  <w:style w:type="character" w:customStyle="1" w:styleId="subtitle1">
    <w:name w:val="subtitle1"/>
    <w:rsid w:val="00FC5556"/>
  </w:style>
  <w:style w:type="character" w:customStyle="1" w:styleId="Title10">
    <w:name w:val="Title1"/>
    <w:rsid w:val="00FC5556"/>
  </w:style>
  <w:style w:type="character" w:customStyle="1" w:styleId="clsbiolink">
    <w:name w:val="clsbiolink"/>
    <w:rsid w:val="00FC5556"/>
  </w:style>
  <w:style w:type="character" w:customStyle="1" w:styleId="clssmaller">
    <w:name w:val="clssmaller"/>
    <w:rsid w:val="00FC5556"/>
  </w:style>
  <w:style w:type="character" w:customStyle="1" w:styleId="sm1">
    <w:name w:val="sm1"/>
    <w:rsid w:val="00FC5556"/>
  </w:style>
  <w:style w:type="character" w:customStyle="1" w:styleId="noindentChar">
    <w:name w:val="noindent Char"/>
    <w:rsid w:val="00FC5556"/>
  </w:style>
  <w:style w:type="character" w:customStyle="1" w:styleId="SmallChar1">
    <w:name w:val="Small Char1"/>
    <w:rsid w:val="00FC5556"/>
  </w:style>
  <w:style w:type="character" w:customStyle="1" w:styleId="fullcite0">
    <w:name w:val="fullcite"/>
    <w:rsid w:val="00FC5556"/>
  </w:style>
  <w:style w:type="character" w:customStyle="1" w:styleId="Style9ptThickunderline">
    <w:name w:val="Style 9 pt Thick underline"/>
    <w:rsid w:val="00FC5556"/>
  </w:style>
  <w:style w:type="character" w:customStyle="1" w:styleId="UnderlineChar1">
    <w:name w:val="Underline Char1"/>
    <w:rsid w:val="00FC5556"/>
  </w:style>
  <w:style w:type="character" w:customStyle="1" w:styleId="CardNotUnderlinedChar">
    <w:name w:val="Card Not Underlined Char"/>
    <w:rsid w:val="00FC5556"/>
  </w:style>
  <w:style w:type="character" w:customStyle="1" w:styleId="CardUnderlinedChar">
    <w:name w:val="Card Underlined Char"/>
    <w:rsid w:val="00FC5556"/>
  </w:style>
  <w:style w:type="character" w:customStyle="1" w:styleId="CardNotUnderlinedChar1">
    <w:name w:val="Card Not Underlined Char1"/>
    <w:rsid w:val="00FC5556"/>
  </w:style>
  <w:style w:type="character" w:customStyle="1" w:styleId="author0">
    <w:name w:val="author"/>
    <w:rsid w:val="00FC5556"/>
  </w:style>
  <w:style w:type="character" w:customStyle="1" w:styleId="IndexHeadersCharChar">
    <w:name w:val="Index Headers Char Char"/>
    <w:rsid w:val="00FC5556"/>
  </w:style>
  <w:style w:type="character" w:customStyle="1" w:styleId="SmallFontChar">
    <w:name w:val="Small Font Char"/>
    <w:rsid w:val="00FC5556"/>
  </w:style>
  <w:style w:type="character" w:customStyle="1" w:styleId="CircleChar1">
    <w:name w:val="Circle Char1"/>
    <w:rsid w:val="00FC5556"/>
  </w:style>
  <w:style w:type="character" w:customStyle="1" w:styleId="BoldUnderliningChar">
    <w:name w:val="Bold Underlining Char"/>
    <w:rsid w:val="00FC5556"/>
  </w:style>
  <w:style w:type="character" w:customStyle="1" w:styleId="textmedium">
    <w:name w:val="textmedium"/>
    <w:rsid w:val="00FC5556"/>
  </w:style>
  <w:style w:type="character" w:customStyle="1" w:styleId="CardTextChar2">
    <w:name w:val="Card Text Char"/>
    <w:rsid w:val="00FC5556"/>
  </w:style>
  <w:style w:type="character" w:customStyle="1" w:styleId="SmallText0">
    <w:name w:val="SmallText"/>
    <w:rsid w:val="00FC5556"/>
  </w:style>
  <w:style w:type="character" w:customStyle="1" w:styleId="citation">
    <w:name w:val="citation"/>
    <w:rsid w:val="00FC5556"/>
  </w:style>
  <w:style w:type="character" w:customStyle="1" w:styleId="justify">
    <w:name w:val="justify"/>
    <w:rsid w:val="00FC5556"/>
  </w:style>
  <w:style w:type="character" w:customStyle="1" w:styleId="SmallCardTextChar">
    <w:name w:val="Small Card Text Char"/>
    <w:rsid w:val="00FC5556"/>
  </w:style>
  <w:style w:type="paragraph" w:styleId="BodyTextIndent">
    <w:name w:val="Body Text Indent"/>
    <w:basedOn w:val="Normal"/>
    <w:link w:val="BodyTextIndentChar1"/>
    <w:unhideWhenUsed/>
    <w:rsid w:val="00FC5556"/>
    <w:pPr>
      <w:spacing w:after="120"/>
      <w:ind w:left="360"/>
    </w:pPr>
  </w:style>
  <w:style w:type="character" w:customStyle="1" w:styleId="BodyTextIndentChar1">
    <w:name w:val="Body Text Indent Char1"/>
    <w:basedOn w:val="DefaultParagraphFont"/>
    <w:link w:val="BodyTextIndent"/>
    <w:rsid w:val="00FC5556"/>
    <w:rPr>
      <w:rFonts w:ascii="Calibri" w:hAnsi="Calibri"/>
    </w:rPr>
  </w:style>
  <w:style w:type="paragraph" w:styleId="BodyText20">
    <w:name w:val="Body Text 2"/>
    <w:basedOn w:val="Normal"/>
    <w:link w:val="BodyText2Char1"/>
    <w:unhideWhenUsed/>
    <w:rsid w:val="00FC5556"/>
    <w:pPr>
      <w:spacing w:after="120" w:line="480" w:lineRule="auto"/>
    </w:pPr>
  </w:style>
  <w:style w:type="character" w:customStyle="1" w:styleId="BodyText2Char1">
    <w:name w:val="Body Text 2 Char1"/>
    <w:basedOn w:val="DefaultParagraphFont"/>
    <w:link w:val="BodyText20"/>
    <w:rsid w:val="00FC5556"/>
    <w:rPr>
      <w:rFonts w:ascii="Calibri" w:hAnsi="Calibri"/>
    </w:rPr>
  </w:style>
  <w:style w:type="character" w:customStyle="1" w:styleId="cardChar1">
    <w:name w:val="card Char1"/>
    <w:rsid w:val="00FC5556"/>
  </w:style>
  <w:style w:type="character" w:customStyle="1" w:styleId="tagChar3">
    <w:name w:val="tag Char3"/>
    <w:rsid w:val="00FC5556"/>
  </w:style>
  <w:style w:type="character" w:customStyle="1" w:styleId="medium-normal1">
    <w:name w:val="medium-normal1"/>
    <w:rsid w:val="00FC5556"/>
  </w:style>
  <w:style w:type="character" w:customStyle="1" w:styleId="inside-head">
    <w:name w:val="inside-head"/>
    <w:rsid w:val="00FC5556"/>
  </w:style>
  <w:style w:type="character" w:customStyle="1" w:styleId="awtw">
    <w:name w:val="awtw"/>
    <w:rsid w:val="00FC5556"/>
  </w:style>
  <w:style w:type="paragraph" w:styleId="Date">
    <w:name w:val="Date"/>
    <w:aliases w:val="date"/>
    <w:basedOn w:val="Normal"/>
    <w:next w:val="Normal"/>
    <w:link w:val="DateChar1"/>
    <w:unhideWhenUsed/>
    <w:rsid w:val="00FC5556"/>
  </w:style>
  <w:style w:type="character" w:customStyle="1" w:styleId="DateChar1">
    <w:name w:val="Date Char1"/>
    <w:aliases w:val="date Char1"/>
    <w:basedOn w:val="DefaultParagraphFont"/>
    <w:link w:val="Date"/>
    <w:rsid w:val="00FC5556"/>
    <w:rPr>
      <w:rFonts w:ascii="Calibri" w:hAnsi="Calibri"/>
    </w:rPr>
  </w:style>
  <w:style w:type="character" w:customStyle="1" w:styleId="slug-pub-date">
    <w:name w:val="slug-pub-date"/>
    <w:rsid w:val="00FC5556"/>
  </w:style>
  <w:style w:type="character" w:customStyle="1" w:styleId="slug-vol">
    <w:name w:val="slug-vol"/>
    <w:rsid w:val="00FC5556"/>
  </w:style>
  <w:style w:type="character" w:customStyle="1" w:styleId="slug-issue">
    <w:name w:val="slug-issue"/>
    <w:rsid w:val="00FC5556"/>
  </w:style>
  <w:style w:type="character" w:customStyle="1" w:styleId="slug-pages">
    <w:name w:val="slug-pages"/>
    <w:rsid w:val="00FC5556"/>
  </w:style>
  <w:style w:type="character" w:customStyle="1" w:styleId="CardText-Underlined">
    <w:name w:val="Card Text - Underlined"/>
    <w:rsid w:val="00FC5556"/>
  </w:style>
  <w:style w:type="character" w:customStyle="1" w:styleId="Citation-AuthorDate">
    <w:name w:val="Citation - Author/Date"/>
    <w:rsid w:val="00FC5556"/>
  </w:style>
  <w:style w:type="character" w:customStyle="1" w:styleId="CardsCharChar">
    <w:name w:val="Cards Char Char"/>
    <w:rsid w:val="00FC5556"/>
  </w:style>
  <w:style w:type="character" w:customStyle="1" w:styleId="CardsFont12ptCharChar">
    <w:name w:val="Cards + Font: 12 pt Char Char"/>
    <w:aliases w:val="Thick Underline Char Char,Cards + Font: 12 pt1,Thick Underline1"/>
    <w:rsid w:val="00FC5556"/>
  </w:style>
  <w:style w:type="character" w:customStyle="1" w:styleId="CitesCharChar">
    <w:name w:val="Cites Char Char"/>
    <w:rsid w:val="00FC5556"/>
  </w:style>
  <w:style w:type="character" w:customStyle="1" w:styleId="TagsCharChar">
    <w:name w:val="Tags Char Char"/>
    <w:rsid w:val="00FC5556"/>
  </w:style>
  <w:style w:type="character" w:customStyle="1" w:styleId="ld3">
    <w:name w:val="ld3"/>
    <w:rsid w:val="00FC5556"/>
  </w:style>
  <w:style w:type="character" w:customStyle="1" w:styleId="5Notunderlined">
    <w:name w:val="5 Not underlined"/>
    <w:rsid w:val="00FC5556"/>
  </w:style>
  <w:style w:type="character" w:customStyle="1" w:styleId="ssl0">
    <w:name w:val="ss_l0"/>
    <w:basedOn w:val="DefaultParagraphFont"/>
    <w:rsid w:val="00FC5556"/>
  </w:style>
  <w:style w:type="character" w:customStyle="1" w:styleId="postbody">
    <w:name w:val="postbody"/>
    <w:rsid w:val="00FC5556"/>
  </w:style>
  <w:style w:type="character" w:customStyle="1" w:styleId="ssl4">
    <w:name w:val="ss_l4"/>
    <w:rsid w:val="00FC5556"/>
  </w:style>
  <w:style w:type="character" w:customStyle="1" w:styleId="italic">
    <w:name w:val="italic"/>
    <w:rsid w:val="00FC5556"/>
  </w:style>
  <w:style w:type="character" w:customStyle="1" w:styleId="pmterms1">
    <w:name w:val="pmterms1"/>
    <w:rsid w:val="00FC5556"/>
  </w:style>
  <w:style w:type="character" w:customStyle="1" w:styleId="stylestylebold12pt">
    <w:name w:val="stylestylebold12pt"/>
    <w:rsid w:val="00FC5556"/>
  </w:style>
  <w:style w:type="paragraph" w:styleId="Quote">
    <w:name w:val="Quote"/>
    <w:basedOn w:val="Normal"/>
    <w:next w:val="Normal"/>
    <w:link w:val="QuoteChar1"/>
    <w:uiPriority w:val="29"/>
    <w:qFormat/>
    <w:rsid w:val="00FC5556"/>
    <w:pPr>
      <w:spacing w:before="200"/>
      <w:ind w:left="864" w:right="864"/>
      <w:jc w:val="center"/>
    </w:pPr>
    <w:rPr>
      <w:i/>
      <w:iCs/>
      <w:color w:val="404040" w:themeColor="text1" w:themeTint="BF"/>
    </w:rPr>
  </w:style>
  <w:style w:type="character" w:customStyle="1" w:styleId="QuoteChar1">
    <w:name w:val="Quote Char1"/>
    <w:basedOn w:val="DefaultParagraphFont"/>
    <w:link w:val="Quote"/>
    <w:uiPriority w:val="29"/>
    <w:rsid w:val="00FC5556"/>
    <w:rPr>
      <w:rFonts w:ascii="Calibri" w:hAnsi="Calibri"/>
      <w:i/>
      <w:iCs/>
      <w:color w:val="404040" w:themeColor="text1" w:themeTint="BF"/>
    </w:rPr>
  </w:style>
  <w:style w:type="character" w:customStyle="1" w:styleId="Highlightedunderline">
    <w:name w:val="Highlighted underline"/>
    <w:qFormat/>
    <w:rsid w:val="00FC5556"/>
  </w:style>
  <w:style w:type="character" w:customStyle="1" w:styleId="externaledithide">
    <w:name w:val="external_edit_hide"/>
    <w:rsid w:val="00FC5556"/>
  </w:style>
  <w:style w:type="character" w:customStyle="1" w:styleId="itxtrst">
    <w:name w:val="itxtrst"/>
    <w:rsid w:val="00FC5556"/>
  </w:style>
  <w:style w:type="character" w:customStyle="1" w:styleId="grey10">
    <w:name w:val="grey10"/>
    <w:rsid w:val="00FC5556"/>
  </w:style>
  <w:style w:type="character" w:customStyle="1" w:styleId="CharacterStyle20">
    <w:name w:val="Character Style 20"/>
    <w:rsid w:val="00FC5556"/>
  </w:style>
  <w:style w:type="character" w:customStyle="1" w:styleId="Style11ptUnderlineBorderSinglesolidlineAuto05pt">
    <w:name w:val="Style 11 pt Underline Border: : (Single solid line Auto  0.5 pt..."/>
    <w:rsid w:val="00FC5556"/>
  </w:style>
  <w:style w:type="character" w:customStyle="1" w:styleId="Style11ptBoldUnderline">
    <w:name w:val="Style 11 pt Bold Underline"/>
    <w:rsid w:val="00FC5556"/>
  </w:style>
  <w:style w:type="character" w:customStyle="1" w:styleId="A9">
    <w:name w:val="A9"/>
    <w:uiPriority w:val="99"/>
    <w:rsid w:val="00FC5556"/>
  </w:style>
  <w:style w:type="character" w:customStyle="1" w:styleId="CharChar3">
    <w:name w:val="Char Char3"/>
    <w:rsid w:val="00FC5556"/>
  </w:style>
  <w:style w:type="character" w:customStyle="1" w:styleId="A5">
    <w:name w:val="A5"/>
    <w:uiPriority w:val="99"/>
    <w:rsid w:val="00FC5556"/>
  </w:style>
  <w:style w:type="character" w:customStyle="1" w:styleId="underline1">
    <w:name w:val="underline1"/>
    <w:rsid w:val="00FC5556"/>
  </w:style>
  <w:style w:type="character" w:customStyle="1" w:styleId="see">
    <w:name w:val="see"/>
    <w:rsid w:val="00FC5556"/>
  </w:style>
  <w:style w:type="character" w:customStyle="1" w:styleId="CharacterStyle2">
    <w:name w:val="Character Style 2"/>
    <w:rsid w:val="00FC5556"/>
  </w:style>
  <w:style w:type="character" w:customStyle="1" w:styleId="lightblue">
    <w:name w:val="lightblue"/>
    <w:rsid w:val="00FC5556"/>
  </w:style>
  <w:style w:type="character" w:customStyle="1" w:styleId="CharChar11">
    <w:name w:val="Char Char11"/>
    <w:rsid w:val="00FC5556"/>
  </w:style>
  <w:style w:type="paragraph" w:styleId="CommentSubject">
    <w:name w:val="annotation subject"/>
    <w:basedOn w:val="CommentText"/>
    <w:next w:val="CommentText"/>
    <w:link w:val="CommentSubjectChar1"/>
    <w:uiPriority w:val="99"/>
    <w:unhideWhenUsed/>
    <w:rsid w:val="00FC5556"/>
    <w:rPr>
      <w:b/>
      <w:bCs/>
    </w:rPr>
  </w:style>
  <w:style w:type="character" w:customStyle="1" w:styleId="CommentSubjectChar1">
    <w:name w:val="Comment Subject Char1"/>
    <w:basedOn w:val="CommentTextChar1"/>
    <w:link w:val="CommentSubject"/>
    <w:uiPriority w:val="99"/>
    <w:rsid w:val="00FC5556"/>
    <w:rPr>
      <w:rFonts w:ascii="Calibri" w:hAnsi="Calibri"/>
      <w:b/>
      <w:bCs/>
      <w:sz w:val="20"/>
      <w:szCs w:val="20"/>
    </w:rPr>
  </w:style>
  <w:style w:type="character" w:customStyle="1" w:styleId="underline20">
    <w:name w:val="underline2"/>
    <w:rsid w:val="00FC5556"/>
  </w:style>
  <w:style w:type="character" w:customStyle="1" w:styleId="underline3">
    <w:name w:val="underline3"/>
    <w:rsid w:val="00FC5556"/>
  </w:style>
  <w:style w:type="character" w:customStyle="1" w:styleId="menu">
    <w:name w:val="menu"/>
    <w:rsid w:val="00FC5556"/>
  </w:style>
  <w:style w:type="character" w:customStyle="1" w:styleId="klink">
    <w:name w:val="klink"/>
    <w:rsid w:val="00FC5556"/>
  </w:style>
  <w:style w:type="character" w:customStyle="1" w:styleId="centerheadlines">
    <w:name w:val="centerheadlines"/>
    <w:rsid w:val="00FC5556"/>
  </w:style>
  <w:style w:type="character" w:customStyle="1" w:styleId="datetime">
    <w:name w:val="datetime"/>
    <w:rsid w:val="00FC5556"/>
  </w:style>
  <w:style w:type="character" w:customStyle="1" w:styleId="info">
    <w:name w:val="info"/>
    <w:rsid w:val="00FC5556"/>
  </w:style>
  <w:style w:type="character" w:customStyle="1" w:styleId="datestory">
    <w:name w:val="datestory"/>
    <w:rsid w:val="00FC5556"/>
  </w:style>
  <w:style w:type="character" w:customStyle="1" w:styleId="A2">
    <w:name w:val="A2"/>
    <w:uiPriority w:val="99"/>
    <w:rsid w:val="00FC5556"/>
  </w:style>
  <w:style w:type="character" w:customStyle="1" w:styleId="A1">
    <w:name w:val="A1"/>
    <w:uiPriority w:val="99"/>
    <w:rsid w:val="00FC5556"/>
  </w:style>
  <w:style w:type="character" w:customStyle="1" w:styleId="-SmallText-">
    <w:name w:val="-Small Text-"/>
    <w:rsid w:val="00FC5556"/>
  </w:style>
  <w:style w:type="character" w:customStyle="1" w:styleId="goohl1">
    <w:name w:val="goohl1"/>
    <w:rsid w:val="00FC5556"/>
  </w:style>
  <w:style w:type="character" w:customStyle="1" w:styleId="goohl2">
    <w:name w:val="goohl2"/>
    <w:rsid w:val="00FC5556"/>
  </w:style>
  <w:style w:type="character" w:customStyle="1" w:styleId="goohl0">
    <w:name w:val="goohl0"/>
    <w:rsid w:val="00FC5556"/>
  </w:style>
  <w:style w:type="character" w:customStyle="1" w:styleId="smallcaps">
    <w:name w:val="smallcaps"/>
    <w:rsid w:val="00FC5556"/>
  </w:style>
  <w:style w:type="character" w:customStyle="1" w:styleId="Boxed">
    <w:name w:val="Boxed"/>
    <w:qFormat/>
    <w:rsid w:val="00FC5556"/>
  </w:style>
  <w:style w:type="character" w:customStyle="1" w:styleId="StyleUnderlineBorderSinglesolidlineAuto05ptLinew">
    <w:name w:val="Style Underline Border: : (Single solid line Auto  0.5 pt Line w..."/>
    <w:basedOn w:val="DefaultParagraphFont"/>
    <w:rsid w:val="00FC5556"/>
  </w:style>
  <w:style w:type="character" w:customStyle="1" w:styleId="citeschar10">
    <w:name w:val="citeschar1"/>
    <w:basedOn w:val="DefaultParagraphFont"/>
    <w:rsid w:val="00FC5556"/>
  </w:style>
  <w:style w:type="character" w:customStyle="1" w:styleId="cardunderlinedchar0">
    <w:name w:val="cardunderlinedchar"/>
    <w:basedOn w:val="DefaultParagraphFont"/>
    <w:rsid w:val="00FC5556"/>
  </w:style>
  <w:style w:type="paragraph" w:customStyle="1" w:styleId="Style1CharChar">
    <w:name w:val="Style1 Char Char"/>
    <w:basedOn w:val="Normal"/>
    <w:qFormat/>
    <w:rsid w:val="00FC5556"/>
  </w:style>
  <w:style w:type="character" w:customStyle="1" w:styleId="Style1CharCharChar">
    <w:name w:val="Style1 Char Char Char"/>
    <w:locked/>
    <w:rsid w:val="00FC5556"/>
  </w:style>
  <w:style w:type="character" w:customStyle="1" w:styleId="SubtitleChar1">
    <w:name w:val="Subtitle Char1"/>
    <w:aliases w:val="Underlined card text Char1"/>
    <w:basedOn w:val="DefaultParagraphFont"/>
    <w:uiPriority w:val="11"/>
    <w:rsid w:val="00FC5556"/>
  </w:style>
  <w:style w:type="character" w:customStyle="1" w:styleId="FootnoteTextChar1">
    <w:name w:val="Footnote Text Char1"/>
    <w:basedOn w:val="DefaultParagraphFont"/>
    <w:rsid w:val="00FC5556"/>
  </w:style>
  <w:style w:type="character" w:customStyle="1" w:styleId="EmphasizeThis">
    <w:name w:val="EmphasizeThis"/>
    <w:rsid w:val="00FC5556"/>
  </w:style>
  <w:style w:type="character" w:customStyle="1" w:styleId="submitted-date">
    <w:name w:val="submitted-date"/>
    <w:rsid w:val="00FC5556"/>
  </w:style>
  <w:style w:type="character" w:customStyle="1" w:styleId="headline">
    <w:name w:val="headline"/>
    <w:rsid w:val="00FC5556"/>
  </w:style>
  <w:style w:type="character" w:customStyle="1" w:styleId="Underline-Highlighted">
    <w:name w:val="Underline-Highlighted"/>
    <w:uiPriority w:val="1"/>
    <w:qFormat/>
    <w:rsid w:val="00FC5556"/>
  </w:style>
  <w:style w:type="character" w:customStyle="1" w:styleId="fn">
    <w:name w:val="fn"/>
    <w:basedOn w:val="DefaultParagraphFont"/>
    <w:rsid w:val="00FC5556"/>
  </w:style>
  <w:style w:type="character" w:customStyle="1" w:styleId="provider">
    <w:name w:val="provider"/>
    <w:basedOn w:val="DefaultParagraphFont"/>
    <w:rsid w:val="00FC5556"/>
  </w:style>
  <w:style w:type="character" w:customStyle="1" w:styleId="ilad">
    <w:name w:val="il_ad"/>
    <w:rsid w:val="00FC5556"/>
  </w:style>
  <w:style w:type="character" w:customStyle="1" w:styleId="grame">
    <w:name w:val="grame"/>
    <w:rsid w:val="00FC5556"/>
  </w:style>
  <w:style w:type="character" w:customStyle="1" w:styleId="spelle">
    <w:name w:val="spelle"/>
    <w:rsid w:val="00FC5556"/>
  </w:style>
  <w:style w:type="character" w:customStyle="1" w:styleId="vitstoryheadline">
    <w:name w:val="vitstoryheadline"/>
    <w:rsid w:val="00FC5556"/>
  </w:style>
  <w:style w:type="character" w:customStyle="1" w:styleId="vitstorybyline">
    <w:name w:val="vitstorybyline"/>
    <w:rsid w:val="00FC5556"/>
  </w:style>
  <w:style w:type="character" w:customStyle="1" w:styleId="yahoobuzzbadge-form">
    <w:name w:val="yahoobuzzbadge-form"/>
    <w:rsid w:val="00FC5556"/>
  </w:style>
  <w:style w:type="character" w:customStyle="1" w:styleId="tickerlinx">
    <w:name w:val="tickerlinx"/>
    <w:rsid w:val="00FC5556"/>
  </w:style>
  <w:style w:type="character" w:customStyle="1" w:styleId="post-author">
    <w:name w:val="post-author"/>
    <w:rsid w:val="00FC5556"/>
  </w:style>
  <w:style w:type="character" w:customStyle="1" w:styleId="post-timestamp">
    <w:name w:val="post-timestamp"/>
    <w:rsid w:val="00FC5556"/>
  </w:style>
  <w:style w:type="character" w:customStyle="1" w:styleId="Box">
    <w:name w:val="Box!"/>
    <w:rsid w:val="00FC5556"/>
  </w:style>
  <w:style w:type="character" w:customStyle="1" w:styleId="mw-headline">
    <w:name w:val="mw-headline"/>
    <w:rsid w:val="00FC5556"/>
  </w:style>
  <w:style w:type="character" w:customStyle="1" w:styleId="month">
    <w:name w:val="month"/>
    <w:rsid w:val="00FC5556"/>
  </w:style>
  <w:style w:type="character" w:customStyle="1" w:styleId="texttitlebigred">
    <w:name w:val="texttitlebigred"/>
    <w:rsid w:val="00FC5556"/>
  </w:style>
  <w:style w:type="character" w:customStyle="1" w:styleId="subtitles">
    <w:name w:val="subtitles"/>
    <w:rsid w:val="00FC5556"/>
  </w:style>
  <w:style w:type="character" w:customStyle="1" w:styleId="UnderlineCharChar1">
    <w:name w:val="Underline Char Char1"/>
    <w:rsid w:val="00FC5556"/>
  </w:style>
  <w:style w:type="character" w:customStyle="1" w:styleId="a">
    <w:name w:val="a"/>
    <w:rsid w:val="00FC5556"/>
  </w:style>
  <w:style w:type="character" w:customStyle="1" w:styleId="CiteCardChar1">
    <w:name w:val="Cite_Card Char1"/>
    <w:rsid w:val="00FC5556"/>
  </w:style>
  <w:style w:type="character" w:customStyle="1" w:styleId="tagCharChar">
    <w:name w:val="tag Char Char"/>
    <w:rsid w:val="00FC5556"/>
  </w:style>
  <w:style w:type="character" w:customStyle="1" w:styleId="ptitleinside">
    <w:name w:val="p_title_inside"/>
    <w:rsid w:val="00FC5556"/>
  </w:style>
  <w:style w:type="character" w:customStyle="1" w:styleId="paramv">
    <w:name w:val="paramv"/>
    <w:rsid w:val="00FC5556"/>
  </w:style>
  <w:style w:type="character" w:customStyle="1" w:styleId="quotepeekbase">
    <w:name w:val="quotepeekbase"/>
    <w:rsid w:val="00FC5556"/>
  </w:style>
  <w:style w:type="character" w:customStyle="1" w:styleId="symbol">
    <w:name w:val="symbol"/>
    <w:rsid w:val="00FC5556"/>
  </w:style>
  <w:style w:type="character" w:customStyle="1" w:styleId="data">
    <w:name w:val="data"/>
    <w:rsid w:val="00FC5556"/>
  </w:style>
  <w:style w:type="character" w:customStyle="1" w:styleId="cross-head">
    <w:name w:val="cross-head"/>
    <w:rsid w:val="00FC5556"/>
  </w:style>
  <w:style w:type="character" w:customStyle="1" w:styleId="scaps">
    <w:name w:val="scaps"/>
    <w:rsid w:val="00FC5556"/>
  </w:style>
  <w:style w:type="character" w:customStyle="1" w:styleId="pub-date">
    <w:name w:val="pub-date"/>
    <w:rsid w:val="00FC5556"/>
  </w:style>
  <w:style w:type="character" w:customStyle="1" w:styleId="StyleTimesNewRoman12ptBold">
    <w:name w:val="Style Times New Roman 12 pt Bold"/>
    <w:rsid w:val="00FC5556"/>
  </w:style>
  <w:style w:type="character" w:customStyle="1" w:styleId="AuthorDateF4">
    <w:name w:val="Author Date (F4)"/>
    <w:rsid w:val="00FC5556"/>
  </w:style>
  <w:style w:type="character" w:customStyle="1" w:styleId="BoldUnderlineF6">
    <w:name w:val="Bold Underline (F6)"/>
    <w:rsid w:val="00FC5556"/>
  </w:style>
  <w:style w:type="character" w:customStyle="1" w:styleId="grouptext">
    <w:name w:val="group_text"/>
    <w:rsid w:val="00FC5556"/>
  </w:style>
  <w:style w:type="character" w:customStyle="1" w:styleId="authors">
    <w:name w:val="authors"/>
    <w:rsid w:val="00FC5556"/>
  </w:style>
  <w:style w:type="character" w:customStyle="1" w:styleId="date-display-single">
    <w:name w:val="date-display-single"/>
    <w:rsid w:val="00FC5556"/>
  </w:style>
  <w:style w:type="character" w:customStyle="1" w:styleId="StyleArial12ptBoldItalic">
    <w:name w:val="Style Arial 12 pt Bold Italic"/>
    <w:rsid w:val="00FC5556"/>
  </w:style>
  <w:style w:type="character" w:customStyle="1" w:styleId="verdana12grey1">
    <w:name w:val="verdana12grey1"/>
    <w:rsid w:val="00FC5556"/>
  </w:style>
  <w:style w:type="character" w:customStyle="1" w:styleId="verdana9grey1a">
    <w:name w:val="verdana9grey1a"/>
    <w:rsid w:val="00FC5556"/>
  </w:style>
  <w:style w:type="character" w:customStyle="1" w:styleId="nn-twttr-share-btn">
    <w:name w:val="nn-twttr-share-btn"/>
    <w:rsid w:val="00FC5556"/>
  </w:style>
  <w:style w:type="character" w:customStyle="1" w:styleId="count">
    <w:name w:val="count"/>
    <w:rsid w:val="00FC5556"/>
  </w:style>
  <w:style w:type="character" w:customStyle="1" w:styleId="fbbuttontext">
    <w:name w:val="fb_button_text"/>
    <w:rsid w:val="00FC5556"/>
  </w:style>
  <w:style w:type="character" w:customStyle="1" w:styleId="comment-count">
    <w:name w:val="comment-count"/>
    <w:rsid w:val="00FC5556"/>
  </w:style>
  <w:style w:type="character" w:customStyle="1" w:styleId="comment-count-text">
    <w:name w:val="comment-count-text"/>
    <w:rsid w:val="00FC5556"/>
  </w:style>
  <w:style w:type="character" w:customStyle="1" w:styleId="author-name">
    <w:name w:val="author-name"/>
    <w:rsid w:val="00FC5556"/>
  </w:style>
  <w:style w:type="character" w:customStyle="1" w:styleId="StyleThickunderline">
    <w:name w:val="Style Thick underline"/>
    <w:qFormat/>
    <w:rsid w:val="00FC5556"/>
  </w:style>
  <w:style w:type="paragraph" w:styleId="z-TopofForm">
    <w:name w:val="HTML Top of Form"/>
    <w:basedOn w:val="Normal"/>
    <w:next w:val="Normal"/>
    <w:link w:val="z-TopofFormChar"/>
    <w:hidden/>
    <w:uiPriority w:val="99"/>
    <w:unhideWhenUsed/>
    <w:rsid w:val="00FC555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FC5556"/>
    <w:rPr>
      <w:rFonts w:ascii="Arial" w:hAnsi="Arial" w:cs="Arial"/>
      <w:vanish/>
      <w:sz w:val="16"/>
      <w:szCs w:val="16"/>
    </w:rPr>
  </w:style>
  <w:style w:type="character" w:customStyle="1" w:styleId="z-TopofFormChar1">
    <w:name w:val="z-Top of Form Char1"/>
    <w:basedOn w:val="DefaultParagraphFont"/>
    <w:uiPriority w:val="99"/>
    <w:rsid w:val="00FC5556"/>
  </w:style>
  <w:style w:type="paragraph" w:styleId="z-BottomofForm">
    <w:name w:val="HTML Bottom of Form"/>
    <w:basedOn w:val="Normal"/>
    <w:next w:val="Normal"/>
    <w:link w:val="z-BottomofFormChar"/>
    <w:hidden/>
    <w:uiPriority w:val="99"/>
    <w:unhideWhenUsed/>
    <w:rsid w:val="00FC555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FC5556"/>
    <w:rPr>
      <w:rFonts w:ascii="Arial" w:hAnsi="Arial" w:cs="Arial"/>
      <w:vanish/>
      <w:sz w:val="16"/>
      <w:szCs w:val="16"/>
    </w:rPr>
  </w:style>
  <w:style w:type="character" w:customStyle="1" w:styleId="z-BottomofFormChar1">
    <w:name w:val="z-Bottom of Form Char1"/>
    <w:basedOn w:val="DefaultParagraphFont"/>
    <w:uiPriority w:val="99"/>
    <w:rsid w:val="00FC5556"/>
  </w:style>
  <w:style w:type="character" w:customStyle="1" w:styleId="lightheader">
    <w:name w:val="lightheader"/>
    <w:rsid w:val="00FC5556"/>
  </w:style>
  <w:style w:type="character" w:customStyle="1" w:styleId="CiteCardCharCharCharCharChar">
    <w:name w:val="Cite_Card Char Char Char Char Char"/>
    <w:rsid w:val="00FC5556"/>
  </w:style>
  <w:style w:type="character" w:customStyle="1" w:styleId="CiteCardCharCharCharCharCharChar">
    <w:name w:val="Cite_Card Char Char Char Char Char Char"/>
    <w:rsid w:val="00FC5556"/>
  </w:style>
  <w:style w:type="character" w:customStyle="1" w:styleId="yahoobuzzbadge">
    <w:name w:val="yahoobuzzbadge"/>
    <w:rsid w:val="00FC5556"/>
  </w:style>
  <w:style w:type="character" w:customStyle="1" w:styleId="fbsharecountinner">
    <w:name w:val="fb_share_count_inner"/>
    <w:rsid w:val="00FC5556"/>
  </w:style>
  <w:style w:type="character" w:customStyle="1" w:styleId="fbconnectbuttontext">
    <w:name w:val="fbconnectbutton_text"/>
    <w:rsid w:val="00FC5556"/>
  </w:style>
  <w:style w:type="character" w:customStyle="1" w:styleId="StrongEmphasis">
    <w:name w:val="Strong Emphasis"/>
    <w:rsid w:val="00FC5556"/>
  </w:style>
  <w:style w:type="character" w:customStyle="1" w:styleId="Caption2">
    <w:name w:val="Caption2"/>
    <w:rsid w:val="00FC5556"/>
  </w:style>
  <w:style w:type="character" w:customStyle="1" w:styleId="Style11ptItalicUnderline">
    <w:name w:val="Style 11 pt Italic Underline"/>
    <w:rsid w:val="00FC5556"/>
  </w:style>
  <w:style w:type="character" w:customStyle="1" w:styleId="Style11ptItalic">
    <w:name w:val="Style 11 pt Italic"/>
    <w:rsid w:val="00FC5556"/>
  </w:style>
  <w:style w:type="character" w:customStyle="1" w:styleId="standardcontent">
    <w:name w:val="standardcontent"/>
    <w:basedOn w:val="DefaultParagraphFont"/>
    <w:rsid w:val="00FC5556"/>
  </w:style>
  <w:style w:type="character" w:customStyle="1" w:styleId="storyby">
    <w:name w:val="storyby"/>
    <w:basedOn w:val="DefaultParagraphFont"/>
    <w:rsid w:val="00FC5556"/>
  </w:style>
  <w:style w:type="character" w:customStyle="1" w:styleId="7TimesNewRoman">
    <w:name w:val="7 Times New Roman"/>
    <w:rsid w:val="00FC5556"/>
  </w:style>
  <w:style w:type="character" w:customStyle="1" w:styleId="Style6pt">
    <w:name w:val="Style 6 pt"/>
    <w:qFormat/>
    <w:rsid w:val="00FC5556"/>
  </w:style>
  <w:style w:type="character" w:customStyle="1" w:styleId="UnderlineTextChar">
    <w:name w:val="Underline Text Char"/>
    <w:link w:val="UnderlineText"/>
    <w:rsid w:val="00FC5556"/>
  </w:style>
  <w:style w:type="character" w:customStyle="1" w:styleId="article-articlebody">
    <w:name w:val="article-articlebody"/>
    <w:basedOn w:val="DefaultParagraphFont"/>
    <w:rsid w:val="00FC5556"/>
  </w:style>
  <w:style w:type="character" w:customStyle="1" w:styleId="pageheader0">
    <w:name w:val="pageheader"/>
    <w:basedOn w:val="DefaultParagraphFont"/>
    <w:rsid w:val="00FC5556"/>
  </w:style>
  <w:style w:type="character" w:customStyle="1" w:styleId="AuthorCharChar">
    <w:name w:val="Author Char Char"/>
    <w:rsid w:val="00FC5556"/>
  </w:style>
  <w:style w:type="character" w:customStyle="1" w:styleId="smallchar2">
    <w:name w:val="smallchar"/>
    <w:basedOn w:val="DefaultParagraphFont"/>
    <w:rsid w:val="00FC5556"/>
  </w:style>
  <w:style w:type="character" w:customStyle="1" w:styleId="Shortcite">
    <w:name w:val="Shortcite"/>
    <w:rsid w:val="00FC5556"/>
  </w:style>
  <w:style w:type="character" w:customStyle="1" w:styleId="Longcite">
    <w:name w:val="Longcite"/>
    <w:rsid w:val="00FC5556"/>
  </w:style>
  <w:style w:type="character" w:customStyle="1" w:styleId="StyleStyle7pt8pt">
    <w:name w:val="Style Style 7 pt + 8 pt"/>
    <w:rsid w:val="00FC5556"/>
  </w:style>
  <w:style w:type="character" w:customStyle="1" w:styleId="StyleStyleThickunderlineBold1">
    <w:name w:val="Style Style Thick underline + Bold1"/>
    <w:rsid w:val="00FC5556"/>
  </w:style>
  <w:style w:type="character" w:customStyle="1" w:styleId="StyleUnderline2">
    <w:name w:val="Style Underline2"/>
    <w:rsid w:val="00FC5556"/>
  </w:style>
  <w:style w:type="character" w:customStyle="1" w:styleId="tagchar">
    <w:name w:val="tagchar"/>
    <w:basedOn w:val="DefaultParagraphFont"/>
    <w:rsid w:val="00FC5556"/>
  </w:style>
  <w:style w:type="character" w:customStyle="1" w:styleId="address">
    <w:name w:val="address"/>
    <w:rsid w:val="00FC5556"/>
  </w:style>
  <w:style w:type="character" w:customStyle="1" w:styleId="NormalizationChar">
    <w:name w:val="Normalization Char"/>
    <w:rsid w:val="00FC5556"/>
  </w:style>
  <w:style w:type="character" w:customStyle="1" w:styleId="maintextbldleft">
    <w:name w:val="maintextbldleft"/>
    <w:basedOn w:val="DefaultParagraphFont"/>
    <w:rsid w:val="00FC5556"/>
  </w:style>
  <w:style w:type="character" w:customStyle="1" w:styleId="maintextleft">
    <w:name w:val="maintextleft"/>
    <w:basedOn w:val="DefaultParagraphFont"/>
    <w:rsid w:val="00FC5556"/>
  </w:style>
  <w:style w:type="character" w:customStyle="1" w:styleId="highlight0">
    <w:name w:val="highlight"/>
    <w:rsid w:val="00FC5556"/>
  </w:style>
  <w:style w:type="character" w:customStyle="1" w:styleId="Shrinker">
    <w:name w:val="Shrinker"/>
    <w:rsid w:val="00FC5556"/>
  </w:style>
  <w:style w:type="character" w:customStyle="1" w:styleId="heading2char0">
    <w:name w:val="heading2char"/>
    <w:basedOn w:val="DefaultParagraphFont"/>
    <w:rsid w:val="00FC5556"/>
  </w:style>
  <w:style w:type="character" w:customStyle="1" w:styleId="heading3char1">
    <w:name w:val="heading3char1"/>
    <w:basedOn w:val="DefaultParagraphFont"/>
    <w:rsid w:val="00FC5556"/>
  </w:style>
  <w:style w:type="character" w:customStyle="1" w:styleId="underlinea">
    <w:name w:val="underlinea"/>
    <w:basedOn w:val="DefaultParagraphFont"/>
    <w:rsid w:val="00FC5556"/>
  </w:style>
  <w:style w:type="character" w:customStyle="1" w:styleId="StyleUnderlineChar9pt2">
    <w:name w:val="Style Underline Char + 9 pt2"/>
    <w:rsid w:val="00FC5556"/>
  </w:style>
  <w:style w:type="character" w:customStyle="1" w:styleId="StyleUnderlineChar9ptBold1">
    <w:name w:val="Style Underline Char + 9 pt Bold1"/>
    <w:rsid w:val="00FC5556"/>
  </w:style>
  <w:style w:type="character" w:customStyle="1" w:styleId="FontStyle329">
    <w:name w:val="Font Style329"/>
    <w:uiPriority w:val="99"/>
    <w:rsid w:val="00FC5556"/>
  </w:style>
  <w:style w:type="character" w:customStyle="1" w:styleId="heading3char0">
    <w:name w:val="heading3char"/>
    <w:rsid w:val="00FC5556"/>
  </w:style>
  <w:style w:type="character" w:customStyle="1" w:styleId="styleboldunderline">
    <w:name w:val="styleboldunderline"/>
    <w:rsid w:val="00FC5556"/>
  </w:style>
  <w:style w:type="character" w:customStyle="1" w:styleId="FontStyle291">
    <w:name w:val="Font Style291"/>
    <w:uiPriority w:val="99"/>
    <w:rsid w:val="00FC5556"/>
  </w:style>
  <w:style w:type="character" w:customStyle="1" w:styleId="FontStyle232">
    <w:name w:val="Font Style232"/>
    <w:uiPriority w:val="99"/>
    <w:rsid w:val="00FC5556"/>
  </w:style>
  <w:style w:type="character" w:customStyle="1" w:styleId="underlineChar">
    <w:name w:val="underline Char"/>
    <w:rsid w:val="00FC5556"/>
  </w:style>
  <w:style w:type="character" w:customStyle="1" w:styleId="erasure">
    <w:name w:val="erasure"/>
    <w:rsid w:val="00FC5556"/>
  </w:style>
  <w:style w:type="character" w:customStyle="1" w:styleId="MicroTextCharChar">
    <w:name w:val="MicroText Char Char"/>
    <w:rsid w:val="00FC5556"/>
  </w:style>
  <w:style w:type="character" w:customStyle="1" w:styleId="Hyperlink6">
    <w:name w:val="Hyperlink6"/>
    <w:rsid w:val="00FC5556"/>
  </w:style>
  <w:style w:type="character" w:customStyle="1" w:styleId="pmterms11">
    <w:name w:val="pmterms11"/>
    <w:rsid w:val="00FC5556"/>
  </w:style>
  <w:style w:type="character" w:customStyle="1" w:styleId="style61">
    <w:name w:val="style6"/>
    <w:rsid w:val="00FC5556"/>
  </w:style>
  <w:style w:type="character" w:customStyle="1" w:styleId="UnderlinedCardChar0">
    <w:name w:val="Underlined Card Char"/>
    <w:basedOn w:val="DefaultParagraphFont"/>
    <w:rsid w:val="00FC5556"/>
  </w:style>
  <w:style w:type="character" w:customStyle="1" w:styleId="Title2">
    <w:name w:val="Title2"/>
    <w:basedOn w:val="DefaultParagraphFont"/>
    <w:rsid w:val="00FC5556"/>
  </w:style>
  <w:style w:type="character" w:customStyle="1" w:styleId="pmterms12">
    <w:name w:val="pmterms12"/>
    <w:basedOn w:val="DefaultParagraphFont"/>
    <w:rsid w:val="00FC5556"/>
  </w:style>
  <w:style w:type="character" w:customStyle="1" w:styleId="BoldandUnderlineChar1Char2Char">
    <w:name w:val="Bold and Underline Char1 Char2 Char"/>
    <w:basedOn w:val="DefaultParagraphFont"/>
    <w:rsid w:val="00FC5556"/>
  </w:style>
  <w:style w:type="character" w:customStyle="1" w:styleId="cardtextsmallCharCharCharCharCharCharCharCharCharCharCharChar">
    <w:name w:val="card text small Char Char Char Char Char Char Char Char Char Char Char Char"/>
    <w:basedOn w:val="DefaultParagraphFont"/>
    <w:rsid w:val="00FC555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C5556"/>
  </w:style>
  <w:style w:type="character" w:customStyle="1" w:styleId="pmterms2">
    <w:name w:val="pmterms2"/>
    <w:basedOn w:val="DefaultParagraphFont"/>
    <w:rsid w:val="00FC5556"/>
  </w:style>
  <w:style w:type="character" w:customStyle="1" w:styleId="BoldandUnderlineChar5CharCharCharCharCharCharCharChar">
    <w:name w:val="Bold and Underline Char5 Char Char Char Char Char Char Char Char"/>
    <w:basedOn w:val="DefaultParagraphFont"/>
    <w:rsid w:val="00FC5556"/>
  </w:style>
  <w:style w:type="character" w:customStyle="1" w:styleId="StyleCardTextUnderline3Char">
    <w:name w:val="Style Card Text + Underline3 Char"/>
    <w:basedOn w:val="DefaultParagraphFont"/>
    <w:link w:val="StyleCardTextUnderline3"/>
    <w:rsid w:val="00FC5556"/>
  </w:style>
  <w:style w:type="character" w:customStyle="1" w:styleId="BoldandUnderlineChar1Char2CharChar">
    <w:name w:val="Bold and Underline Char1 Char2 Char Char"/>
    <w:basedOn w:val="DefaultParagraphFont"/>
    <w:rsid w:val="00FC5556"/>
  </w:style>
  <w:style w:type="character" w:customStyle="1" w:styleId="UnderlineChar1Char1">
    <w:name w:val="Underline Char1 Char1"/>
    <w:basedOn w:val="DefaultParagraphFont"/>
    <w:rsid w:val="00FC5556"/>
  </w:style>
  <w:style w:type="character" w:customStyle="1" w:styleId="UnderlineChar6CharCharCharCharCharCharCharChar">
    <w:name w:val="Underline Char6 Char Char Char Char Char Char Char Char"/>
    <w:basedOn w:val="DefaultParagraphFont"/>
    <w:rsid w:val="00FC5556"/>
  </w:style>
  <w:style w:type="character" w:customStyle="1" w:styleId="BoldText12pt">
    <w:name w:val="Bold Text 12 pt"/>
    <w:autoRedefine/>
    <w:rsid w:val="00FC5556"/>
  </w:style>
  <w:style w:type="character" w:customStyle="1" w:styleId="BodyTextIndent2Char1">
    <w:name w:val="Body Text Indent 2 Char1"/>
    <w:basedOn w:val="DefaultParagraphFont"/>
    <w:rsid w:val="00FC5556"/>
  </w:style>
  <w:style w:type="character" w:customStyle="1" w:styleId="Style2CharChar">
    <w:name w:val="Style2 Char Char"/>
    <w:basedOn w:val="DefaultParagraphFont"/>
    <w:rsid w:val="00FC5556"/>
  </w:style>
  <w:style w:type="character" w:customStyle="1" w:styleId="DebateCiteCharCharChar">
    <w:name w:val="Debate Cite Char Char Char"/>
    <w:basedOn w:val="DefaultParagraphFont"/>
    <w:rsid w:val="00FC5556"/>
  </w:style>
  <w:style w:type="paragraph" w:styleId="BodyTextFirstIndent">
    <w:name w:val="Body Text First Indent"/>
    <w:basedOn w:val="BodyText"/>
    <w:link w:val="BodyTextFirstIndentChar1"/>
    <w:unhideWhenUsed/>
    <w:rsid w:val="00FC5556"/>
    <w:pPr>
      <w:spacing w:after="0"/>
      <w:ind w:firstLine="360"/>
    </w:pPr>
  </w:style>
  <w:style w:type="character" w:customStyle="1" w:styleId="BodyTextFirstIndentChar1">
    <w:name w:val="Body Text First Indent Char1"/>
    <w:basedOn w:val="BodyTextChar"/>
    <w:link w:val="BodyTextFirstIndent"/>
    <w:rsid w:val="00FC5556"/>
    <w:rPr>
      <w:rFonts w:ascii="Calibri" w:hAnsi="Calibri"/>
    </w:rPr>
  </w:style>
  <w:style w:type="paragraph" w:styleId="BodyText30">
    <w:name w:val="Body Text 3"/>
    <w:basedOn w:val="Normal"/>
    <w:link w:val="BodyText3Char1"/>
    <w:unhideWhenUsed/>
    <w:rsid w:val="00FC5556"/>
    <w:pPr>
      <w:spacing w:after="120"/>
    </w:pPr>
    <w:rPr>
      <w:sz w:val="16"/>
      <w:szCs w:val="16"/>
    </w:rPr>
  </w:style>
  <w:style w:type="character" w:customStyle="1" w:styleId="BodyText3Char1">
    <w:name w:val="Body Text 3 Char1"/>
    <w:basedOn w:val="DefaultParagraphFont"/>
    <w:link w:val="BodyText30"/>
    <w:rsid w:val="00FC5556"/>
    <w:rPr>
      <w:rFonts w:ascii="Calibri" w:hAnsi="Calibri"/>
      <w:sz w:val="16"/>
      <w:szCs w:val="16"/>
    </w:rPr>
  </w:style>
  <w:style w:type="character" w:customStyle="1" w:styleId="Style10ptBold">
    <w:name w:val="Style 10 pt Bold"/>
    <w:basedOn w:val="DefaultParagraphFont"/>
    <w:rsid w:val="00FC5556"/>
  </w:style>
  <w:style w:type="character" w:customStyle="1" w:styleId="text9">
    <w:name w:val="text9"/>
    <w:basedOn w:val="DefaultParagraphFont"/>
    <w:rsid w:val="00FC5556"/>
  </w:style>
  <w:style w:type="character" w:customStyle="1" w:styleId="text21">
    <w:name w:val="text21"/>
    <w:basedOn w:val="DefaultParagraphFont"/>
    <w:rsid w:val="00FC5556"/>
  </w:style>
  <w:style w:type="character" w:customStyle="1" w:styleId="text19">
    <w:name w:val="text19"/>
    <w:basedOn w:val="DefaultParagraphFont"/>
    <w:rsid w:val="00FC5556"/>
  </w:style>
  <w:style w:type="character" w:customStyle="1" w:styleId="TagChar30">
    <w:name w:val="Tag Char3"/>
    <w:basedOn w:val="DefaultParagraphFont"/>
    <w:rsid w:val="00FC5556"/>
  </w:style>
  <w:style w:type="character" w:customStyle="1" w:styleId="term2">
    <w:name w:val="term2"/>
    <w:basedOn w:val="DefaultParagraphFont"/>
    <w:rsid w:val="00FC5556"/>
  </w:style>
  <w:style w:type="character" w:customStyle="1" w:styleId="ToReadChar">
    <w:name w:val="To Read Char"/>
    <w:basedOn w:val="DefaultParagraphFont"/>
    <w:rsid w:val="00FC5556"/>
  </w:style>
  <w:style w:type="character" w:customStyle="1" w:styleId="ToReadCharChar">
    <w:name w:val="To Read Char Char"/>
    <w:basedOn w:val="DefaultParagraphFont"/>
    <w:rsid w:val="00FC5556"/>
  </w:style>
  <w:style w:type="character" w:customStyle="1" w:styleId="bio">
    <w:name w:val="bio"/>
    <w:basedOn w:val="DefaultParagraphFont"/>
    <w:rsid w:val="00FC5556"/>
  </w:style>
  <w:style w:type="character" w:customStyle="1" w:styleId="storytextstyle">
    <w:name w:val="storytextstyle"/>
    <w:basedOn w:val="DefaultParagraphFont"/>
    <w:rsid w:val="00FC5556"/>
  </w:style>
  <w:style w:type="character" w:customStyle="1" w:styleId="cardunderlinedCharChar">
    <w:name w:val="card underlined Char Char"/>
    <w:basedOn w:val="DefaultParagraphFont"/>
    <w:rsid w:val="00FC5556"/>
  </w:style>
  <w:style w:type="character" w:customStyle="1" w:styleId="Style2Char1">
    <w:name w:val="Style2 Char1"/>
    <w:basedOn w:val="DefaultParagraphFont"/>
    <w:rsid w:val="00FC5556"/>
  </w:style>
  <w:style w:type="character" w:customStyle="1" w:styleId="articlehead21">
    <w:name w:val="articlehead21"/>
    <w:basedOn w:val="DefaultParagraphFont"/>
    <w:rsid w:val="00FC5556"/>
  </w:style>
  <w:style w:type="character" w:customStyle="1" w:styleId="BoldandUnderlineChar2Char1">
    <w:name w:val="Bold and Underline Char2 Char1"/>
    <w:basedOn w:val="DefaultParagraphFont"/>
    <w:rsid w:val="00FC5556"/>
  </w:style>
  <w:style w:type="character" w:customStyle="1" w:styleId="TagCiteChar1">
    <w:name w:val="Tag/Cite Char1"/>
    <w:basedOn w:val="DefaultParagraphFont"/>
    <w:rsid w:val="00FC5556"/>
  </w:style>
  <w:style w:type="character" w:customStyle="1" w:styleId="Normal2">
    <w:name w:val="Normal2"/>
    <w:basedOn w:val="DefaultParagraphFont"/>
    <w:rsid w:val="00FC5556"/>
  </w:style>
  <w:style w:type="character" w:customStyle="1" w:styleId="CardCharChar">
    <w:name w:val="Card Char Char"/>
    <w:basedOn w:val="DefaultParagraphFont"/>
    <w:rsid w:val="00FC5556"/>
  </w:style>
  <w:style w:type="character" w:customStyle="1" w:styleId="BriefTitle1Char">
    <w:name w:val="Brief Title 1 Char"/>
    <w:basedOn w:val="DefaultParagraphFont"/>
    <w:rsid w:val="00FC5556"/>
  </w:style>
  <w:style w:type="character" w:customStyle="1" w:styleId="TagCiteCharChar">
    <w:name w:val="Tag/Cite Char Char"/>
    <w:basedOn w:val="DefaultParagraphFont"/>
    <w:rsid w:val="00FC5556"/>
  </w:style>
  <w:style w:type="character" w:customStyle="1" w:styleId="btx">
    <w:name w:val="btx"/>
    <w:basedOn w:val="DefaultParagraphFont"/>
    <w:rsid w:val="00FC5556"/>
  </w:style>
  <w:style w:type="character" w:customStyle="1" w:styleId="prodgeneral1">
    <w:name w:val="prodgeneral1"/>
    <w:basedOn w:val="DefaultParagraphFont"/>
    <w:rsid w:val="00FC5556"/>
  </w:style>
  <w:style w:type="character" w:customStyle="1" w:styleId="texto11">
    <w:name w:val="texto11"/>
    <w:basedOn w:val="DefaultParagraphFont"/>
    <w:rsid w:val="00FC5556"/>
  </w:style>
  <w:style w:type="character" w:customStyle="1" w:styleId="date10">
    <w:name w:val="date1"/>
    <w:basedOn w:val="DefaultParagraphFont"/>
    <w:rsid w:val="00FC5556"/>
  </w:style>
  <w:style w:type="character" w:customStyle="1" w:styleId="summary1">
    <w:name w:val="summary1"/>
    <w:basedOn w:val="DefaultParagraphFont"/>
    <w:rsid w:val="00FC5556"/>
  </w:style>
  <w:style w:type="character" w:customStyle="1" w:styleId="text3">
    <w:name w:val="text3"/>
    <w:basedOn w:val="DefaultParagraphFont"/>
    <w:rsid w:val="00FC5556"/>
  </w:style>
  <w:style w:type="character" w:customStyle="1" w:styleId="featurecontentgray1">
    <w:name w:val="featurecontentgray1"/>
    <w:basedOn w:val="DefaultParagraphFont"/>
    <w:rsid w:val="00FC5556"/>
  </w:style>
  <w:style w:type="character" w:customStyle="1" w:styleId="CardCharCharChar">
    <w:name w:val="Card Char Char Char"/>
    <w:basedOn w:val="DefaultParagraphFont"/>
    <w:rsid w:val="00FC5556"/>
  </w:style>
  <w:style w:type="character" w:customStyle="1" w:styleId="big1">
    <w:name w:val="big1"/>
    <w:basedOn w:val="DefaultParagraphFont"/>
    <w:rsid w:val="00FC5556"/>
  </w:style>
  <w:style w:type="character" w:customStyle="1" w:styleId="articletitle1">
    <w:name w:val="articletitle1"/>
    <w:basedOn w:val="DefaultParagraphFont"/>
    <w:rsid w:val="00FC5556"/>
  </w:style>
  <w:style w:type="character" w:customStyle="1" w:styleId="prodgeneral">
    <w:name w:val="prodgeneral"/>
    <w:basedOn w:val="DefaultParagraphFont"/>
    <w:rsid w:val="00FC5556"/>
  </w:style>
  <w:style w:type="character" w:customStyle="1" w:styleId="StyleUnderline1">
    <w:name w:val="Style Underline1"/>
    <w:basedOn w:val="DefaultParagraphFont"/>
    <w:rsid w:val="00FC5556"/>
  </w:style>
  <w:style w:type="character" w:customStyle="1" w:styleId="Style10pt">
    <w:name w:val="Style 10 pt"/>
    <w:basedOn w:val="DefaultParagraphFont"/>
    <w:rsid w:val="00FC5556"/>
  </w:style>
  <w:style w:type="character" w:customStyle="1" w:styleId="StyleUnderlineChar">
    <w:name w:val="Style Underline + Char"/>
    <w:basedOn w:val="DefaultParagraphFont"/>
    <w:rsid w:val="00FC5556"/>
  </w:style>
  <w:style w:type="character" w:customStyle="1" w:styleId="highlightChar">
    <w:name w:val="highlight Char"/>
    <w:basedOn w:val="DefaultParagraphFont"/>
    <w:rsid w:val="00FC5556"/>
  </w:style>
  <w:style w:type="character" w:customStyle="1" w:styleId="citeChar">
    <w:name w:val="cite Char"/>
    <w:basedOn w:val="DefaultParagraphFont"/>
    <w:rsid w:val="00FC5556"/>
  </w:style>
  <w:style w:type="character" w:customStyle="1" w:styleId="OffensiveLanguageChar">
    <w:name w:val="Offensive Language Char"/>
    <w:rsid w:val="00FC5556"/>
  </w:style>
  <w:style w:type="character" w:customStyle="1" w:styleId="highlightedsearchterm">
    <w:name w:val="highlightedsearchterm"/>
    <w:basedOn w:val="DefaultParagraphFont"/>
    <w:rsid w:val="00FC5556"/>
  </w:style>
  <w:style w:type="character" w:customStyle="1" w:styleId="yellowfadeinnerspan">
    <w:name w:val="yellowfadeinnerspan"/>
    <w:rsid w:val="00FC5556"/>
  </w:style>
  <w:style w:type="character" w:customStyle="1" w:styleId="BoldUnderlineCharChar">
    <w:name w:val="BoldUnderline Char Char"/>
    <w:rsid w:val="00FC5556"/>
  </w:style>
  <w:style w:type="character" w:customStyle="1" w:styleId="ipa">
    <w:name w:val="ipa"/>
    <w:basedOn w:val="DefaultParagraphFont"/>
    <w:rsid w:val="00FC5556"/>
  </w:style>
  <w:style w:type="table" w:styleId="TableGrid">
    <w:name w:val="Table Grid"/>
    <w:basedOn w:val="TableNormal"/>
    <w:rsid w:val="00FC5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FC5556"/>
    <w:tblPr/>
  </w:style>
  <w:style w:type="paragraph" w:customStyle="1" w:styleId="HeadingFake">
    <w:name w:val="Heading Fake"/>
    <w:basedOn w:val="Heading3"/>
    <w:qFormat/>
    <w:rsid w:val="00FC5556"/>
    <w:rPr>
      <w:rFonts w:ascii="Georgia" w:hAnsi="Georgia"/>
      <w:caps/>
    </w:rPr>
  </w:style>
  <w:style w:type="character" w:customStyle="1" w:styleId="StyleciteChar">
    <w:name w:val="Style cite + Char"/>
    <w:basedOn w:val="DefaultParagraphFont"/>
    <w:rsid w:val="00FC5556"/>
  </w:style>
  <w:style w:type="paragraph" w:styleId="ListBullet">
    <w:name w:val="List Bullet"/>
    <w:basedOn w:val="Normal"/>
    <w:uiPriority w:val="99"/>
    <w:unhideWhenUsed/>
    <w:rsid w:val="00FC5556"/>
    <w:pPr>
      <w:tabs>
        <w:tab w:val="num" w:pos="360"/>
      </w:tabs>
      <w:ind w:left="360" w:hanging="360"/>
      <w:contextualSpacing/>
    </w:pPr>
  </w:style>
  <w:style w:type="character" w:customStyle="1" w:styleId="H4TagChar1">
    <w:name w:val="H4 (Tag) Char1"/>
    <w:locked/>
    <w:rsid w:val="00FC5556"/>
  </w:style>
  <w:style w:type="paragraph" w:customStyle="1" w:styleId="body-paragraph">
    <w:name w:val="body-paragraph"/>
    <w:basedOn w:val="Normal"/>
    <w:qFormat/>
    <w:rsid w:val="00FC5556"/>
  </w:style>
  <w:style w:type="paragraph" w:customStyle="1" w:styleId="description">
    <w:name w:val="description"/>
    <w:basedOn w:val="Normal"/>
    <w:qFormat/>
    <w:rsid w:val="00FC5556"/>
  </w:style>
  <w:style w:type="paragraph" w:customStyle="1" w:styleId="credit">
    <w:name w:val="credit"/>
    <w:basedOn w:val="Normal"/>
    <w:next w:val="DebateUnderlined"/>
    <w:qFormat/>
    <w:rsid w:val="00FC5556"/>
  </w:style>
  <w:style w:type="character" w:customStyle="1" w:styleId="DebateUnderlinedChar">
    <w:name w:val="Debate Underlined Char"/>
    <w:locked/>
    <w:rsid w:val="00FC5556"/>
  </w:style>
  <w:style w:type="paragraph" w:customStyle="1" w:styleId="DebateUnderlined">
    <w:name w:val="Debate Underlined"/>
    <w:basedOn w:val="Normal"/>
    <w:next w:val="Card10f2"/>
    <w:qFormat/>
    <w:rsid w:val="00FC5556"/>
  </w:style>
  <w:style w:type="character" w:customStyle="1" w:styleId="Card10f2Char">
    <w:name w:val="Card.10.f2 Char"/>
    <w:locked/>
    <w:rsid w:val="00FC5556"/>
  </w:style>
  <w:style w:type="paragraph" w:customStyle="1" w:styleId="Card10f2">
    <w:name w:val="Card.10.f2"/>
    <w:basedOn w:val="Normal"/>
    <w:next w:val="BodyText5"/>
    <w:autoRedefine/>
    <w:qFormat/>
    <w:rsid w:val="00FC5556"/>
  </w:style>
  <w:style w:type="character" w:customStyle="1" w:styleId="Bodytext0">
    <w:name w:val="Body text_"/>
    <w:basedOn w:val="DefaultParagraphFont"/>
    <w:locked/>
    <w:rsid w:val="00FC5556"/>
  </w:style>
  <w:style w:type="paragraph" w:customStyle="1" w:styleId="BodyText5">
    <w:name w:val="Body Text5"/>
    <w:basedOn w:val="Normal"/>
    <w:next w:val="about"/>
    <w:qFormat/>
    <w:rsid w:val="00FC5556"/>
  </w:style>
  <w:style w:type="paragraph" w:customStyle="1" w:styleId="user">
    <w:name w:val="user"/>
    <w:basedOn w:val="Normal"/>
    <w:next w:val="first"/>
    <w:qFormat/>
    <w:rsid w:val="00FC5556"/>
  </w:style>
  <w:style w:type="paragraph" w:customStyle="1" w:styleId="about">
    <w:name w:val="about"/>
    <w:basedOn w:val="Normal"/>
    <w:next w:val="t6"/>
    <w:qFormat/>
    <w:rsid w:val="00FC5556"/>
  </w:style>
  <w:style w:type="paragraph" w:customStyle="1" w:styleId="first">
    <w:name w:val="first"/>
    <w:basedOn w:val="Normal"/>
    <w:next w:val="thumbnail"/>
    <w:qFormat/>
    <w:rsid w:val="00FC5556"/>
  </w:style>
  <w:style w:type="paragraph" w:customStyle="1" w:styleId="t6">
    <w:name w:val="t6"/>
    <w:basedOn w:val="Normal"/>
    <w:next w:val="stand-first-alone"/>
    <w:qFormat/>
    <w:rsid w:val="00FC5556"/>
  </w:style>
  <w:style w:type="paragraph" w:customStyle="1" w:styleId="thumbnail">
    <w:name w:val="thumbnail"/>
    <w:basedOn w:val="Normal"/>
    <w:next w:val="wallacepara"/>
    <w:qFormat/>
    <w:rsid w:val="00FC5556"/>
  </w:style>
  <w:style w:type="paragraph" w:customStyle="1" w:styleId="stand-first-alone">
    <w:name w:val="stand-first-alone"/>
    <w:basedOn w:val="Normal"/>
    <w:next w:val="morelink"/>
    <w:qFormat/>
    <w:rsid w:val="00FC5556"/>
  </w:style>
  <w:style w:type="paragraph" w:customStyle="1" w:styleId="wallacepara">
    <w:name w:val="wallacepara"/>
    <w:basedOn w:val="Normal"/>
    <w:next w:val="audiolink"/>
    <w:qFormat/>
    <w:rsid w:val="00FC5556"/>
  </w:style>
  <w:style w:type="paragraph" w:customStyle="1" w:styleId="morelink">
    <w:name w:val="morelink"/>
    <w:basedOn w:val="Normal"/>
    <w:next w:val="titlestyle1"/>
    <w:qFormat/>
    <w:rsid w:val="00FC5556"/>
  </w:style>
  <w:style w:type="paragraph" w:customStyle="1" w:styleId="audiolink">
    <w:name w:val="audiolink"/>
    <w:basedOn w:val="Normal"/>
    <w:next w:val="nav1"/>
    <w:qFormat/>
    <w:rsid w:val="00FC5556"/>
  </w:style>
  <w:style w:type="paragraph" w:customStyle="1" w:styleId="titlestyle1">
    <w:name w:val="titlestyle1"/>
    <w:basedOn w:val="Normal"/>
    <w:next w:val="nav2"/>
    <w:qFormat/>
    <w:rsid w:val="00FC5556"/>
  </w:style>
  <w:style w:type="paragraph" w:customStyle="1" w:styleId="nav1">
    <w:name w:val="nav1"/>
    <w:basedOn w:val="Normal"/>
    <w:next w:val="stand-first-alone"/>
    <w:qFormat/>
    <w:rsid w:val="00FC5556"/>
  </w:style>
  <w:style w:type="paragraph" w:customStyle="1" w:styleId="nav2">
    <w:name w:val="nav2"/>
    <w:basedOn w:val="Normal"/>
    <w:next w:val="CM45"/>
    <w:qFormat/>
    <w:rsid w:val="00FC5556"/>
  </w:style>
  <w:style w:type="paragraph" w:customStyle="1" w:styleId="Pa0">
    <w:name w:val="Pa0"/>
    <w:basedOn w:val="Normal"/>
    <w:next w:val="morelink"/>
    <w:uiPriority w:val="99"/>
    <w:qFormat/>
    <w:rsid w:val="00FC5556"/>
  </w:style>
  <w:style w:type="paragraph" w:customStyle="1" w:styleId="CM45">
    <w:name w:val="CM45"/>
    <w:basedOn w:val="Normal"/>
    <w:next w:val="audiolink"/>
    <w:uiPriority w:val="99"/>
    <w:qFormat/>
    <w:rsid w:val="00FC5556"/>
  </w:style>
  <w:style w:type="paragraph" w:customStyle="1" w:styleId="CM46">
    <w:name w:val="CM46"/>
    <w:basedOn w:val="Normal"/>
    <w:next w:val="titlestyle1"/>
    <w:uiPriority w:val="99"/>
    <w:qFormat/>
    <w:rsid w:val="00FC5556"/>
  </w:style>
  <w:style w:type="paragraph" w:customStyle="1" w:styleId="F4-NormalText">
    <w:name w:val="F4 - Normal Text"/>
    <w:basedOn w:val="Normal"/>
    <w:qFormat/>
    <w:rsid w:val="00FC5556"/>
  </w:style>
  <w:style w:type="paragraph" w:customStyle="1" w:styleId="TagLine">
    <w:name w:val="Tag Line"/>
    <w:basedOn w:val="Normal"/>
    <w:next w:val="EndnoteText"/>
    <w:qFormat/>
    <w:rsid w:val="00FC5556"/>
  </w:style>
  <w:style w:type="character" w:customStyle="1" w:styleId="Heading18">
    <w:name w:val="Heading #18_"/>
    <w:basedOn w:val="DefaultParagraphFont"/>
    <w:locked/>
    <w:rsid w:val="00FC5556"/>
  </w:style>
  <w:style w:type="paragraph" w:customStyle="1" w:styleId="Heading180">
    <w:name w:val="Heading #18"/>
    <w:basedOn w:val="Normal"/>
    <w:next w:val="CM45"/>
    <w:qFormat/>
    <w:rsid w:val="00FC5556"/>
  </w:style>
  <w:style w:type="character" w:customStyle="1" w:styleId="Picturecaption2">
    <w:name w:val="Picture caption (2)_"/>
    <w:basedOn w:val="DefaultParagraphFont"/>
    <w:locked/>
    <w:rsid w:val="00FC5556"/>
  </w:style>
  <w:style w:type="paragraph" w:customStyle="1" w:styleId="Picturecaption20">
    <w:name w:val="Picture caption (2)"/>
    <w:basedOn w:val="Normal"/>
    <w:next w:val="F4-NormalText"/>
    <w:qFormat/>
    <w:rsid w:val="00FC5556"/>
  </w:style>
  <w:style w:type="character" w:customStyle="1" w:styleId="Picturecaption">
    <w:name w:val="Picture caption_"/>
    <w:basedOn w:val="DefaultParagraphFont"/>
    <w:locked/>
    <w:rsid w:val="00FC5556"/>
  </w:style>
  <w:style w:type="paragraph" w:customStyle="1" w:styleId="Picturecaption0">
    <w:name w:val="Picture caption"/>
    <w:basedOn w:val="Normal"/>
    <w:qFormat/>
    <w:rsid w:val="00FC5556"/>
  </w:style>
  <w:style w:type="character" w:customStyle="1" w:styleId="Bodytext31">
    <w:name w:val="Body text (31)_"/>
    <w:basedOn w:val="DefaultParagraphFont"/>
    <w:locked/>
    <w:rsid w:val="00FC5556"/>
  </w:style>
  <w:style w:type="paragraph" w:customStyle="1" w:styleId="Bodytext310">
    <w:name w:val="Body text (31)"/>
    <w:basedOn w:val="Normal"/>
    <w:qFormat/>
    <w:rsid w:val="00FC5556"/>
  </w:style>
  <w:style w:type="character" w:customStyle="1" w:styleId="Heading22">
    <w:name w:val="Heading #22_"/>
    <w:basedOn w:val="DefaultParagraphFont"/>
    <w:locked/>
    <w:rsid w:val="00FC5556"/>
  </w:style>
  <w:style w:type="paragraph" w:customStyle="1" w:styleId="Heading220">
    <w:name w:val="Heading #22"/>
    <w:basedOn w:val="Normal"/>
    <w:qFormat/>
    <w:rsid w:val="00FC5556"/>
  </w:style>
  <w:style w:type="character" w:customStyle="1" w:styleId="Bodytext131">
    <w:name w:val="Body text (131)_"/>
    <w:basedOn w:val="DefaultParagraphFont"/>
    <w:locked/>
    <w:rsid w:val="00FC5556"/>
  </w:style>
  <w:style w:type="paragraph" w:customStyle="1" w:styleId="Bodytext1310">
    <w:name w:val="Body text (131)"/>
    <w:basedOn w:val="Normal"/>
    <w:qFormat/>
    <w:rsid w:val="00FC5556"/>
  </w:style>
  <w:style w:type="character" w:customStyle="1" w:styleId="Bodytext140">
    <w:name w:val="Body text (140)_"/>
    <w:basedOn w:val="DefaultParagraphFont"/>
    <w:locked/>
    <w:rsid w:val="00FC5556"/>
  </w:style>
  <w:style w:type="paragraph" w:customStyle="1" w:styleId="Bodytext1400">
    <w:name w:val="Body text (140)"/>
    <w:basedOn w:val="Normal"/>
    <w:qFormat/>
    <w:rsid w:val="00FC5556"/>
  </w:style>
  <w:style w:type="character" w:customStyle="1" w:styleId="Bodytext141">
    <w:name w:val="Body text (141)_"/>
    <w:basedOn w:val="DefaultParagraphFont"/>
    <w:locked/>
    <w:rsid w:val="00FC5556"/>
  </w:style>
  <w:style w:type="paragraph" w:customStyle="1" w:styleId="Bodytext1410">
    <w:name w:val="Body text (141)"/>
    <w:basedOn w:val="Normal"/>
    <w:qFormat/>
    <w:rsid w:val="00FC5556"/>
  </w:style>
  <w:style w:type="character" w:customStyle="1" w:styleId="Tableofcontents20">
    <w:name w:val="Table of contents (20)_"/>
    <w:basedOn w:val="DefaultParagraphFont"/>
    <w:locked/>
    <w:rsid w:val="00FC5556"/>
  </w:style>
  <w:style w:type="paragraph" w:customStyle="1" w:styleId="Tableofcontents200">
    <w:name w:val="Table of contents (20)"/>
    <w:basedOn w:val="Normal"/>
    <w:qFormat/>
    <w:rsid w:val="00FC5556"/>
  </w:style>
  <w:style w:type="character" w:customStyle="1" w:styleId="Tableofcontents21">
    <w:name w:val="Table of contents (21)_"/>
    <w:basedOn w:val="DefaultParagraphFont"/>
    <w:locked/>
    <w:rsid w:val="00FC5556"/>
  </w:style>
  <w:style w:type="paragraph" w:customStyle="1" w:styleId="Tableofcontents210">
    <w:name w:val="Table of contents (21)"/>
    <w:basedOn w:val="Normal"/>
    <w:qFormat/>
    <w:rsid w:val="00FC5556"/>
  </w:style>
  <w:style w:type="character" w:customStyle="1" w:styleId="Tableofcontents22">
    <w:name w:val="Table of contents (22)_"/>
    <w:basedOn w:val="DefaultParagraphFont"/>
    <w:locked/>
    <w:rsid w:val="00FC5556"/>
  </w:style>
  <w:style w:type="paragraph" w:customStyle="1" w:styleId="Tableofcontents220">
    <w:name w:val="Table of contents (22)"/>
    <w:basedOn w:val="Normal"/>
    <w:qFormat/>
    <w:rsid w:val="00FC5556"/>
  </w:style>
  <w:style w:type="character" w:customStyle="1" w:styleId="Bodytext142">
    <w:name w:val="Body text (142)_"/>
    <w:basedOn w:val="DefaultParagraphFont"/>
    <w:locked/>
    <w:rsid w:val="00FC5556"/>
  </w:style>
  <w:style w:type="paragraph" w:customStyle="1" w:styleId="Bodytext1420">
    <w:name w:val="Body text (142)"/>
    <w:basedOn w:val="Normal"/>
    <w:qFormat/>
    <w:rsid w:val="00FC5556"/>
  </w:style>
  <w:style w:type="character" w:customStyle="1" w:styleId="Bodytext143">
    <w:name w:val="Body text (143)_"/>
    <w:basedOn w:val="DefaultParagraphFont"/>
    <w:locked/>
    <w:rsid w:val="00FC5556"/>
  </w:style>
  <w:style w:type="paragraph" w:customStyle="1" w:styleId="Bodytext1430">
    <w:name w:val="Body text (143)"/>
    <w:basedOn w:val="Normal"/>
    <w:qFormat/>
    <w:rsid w:val="00FC5556"/>
  </w:style>
  <w:style w:type="character" w:customStyle="1" w:styleId="Bodytext144Exact">
    <w:name w:val="Body text (144) Exact"/>
    <w:basedOn w:val="DefaultParagraphFont"/>
    <w:locked/>
    <w:rsid w:val="00FC5556"/>
  </w:style>
  <w:style w:type="paragraph" w:customStyle="1" w:styleId="Bodytext144">
    <w:name w:val="Body text (144)"/>
    <w:basedOn w:val="Normal"/>
    <w:qFormat/>
    <w:rsid w:val="00FC5556"/>
  </w:style>
  <w:style w:type="character" w:customStyle="1" w:styleId="Bodytext145Exact">
    <w:name w:val="Body text (145) Exact"/>
    <w:basedOn w:val="DefaultParagraphFont"/>
    <w:locked/>
    <w:rsid w:val="00FC5556"/>
  </w:style>
  <w:style w:type="paragraph" w:customStyle="1" w:styleId="Bodytext145">
    <w:name w:val="Body text (145)"/>
    <w:basedOn w:val="Normal"/>
    <w:qFormat/>
    <w:rsid w:val="00FC5556"/>
  </w:style>
  <w:style w:type="character" w:customStyle="1" w:styleId="Bodytext146">
    <w:name w:val="Body text (146)_"/>
    <w:basedOn w:val="DefaultParagraphFont"/>
    <w:locked/>
    <w:rsid w:val="00FC5556"/>
  </w:style>
  <w:style w:type="paragraph" w:customStyle="1" w:styleId="Bodytext1460">
    <w:name w:val="Body text (146)"/>
    <w:basedOn w:val="Normal"/>
    <w:qFormat/>
    <w:rsid w:val="00FC5556"/>
  </w:style>
  <w:style w:type="character" w:customStyle="1" w:styleId="Heading23">
    <w:name w:val="Heading #23_"/>
    <w:basedOn w:val="DefaultParagraphFont"/>
    <w:locked/>
    <w:rsid w:val="00FC5556"/>
  </w:style>
  <w:style w:type="paragraph" w:customStyle="1" w:styleId="Heading230">
    <w:name w:val="Heading #23"/>
    <w:basedOn w:val="Normal"/>
    <w:qFormat/>
    <w:rsid w:val="00FC5556"/>
  </w:style>
  <w:style w:type="character" w:customStyle="1" w:styleId="Picturecaption36">
    <w:name w:val="Picture caption (36)_"/>
    <w:basedOn w:val="DefaultParagraphFont"/>
    <w:locked/>
    <w:rsid w:val="00FC5556"/>
  </w:style>
  <w:style w:type="paragraph" w:customStyle="1" w:styleId="Picturecaption360">
    <w:name w:val="Picture caption (36)"/>
    <w:basedOn w:val="Normal"/>
    <w:qFormat/>
    <w:rsid w:val="00FC5556"/>
  </w:style>
  <w:style w:type="character" w:customStyle="1" w:styleId="Picturecaption42">
    <w:name w:val="Picture caption (42)_"/>
    <w:basedOn w:val="DefaultParagraphFont"/>
    <w:locked/>
    <w:rsid w:val="00FC5556"/>
  </w:style>
  <w:style w:type="paragraph" w:customStyle="1" w:styleId="Picturecaption420">
    <w:name w:val="Picture caption (42)"/>
    <w:basedOn w:val="Normal"/>
    <w:qFormat/>
    <w:rsid w:val="00FC5556"/>
  </w:style>
  <w:style w:type="character" w:customStyle="1" w:styleId="Bodytext154">
    <w:name w:val="Body text (154)_"/>
    <w:basedOn w:val="DefaultParagraphFont"/>
    <w:locked/>
    <w:rsid w:val="00FC5556"/>
  </w:style>
  <w:style w:type="paragraph" w:customStyle="1" w:styleId="Bodytext1540">
    <w:name w:val="Body text (154)"/>
    <w:basedOn w:val="Normal"/>
    <w:qFormat/>
    <w:rsid w:val="00FC5556"/>
  </w:style>
  <w:style w:type="character" w:customStyle="1" w:styleId="Bodytext155">
    <w:name w:val="Body text (155)_"/>
    <w:basedOn w:val="DefaultParagraphFont"/>
    <w:locked/>
    <w:rsid w:val="00FC5556"/>
  </w:style>
  <w:style w:type="paragraph" w:customStyle="1" w:styleId="Bodytext1550">
    <w:name w:val="Body text (155)"/>
    <w:basedOn w:val="Normal"/>
    <w:qFormat/>
    <w:rsid w:val="00FC5556"/>
  </w:style>
  <w:style w:type="character" w:customStyle="1" w:styleId="Bodytext156">
    <w:name w:val="Body text (156)_"/>
    <w:basedOn w:val="DefaultParagraphFont"/>
    <w:locked/>
    <w:rsid w:val="00FC5556"/>
  </w:style>
  <w:style w:type="paragraph" w:customStyle="1" w:styleId="Bodytext1560">
    <w:name w:val="Body text (156)"/>
    <w:basedOn w:val="Normal"/>
    <w:qFormat/>
    <w:rsid w:val="00FC5556"/>
  </w:style>
  <w:style w:type="character" w:customStyle="1" w:styleId="Bodytext60">
    <w:name w:val="Body text (60)_"/>
    <w:basedOn w:val="DefaultParagraphFont"/>
    <w:locked/>
    <w:rsid w:val="00FC5556"/>
  </w:style>
  <w:style w:type="paragraph" w:customStyle="1" w:styleId="Bodytext600">
    <w:name w:val="Body text (60)"/>
    <w:basedOn w:val="Normal"/>
    <w:qFormat/>
    <w:rsid w:val="00FC5556"/>
  </w:style>
  <w:style w:type="character" w:customStyle="1" w:styleId="Bodytext158">
    <w:name w:val="Body text (158)_"/>
    <w:basedOn w:val="DefaultParagraphFont"/>
    <w:locked/>
    <w:rsid w:val="00FC5556"/>
  </w:style>
  <w:style w:type="paragraph" w:customStyle="1" w:styleId="Bodytext1580">
    <w:name w:val="Body text (158)"/>
    <w:basedOn w:val="Normal"/>
    <w:qFormat/>
    <w:rsid w:val="00FC5556"/>
  </w:style>
  <w:style w:type="character" w:customStyle="1" w:styleId="Bodytext159">
    <w:name w:val="Body text (159)_"/>
    <w:basedOn w:val="DefaultParagraphFont"/>
    <w:locked/>
    <w:rsid w:val="00FC5556"/>
  </w:style>
  <w:style w:type="paragraph" w:customStyle="1" w:styleId="Bodytext1590">
    <w:name w:val="Body text (159)"/>
    <w:basedOn w:val="Normal"/>
    <w:qFormat/>
    <w:rsid w:val="00FC5556"/>
  </w:style>
  <w:style w:type="character" w:customStyle="1" w:styleId="Bodytext160">
    <w:name w:val="Body text (160)_"/>
    <w:basedOn w:val="DefaultParagraphFont"/>
    <w:locked/>
    <w:rsid w:val="00FC5556"/>
  </w:style>
  <w:style w:type="paragraph" w:customStyle="1" w:styleId="Bodytext1600">
    <w:name w:val="Body text (160)"/>
    <w:basedOn w:val="Normal"/>
    <w:qFormat/>
    <w:rsid w:val="00FC5556"/>
  </w:style>
  <w:style w:type="character" w:customStyle="1" w:styleId="Picturecaption4">
    <w:name w:val="Picture caption (4)_"/>
    <w:basedOn w:val="DefaultParagraphFont"/>
    <w:locked/>
    <w:rsid w:val="00FC5556"/>
  </w:style>
  <w:style w:type="paragraph" w:customStyle="1" w:styleId="Picturecaption40">
    <w:name w:val="Picture caption (4)"/>
    <w:basedOn w:val="Normal"/>
    <w:qFormat/>
    <w:rsid w:val="00FC5556"/>
  </w:style>
  <w:style w:type="character" w:customStyle="1" w:styleId="Heading10">
    <w:name w:val="Heading #10_"/>
    <w:basedOn w:val="DefaultParagraphFont"/>
    <w:locked/>
    <w:rsid w:val="00FC5556"/>
  </w:style>
  <w:style w:type="paragraph" w:customStyle="1" w:styleId="Heading100">
    <w:name w:val="Heading #10"/>
    <w:basedOn w:val="Normal"/>
    <w:qFormat/>
    <w:rsid w:val="00FC5556"/>
  </w:style>
  <w:style w:type="character" w:customStyle="1" w:styleId="Picturecaption3">
    <w:name w:val="Picture caption (3)_"/>
    <w:basedOn w:val="DefaultParagraphFont"/>
    <w:locked/>
    <w:rsid w:val="00FC5556"/>
  </w:style>
  <w:style w:type="paragraph" w:customStyle="1" w:styleId="Picturecaption30">
    <w:name w:val="Picture caption (3)"/>
    <w:basedOn w:val="Normal"/>
    <w:qFormat/>
    <w:rsid w:val="00FC5556"/>
  </w:style>
  <w:style w:type="character" w:customStyle="1" w:styleId="Heading13">
    <w:name w:val="Heading #13_"/>
    <w:basedOn w:val="DefaultParagraphFont"/>
    <w:locked/>
    <w:rsid w:val="00FC5556"/>
  </w:style>
  <w:style w:type="paragraph" w:customStyle="1" w:styleId="Heading130">
    <w:name w:val="Heading #13"/>
    <w:basedOn w:val="Normal"/>
    <w:qFormat/>
    <w:rsid w:val="00FC5556"/>
  </w:style>
  <w:style w:type="character" w:customStyle="1" w:styleId="Heading92">
    <w:name w:val="Heading #9 (2)_"/>
    <w:basedOn w:val="DefaultParagraphFont"/>
    <w:locked/>
    <w:rsid w:val="00FC5556"/>
  </w:style>
  <w:style w:type="paragraph" w:customStyle="1" w:styleId="Heading920">
    <w:name w:val="Heading #9 (2)"/>
    <w:basedOn w:val="Normal"/>
    <w:qFormat/>
    <w:rsid w:val="00FC5556"/>
  </w:style>
  <w:style w:type="character" w:customStyle="1" w:styleId="Heading15">
    <w:name w:val="Heading #15_"/>
    <w:basedOn w:val="DefaultParagraphFont"/>
    <w:locked/>
    <w:rsid w:val="00FC5556"/>
  </w:style>
  <w:style w:type="paragraph" w:customStyle="1" w:styleId="Heading150">
    <w:name w:val="Heading #15"/>
    <w:basedOn w:val="Normal"/>
    <w:qFormat/>
    <w:rsid w:val="00FC5556"/>
  </w:style>
  <w:style w:type="character" w:customStyle="1" w:styleId="Bodytext38">
    <w:name w:val="Body text (38)_"/>
    <w:basedOn w:val="DefaultParagraphFont"/>
    <w:locked/>
    <w:rsid w:val="00FC5556"/>
  </w:style>
  <w:style w:type="paragraph" w:customStyle="1" w:styleId="Bodytext380">
    <w:name w:val="Body text (38)"/>
    <w:basedOn w:val="Normal"/>
    <w:qFormat/>
    <w:rsid w:val="00FC5556"/>
  </w:style>
  <w:style w:type="character" w:customStyle="1" w:styleId="Heading17">
    <w:name w:val="Heading #17_"/>
    <w:basedOn w:val="DefaultParagraphFont"/>
    <w:locked/>
    <w:rsid w:val="00FC5556"/>
  </w:style>
  <w:style w:type="paragraph" w:customStyle="1" w:styleId="Heading170">
    <w:name w:val="Heading #17"/>
    <w:basedOn w:val="Normal"/>
    <w:qFormat/>
    <w:rsid w:val="00FC5556"/>
  </w:style>
  <w:style w:type="character" w:customStyle="1" w:styleId="Bodytext97Exact">
    <w:name w:val="Body text (97) Exact"/>
    <w:basedOn w:val="DefaultParagraphFont"/>
    <w:locked/>
    <w:rsid w:val="00FC5556"/>
  </w:style>
  <w:style w:type="paragraph" w:customStyle="1" w:styleId="Bodytext97">
    <w:name w:val="Body text (97)"/>
    <w:basedOn w:val="Normal"/>
    <w:qFormat/>
    <w:rsid w:val="00FC5556"/>
  </w:style>
  <w:style w:type="character" w:customStyle="1" w:styleId="Bodytext42">
    <w:name w:val="Body text (42)_"/>
    <w:basedOn w:val="DefaultParagraphFont"/>
    <w:locked/>
    <w:rsid w:val="00FC5556"/>
  </w:style>
  <w:style w:type="paragraph" w:customStyle="1" w:styleId="Bodytext420">
    <w:name w:val="Body text (42)"/>
    <w:basedOn w:val="Normal"/>
    <w:qFormat/>
    <w:rsid w:val="00FC5556"/>
  </w:style>
  <w:style w:type="character" w:customStyle="1" w:styleId="Picturecaption9">
    <w:name w:val="Picture caption (9)_"/>
    <w:basedOn w:val="DefaultParagraphFont"/>
    <w:locked/>
    <w:rsid w:val="00FC5556"/>
  </w:style>
  <w:style w:type="paragraph" w:customStyle="1" w:styleId="Picturecaption90">
    <w:name w:val="Picture caption (9)"/>
    <w:basedOn w:val="Normal"/>
    <w:qFormat/>
    <w:rsid w:val="00FC5556"/>
  </w:style>
  <w:style w:type="character" w:customStyle="1" w:styleId="Bodytext96Exact">
    <w:name w:val="Body text (96) Exact"/>
    <w:basedOn w:val="DefaultParagraphFont"/>
    <w:locked/>
    <w:rsid w:val="00FC5556"/>
  </w:style>
  <w:style w:type="paragraph" w:customStyle="1" w:styleId="Bodytext96">
    <w:name w:val="Body text (96)"/>
    <w:basedOn w:val="Normal"/>
    <w:qFormat/>
    <w:rsid w:val="00FC5556"/>
  </w:style>
  <w:style w:type="character" w:customStyle="1" w:styleId="Heading142">
    <w:name w:val="Heading #14 (2)_"/>
    <w:basedOn w:val="DefaultParagraphFont"/>
    <w:locked/>
    <w:rsid w:val="00FC5556"/>
  </w:style>
  <w:style w:type="paragraph" w:customStyle="1" w:styleId="Heading1420">
    <w:name w:val="Heading #14 (2)"/>
    <w:basedOn w:val="Normal"/>
    <w:qFormat/>
    <w:rsid w:val="00FC5556"/>
  </w:style>
  <w:style w:type="character" w:customStyle="1" w:styleId="Picturecaption31">
    <w:name w:val="Picture caption (31)_"/>
    <w:basedOn w:val="DefaultParagraphFont"/>
    <w:locked/>
    <w:rsid w:val="00FC5556"/>
  </w:style>
  <w:style w:type="paragraph" w:customStyle="1" w:styleId="Picturecaption310">
    <w:name w:val="Picture caption (31)"/>
    <w:basedOn w:val="Normal"/>
    <w:qFormat/>
    <w:rsid w:val="00FC5556"/>
  </w:style>
  <w:style w:type="character" w:customStyle="1" w:styleId="Picturecaption27">
    <w:name w:val="Picture caption (27)_"/>
    <w:basedOn w:val="DefaultParagraphFont"/>
    <w:locked/>
    <w:rsid w:val="00FC5556"/>
  </w:style>
  <w:style w:type="paragraph" w:customStyle="1" w:styleId="Picturecaption270">
    <w:name w:val="Picture caption (27)"/>
    <w:basedOn w:val="Normal"/>
    <w:qFormat/>
    <w:rsid w:val="00FC5556"/>
  </w:style>
  <w:style w:type="character" w:customStyle="1" w:styleId="Bodytext43Exact">
    <w:name w:val="Body text (43) Exact"/>
    <w:basedOn w:val="DefaultParagraphFont"/>
    <w:locked/>
    <w:rsid w:val="00FC5556"/>
  </w:style>
  <w:style w:type="paragraph" w:customStyle="1" w:styleId="Bodytext43">
    <w:name w:val="Body text (43)"/>
    <w:basedOn w:val="Normal"/>
    <w:qFormat/>
    <w:rsid w:val="00FC5556"/>
  </w:style>
  <w:style w:type="character" w:customStyle="1" w:styleId="Bodytext109">
    <w:name w:val="Body text (109)_"/>
    <w:basedOn w:val="DefaultParagraphFont"/>
    <w:locked/>
    <w:rsid w:val="00FC5556"/>
  </w:style>
  <w:style w:type="paragraph" w:customStyle="1" w:styleId="Bodytext1090">
    <w:name w:val="Body text (109)"/>
    <w:basedOn w:val="Normal"/>
    <w:qFormat/>
    <w:rsid w:val="00FC5556"/>
  </w:style>
  <w:style w:type="character" w:customStyle="1" w:styleId="Bodytext110">
    <w:name w:val="Body text (110)_"/>
    <w:basedOn w:val="DefaultParagraphFont"/>
    <w:locked/>
    <w:rsid w:val="00FC5556"/>
  </w:style>
  <w:style w:type="paragraph" w:customStyle="1" w:styleId="Bodytext1100">
    <w:name w:val="Body text (110)"/>
    <w:basedOn w:val="Normal"/>
    <w:qFormat/>
    <w:rsid w:val="00FC5556"/>
  </w:style>
  <w:style w:type="character" w:customStyle="1" w:styleId="Bodytext111">
    <w:name w:val="Body text (111)_"/>
    <w:basedOn w:val="DefaultParagraphFont"/>
    <w:locked/>
    <w:rsid w:val="00FC5556"/>
  </w:style>
  <w:style w:type="paragraph" w:customStyle="1" w:styleId="Bodytext1110">
    <w:name w:val="Body text (111)"/>
    <w:basedOn w:val="Normal"/>
    <w:qFormat/>
    <w:rsid w:val="00FC5556"/>
  </w:style>
  <w:style w:type="character" w:customStyle="1" w:styleId="Tablecaption7">
    <w:name w:val="Table caption (7)_"/>
    <w:basedOn w:val="DefaultParagraphFont"/>
    <w:locked/>
    <w:rsid w:val="00FC5556"/>
  </w:style>
  <w:style w:type="paragraph" w:customStyle="1" w:styleId="Tablecaption70">
    <w:name w:val="Table caption (7)"/>
    <w:basedOn w:val="Normal"/>
    <w:qFormat/>
    <w:rsid w:val="00FC5556"/>
  </w:style>
  <w:style w:type="character" w:customStyle="1" w:styleId="Bodytext112">
    <w:name w:val="Body text (112)_"/>
    <w:basedOn w:val="DefaultParagraphFont"/>
    <w:locked/>
    <w:rsid w:val="00FC5556"/>
  </w:style>
  <w:style w:type="paragraph" w:customStyle="1" w:styleId="Bodytext1120">
    <w:name w:val="Body text (112)"/>
    <w:basedOn w:val="Normal"/>
    <w:qFormat/>
    <w:rsid w:val="00FC5556"/>
  </w:style>
  <w:style w:type="character" w:customStyle="1" w:styleId="Bodytext113">
    <w:name w:val="Body text (113)_"/>
    <w:basedOn w:val="DefaultParagraphFont"/>
    <w:locked/>
    <w:rsid w:val="00FC5556"/>
  </w:style>
  <w:style w:type="paragraph" w:customStyle="1" w:styleId="Bodytext1130">
    <w:name w:val="Body text (113)"/>
    <w:basedOn w:val="Normal"/>
    <w:qFormat/>
    <w:rsid w:val="00FC5556"/>
  </w:style>
  <w:style w:type="character" w:customStyle="1" w:styleId="Tableofcontents10">
    <w:name w:val="Table of contents (10)_"/>
    <w:basedOn w:val="DefaultParagraphFont"/>
    <w:locked/>
    <w:rsid w:val="00FC5556"/>
  </w:style>
  <w:style w:type="paragraph" w:customStyle="1" w:styleId="Tableofcontents100">
    <w:name w:val="Table of contents (10)"/>
    <w:basedOn w:val="Normal"/>
    <w:qFormat/>
    <w:rsid w:val="00FC5556"/>
  </w:style>
  <w:style w:type="character" w:customStyle="1" w:styleId="Tableofcontents12">
    <w:name w:val="Table of contents (12)_"/>
    <w:basedOn w:val="DefaultParagraphFont"/>
    <w:locked/>
    <w:rsid w:val="00FC5556"/>
  </w:style>
  <w:style w:type="paragraph" w:customStyle="1" w:styleId="Tableofcontents120">
    <w:name w:val="Table of contents (12)"/>
    <w:basedOn w:val="Normal"/>
    <w:qFormat/>
    <w:rsid w:val="00FC5556"/>
  </w:style>
  <w:style w:type="character" w:customStyle="1" w:styleId="Tableofcontents14">
    <w:name w:val="Table of contents (14)_"/>
    <w:basedOn w:val="DefaultParagraphFont"/>
    <w:locked/>
    <w:rsid w:val="00FC5556"/>
  </w:style>
  <w:style w:type="paragraph" w:customStyle="1" w:styleId="Tableofcontents140">
    <w:name w:val="Table of contents (14)"/>
    <w:basedOn w:val="Normal"/>
    <w:qFormat/>
    <w:rsid w:val="00FC5556"/>
  </w:style>
  <w:style w:type="character" w:customStyle="1" w:styleId="Heading162">
    <w:name w:val="Heading #16 (2)_"/>
    <w:basedOn w:val="DefaultParagraphFont"/>
    <w:locked/>
    <w:rsid w:val="00FC5556"/>
  </w:style>
  <w:style w:type="paragraph" w:customStyle="1" w:styleId="Heading1620">
    <w:name w:val="Heading #16 (2)"/>
    <w:basedOn w:val="Normal"/>
    <w:qFormat/>
    <w:rsid w:val="00FC5556"/>
  </w:style>
  <w:style w:type="character" w:customStyle="1" w:styleId="StyleStyle4LatinTimesNewRomanAsianSimSunChar">
    <w:name w:val="Style Style4 + (Latin) Times New Roman (Asian) SimSun Char"/>
    <w:locked/>
    <w:rsid w:val="00FC5556"/>
  </w:style>
  <w:style w:type="paragraph" w:customStyle="1" w:styleId="StyleStyle4LatinTimesNewRomanAsianSimSun">
    <w:name w:val="Style Style4 + (Latin) Times New Roman (Asian) SimSun"/>
    <w:basedOn w:val="Sourcename"/>
    <w:qFormat/>
    <w:rsid w:val="00FC5556"/>
  </w:style>
  <w:style w:type="character" w:customStyle="1" w:styleId="StyleUnderlineCharLatinTimesNewRomanAsianSimSunChar">
    <w:name w:val="Style Underline Char + (Latin) Times New Roman (Asian) SimSun Char"/>
    <w:locked/>
    <w:rsid w:val="00FC5556"/>
  </w:style>
  <w:style w:type="paragraph" w:customStyle="1" w:styleId="StyleUnderlineCharLatinTimesNewRomanAsianSimSun">
    <w:name w:val="Style Underline Char + (Latin) Times New Roman (Asian) SimSun"/>
    <w:basedOn w:val="Normal"/>
    <w:qFormat/>
    <w:rsid w:val="00FC5556"/>
  </w:style>
  <w:style w:type="character" w:customStyle="1" w:styleId="StyleUnderlineCharLatinTimesNewRomanAsianSimSunBoldChar">
    <w:name w:val="Style Underline Char + (Latin) Times New Roman (Asian) SimSun Bold Char"/>
    <w:locked/>
    <w:rsid w:val="00FC5556"/>
  </w:style>
  <w:style w:type="paragraph" w:customStyle="1" w:styleId="StyleUnderlineCharLatinTimesNewRomanAsianSimSunBold">
    <w:name w:val="Style Underline Char + (Latin) Times New Roman (Asian) SimSun Bold"/>
    <w:basedOn w:val="Normal"/>
    <w:qFormat/>
    <w:rsid w:val="00FC5556"/>
  </w:style>
  <w:style w:type="character" w:customStyle="1" w:styleId="StyleStyle1BoldChar">
    <w:name w:val="Style Style1 + Bold Char"/>
    <w:locked/>
    <w:rsid w:val="00FC5556"/>
  </w:style>
  <w:style w:type="paragraph" w:customStyle="1" w:styleId="StyleStyle1Bold">
    <w:name w:val="Style Style1 + Bold"/>
    <w:basedOn w:val="Normal"/>
    <w:qFormat/>
    <w:rsid w:val="00FC5556"/>
  </w:style>
  <w:style w:type="character" w:customStyle="1" w:styleId="StyleBoldandUnderlineChar11ptChar">
    <w:name w:val="Style Bold and Underline Char + 11 pt Char"/>
    <w:locked/>
    <w:rsid w:val="00FC5556"/>
  </w:style>
  <w:style w:type="paragraph" w:customStyle="1" w:styleId="StyleBoldandUnderlineChar11pt">
    <w:name w:val="Style Bold and Underline Char + 11 pt"/>
    <w:basedOn w:val="Normal"/>
    <w:qFormat/>
    <w:rsid w:val="00FC5556"/>
  </w:style>
  <w:style w:type="character" w:customStyle="1" w:styleId="StyleUnderlineChar11ptChar">
    <w:name w:val="Style Underline Char + 11 pt Char"/>
    <w:locked/>
    <w:rsid w:val="00FC5556"/>
  </w:style>
  <w:style w:type="paragraph" w:customStyle="1" w:styleId="StyleUnderlineChar11pt">
    <w:name w:val="Style Underline Char + 11 pt"/>
    <w:basedOn w:val="Normal"/>
    <w:qFormat/>
    <w:rsid w:val="00FC5556"/>
  </w:style>
  <w:style w:type="character" w:customStyle="1" w:styleId="StyleUnderlineChar11ptBoldChar">
    <w:name w:val="Style Underline Char + 11 pt Bold Char"/>
    <w:locked/>
    <w:rsid w:val="00FC5556"/>
  </w:style>
  <w:style w:type="paragraph" w:customStyle="1" w:styleId="StyleUnderlineChar11ptBold">
    <w:name w:val="Style Underline Char + 11 pt Bold"/>
    <w:basedOn w:val="Normal"/>
    <w:qFormat/>
    <w:rsid w:val="00FC5556"/>
  </w:style>
  <w:style w:type="character" w:customStyle="1" w:styleId="StyleStyleStyle4LatinTimesNewRomanAsianSimSunBoldChar">
    <w:name w:val="Style Style Style4 + (Latin) Times New Roman (Asian) SimSun Bold + Char"/>
    <w:locked/>
    <w:rsid w:val="00FC5556"/>
  </w:style>
  <w:style w:type="paragraph" w:customStyle="1" w:styleId="StyleStyleStyle4LatinTimesNewRomanAsianSimSunBold">
    <w:name w:val="Style Style Style4 + (Latin) Times New Roman (Asian) SimSun Bold +"/>
    <w:basedOn w:val="Normal"/>
    <w:qFormat/>
    <w:rsid w:val="00FC5556"/>
  </w:style>
  <w:style w:type="character" w:customStyle="1" w:styleId="StyleStyle4BoldChar">
    <w:name w:val="Style Style4 + Bold Char"/>
    <w:locked/>
    <w:rsid w:val="00FC5556"/>
  </w:style>
  <w:style w:type="paragraph" w:customStyle="1" w:styleId="StyleStyle4Bold">
    <w:name w:val="Style Style4 + Bold"/>
    <w:basedOn w:val="Sourcename"/>
    <w:qFormat/>
    <w:rsid w:val="00FC5556"/>
  </w:style>
  <w:style w:type="character" w:customStyle="1" w:styleId="StyleStyle411ptBorderSinglesolidlineAuto05ptLChar">
    <w:name w:val="Style Style4 + 11 pt Border: : (Single solid line Auto  0.5 pt L... Char"/>
    <w:locked/>
    <w:rsid w:val="00FC5556"/>
  </w:style>
  <w:style w:type="paragraph" w:customStyle="1" w:styleId="StyleStyle411ptBorderSinglesolidlineAuto05ptL">
    <w:name w:val="Style Style4 + 11 pt Border: : (Single solid line Auto  0.5 pt L..."/>
    <w:basedOn w:val="Sourcename"/>
    <w:qFormat/>
    <w:rsid w:val="00FC5556"/>
  </w:style>
  <w:style w:type="character" w:customStyle="1" w:styleId="StyleStyle49ptBoldChar">
    <w:name w:val="Style Style4 + 9 pt Bold Char"/>
    <w:locked/>
    <w:rsid w:val="00FC5556"/>
  </w:style>
  <w:style w:type="paragraph" w:customStyle="1" w:styleId="StyleStyle49ptBold">
    <w:name w:val="Style Style4 + 9 pt Bold"/>
    <w:basedOn w:val="Normal"/>
    <w:qFormat/>
    <w:rsid w:val="00FC5556"/>
  </w:style>
  <w:style w:type="character" w:customStyle="1" w:styleId="StyleStyle49ptBoldBorderSinglesolidlineAuto05Char">
    <w:name w:val="Style Style4 + 9 pt Bold Border: : (Single solid line Auto  0.5... Char"/>
    <w:locked/>
    <w:rsid w:val="00FC5556"/>
  </w:style>
  <w:style w:type="paragraph" w:customStyle="1" w:styleId="StyleStyle49ptBoldBorderSinglesolidlineAuto05">
    <w:name w:val="Style Style4 + 9 pt Bold Border: : (Single solid line Auto  0.5..."/>
    <w:basedOn w:val="Sourcename"/>
    <w:qFormat/>
    <w:rsid w:val="00FC5556"/>
  </w:style>
  <w:style w:type="character" w:customStyle="1" w:styleId="StyleStyle49ptBorderSinglesolidlineAuto05ptLiChar">
    <w:name w:val="Style Style4 + 9 pt Border: : (Single solid line Auto  0.5 pt Li... Char"/>
    <w:locked/>
    <w:rsid w:val="00FC5556"/>
  </w:style>
  <w:style w:type="paragraph" w:customStyle="1" w:styleId="StyleStyle49ptBorderSinglesolidlineAuto05ptLi">
    <w:name w:val="Style Style4 + 9 pt Border: : (Single solid line Auto  0.5 pt Li..."/>
    <w:basedOn w:val="Sourcename"/>
    <w:next w:val="cardCharChar0"/>
    <w:qFormat/>
    <w:rsid w:val="00FC5556"/>
  </w:style>
  <w:style w:type="character" w:customStyle="1" w:styleId="cardCharCharChar0">
    <w:name w:val="card Char Char Char"/>
    <w:locked/>
    <w:rsid w:val="00FC5556"/>
  </w:style>
  <w:style w:type="paragraph" w:customStyle="1" w:styleId="cardCharChar0">
    <w:name w:val="card Char Char"/>
    <w:basedOn w:val="Normal"/>
    <w:next w:val="UnderlineCharCharCharCharChar"/>
    <w:qFormat/>
    <w:rsid w:val="00FC5556"/>
  </w:style>
  <w:style w:type="character" w:customStyle="1" w:styleId="UnderlineCharCharCharCharCharChar">
    <w:name w:val="Underline Char Char Char Char Char Char"/>
    <w:locked/>
    <w:rsid w:val="00FC5556"/>
  </w:style>
  <w:style w:type="paragraph" w:customStyle="1" w:styleId="UnderlineCharCharCharCharChar">
    <w:name w:val="Underline Char Char Char Char Char"/>
    <w:basedOn w:val="Normal"/>
    <w:next w:val="Textsmall0"/>
    <w:qFormat/>
    <w:rsid w:val="00FC5556"/>
  </w:style>
  <w:style w:type="character" w:customStyle="1" w:styleId="TextsmallChar">
    <w:name w:val="Textsmall Char"/>
    <w:locked/>
    <w:rsid w:val="00FC5556"/>
  </w:style>
  <w:style w:type="paragraph" w:customStyle="1" w:styleId="Textsmall0">
    <w:name w:val="Textsmall"/>
    <w:basedOn w:val="Normal"/>
    <w:next w:val="Normal"/>
    <w:qFormat/>
    <w:rsid w:val="00FC5556"/>
  </w:style>
  <w:style w:type="paragraph" w:customStyle="1" w:styleId="hotroute1">
    <w:name w:val="hot route!"/>
    <w:basedOn w:val="Normal"/>
    <w:next w:val="CardsHighlighted"/>
    <w:qFormat/>
    <w:rsid w:val="00FC5556"/>
  </w:style>
  <w:style w:type="character" w:customStyle="1" w:styleId="CardsHighlightedChar">
    <w:name w:val="Cards Highlighted Char"/>
    <w:basedOn w:val="DefaultParagraphFont"/>
    <w:locked/>
    <w:rsid w:val="00FC5556"/>
  </w:style>
  <w:style w:type="paragraph" w:customStyle="1" w:styleId="CardsHighlighted">
    <w:name w:val="Cards Highlighted"/>
    <w:basedOn w:val="Normal"/>
    <w:next w:val="BlockHeaderHidden"/>
    <w:autoRedefine/>
    <w:qFormat/>
    <w:rsid w:val="00FC5556"/>
  </w:style>
  <w:style w:type="character" w:customStyle="1" w:styleId="BlockHeaderHiddenChar">
    <w:name w:val="Block Header Hidden Char"/>
    <w:basedOn w:val="DefaultParagraphFont"/>
    <w:locked/>
    <w:rsid w:val="00FC5556"/>
  </w:style>
  <w:style w:type="paragraph" w:customStyle="1" w:styleId="BlockHeaderHidden">
    <w:name w:val="Block Header Hidden"/>
    <w:basedOn w:val="Normal"/>
    <w:next w:val="CardsFont6pt"/>
    <w:autoRedefine/>
    <w:qFormat/>
    <w:rsid w:val="00FC5556"/>
  </w:style>
  <w:style w:type="character" w:customStyle="1" w:styleId="CardsFont6ptChar1">
    <w:name w:val="Cards + Font: 6 pt Char1"/>
    <w:basedOn w:val="DefaultParagraphFont"/>
    <w:locked/>
    <w:rsid w:val="00FC5556"/>
  </w:style>
  <w:style w:type="paragraph" w:customStyle="1" w:styleId="CardsFont6pt">
    <w:name w:val="Cards + Font: 6 pt"/>
    <w:basedOn w:val="textbold"/>
    <w:qFormat/>
    <w:rsid w:val="00FC5556"/>
    <w:pPr>
      <w:pBdr>
        <w:top w:val="single" w:sz="8" w:space="0" w:color="auto"/>
        <w:left w:val="single" w:sz="8" w:space="0" w:color="auto"/>
        <w:bottom w:val="single" w:sz="8" w:space="0" w:color="auto"/>
        <w:right w:val="single" w:sz="8" w:space="0" w:color="auto"/>
      </w:pBdr>
    </w:pPr>
    <w:rPr>
      <w:rFonts w:eastAsiaTheme="minorEastAsia"/>
      <w:szCs w:val="24"/>
    </w:rPr>
  </w:style>
  <w:style w:type="paragraph" w:customStyle="1" w:styleId="txgreen">
    <w:name w:val="txgreen"/>
    <w:basedOn w:val="Normal"/>
    <w:qFormat/>
    <w:rsid w:val="00FC5556"/>
  </w:style>
  <w:style w:type="paragraph" w:customStyle="1" w:styleId="rtecenter">
    <w:name w:val="rtecenter"/>
    <w:basedOn w:val="Normal"/>
    <w:next w:val="BlockHeaderHidden"/>
    <w:qFormat/>
    <w:rsid w:val="00FC5556"/>
  </w:style>
  <w:style w:type="paragraph" w:customStyle="1" w:styleId="StyleHeading4TagBigcardNotBold">
    <w:name w:val="Style Heading 4TagBig card + Not Bold"/>
    <w:basedOn w:val="Heading4"/>
    <w:qFormat/>
    <w:rsid w:val="00FC5556"/>
    <w:rPr>
      <w:rFonts w:ascii="Georgia" w:hAnsi="Georgia"/>
      <w:sz w:val="22"/>
    </w:rPr>
  </w:style>
  <w:style w:type="paragraph" w:customStyle="1" w:styleId="Stylecardtext8pt">
    <w:name w:val="Style card text + 8 pt"/>
    <w:basedOn w:val="Normal"/>
    <w:next w:val="CardsFont6pt"/>
    <w:qFormat/>
    <w:rsid w:val="00FC5556"/>
  </w:style>
  <w:style w:type="character" w:customStyle="1" w:styleId="regtext">
    <w:name w:val="regtext"/>
    <w:uiPriority w:val="99"/>
    <w:rsid w:val="00FC5556"/>
  </w:style>
  <w:style w:type="character" w:customStyle="1" w:styleId="FontStyle14">
    <w:name w:val="Font Style14"/>
    <w:uiPriority w:val="99"/>
    <w:rsid w:val="00FC5556"/>
  </w:style>
  <w:style w:type="character" w:customStyle="1" w:styleId="F7-SmallFont">
    <w:name w:val="F7 - Small Font"/>
    <w:rsid w:val="00FC5556"/>
  </w:style>
  <w:style w:type="character" w:customStyle="1" w:styleId="StyleLatinGaramond9ptUnderline">
    <w:name w:val="Style (Latin) Garamond 9 pt Underline"/>
    <w:rsid w:val="00FC5556"/>
  </w:style>
  <w:style w:type="character" w:customStyle="1" w:styleId="tkrname">
    <w:name w:val="tkrname"/>
    <w:basedOn w:val="DefaultParagraphFont"/>
    <w:rsid w:val="00FC5556"/>
  </w:style>
  <w:style w:type="character" w:customStyle="1" w:styleId="tkrchange">
    <w:name w:val="tkrchange"/>
    <w:basedOn w:val="DefaultParagraphFont"/>
    <w:rsid w:val="00FC5556"/>
  </w:style>
  <w:style w:type="character" w:customStyle="1" w:styleId="l9">
    <w:name w:val="l9"/>
    <w:basedOn w:val="DefaultParagraphFont"/>
    <w:rsid w:val="00FC5556"/>
  </w:style>
  <w:style w:type="character" w:customStyle="1" w:styleId="l8">
    <w:name w:val="l8"/>
    <w:basedOn w:val="DefaultParagraphFont"/>
    <w:rsid w:val="00FC5556"/>
  </w:style>
  <w:style w:type="character" w:customStyle="1" w:styleId="l6">
    <w:name w:val="l6"/>
    <w:basedOn w:val="DefaultParagraphFont"/>
    <w:rsid w:val="00FC5556"/>
  </w:style>
  <w:style w:type="character" w:customStyle="1" w:styleId="l7">
    <w:name w:val="l7"/>
    <w:basedOn w:val="DefaultParagraphFont"/>
    <w:rsid w:val="00FC5556"/>
  </w:style>
  <w:style w:type="character" w:customStyle="1" w:styleId="ellipsistext">
    <w:name w:val="ellipsis_text"/>
    <w:basedOn w:val="DefaultParagraphFont"/>
    <w:rsid w:val="00FC5556"/>
  </w:style>
  <w:style w:type="character" w:customStyle="1" w:styleId="referencediv">
    <w:name w:val="referencediv"/>
    <w:basedOn w:val="DefaultParagraphFont"/>
    <w:rsid w:val="00FC5556"/>
  </w:style>
  <w:style w:type="character" w:customStyle="1" w:styleId="A3">
    <w:name w:val="A3"/>
    <w:rsid w:val="00FC5556"/>
  </w:style>
  <w:style w:type="character" w:customStyle="1" w:styleId="mb">
    <w:name w:val="mb"/>
    <w:basedOn w:val="DefaultParagraphFont"/>
    <w:rsid w:val="00FC5556"/>
  </w:style>
  <w:style w:type="character" w:customStyle="1" w:styleId="submitted">
    <w:name w:val="submitted"/>
    <w:basedOn w:val="DefaultParagraphFont"/>
    <w:rsid w:val="00FC5556"/>
  </w:style>
  <w:style w:type="character" w:customStyle="1" w:styleId="cite0">
    <w:name w:val="cite0"/>
    <w:rsid w:val="00FC5556"/>
  </w:style>
  <w:style w:type="character" w:customStyle="1" w:styleId="hilite1">
    <w:name w:val="hilite1"/>
    <w:rsid w:val="00FC5556"/>
  </w:style>
  <w:style w:type="character" w:customStyle="1" w:styleId="Style8pt1">
    <w:name w:val="Style 8 pt1"/>
    <w:basedOn w:val="DefaultParagraphFont"/>
    <w:rsid w:val="00FC5556"/>
  </w:style>
  <w:style w:type="character" w:customStyle="1" w:styleId="qlabel">
    <w:name w:val="q_label"/>
    <w:rsid w:val="00FC5556"/>
  </w:style>
  <w:style w:type="character" w:customStyle="1" w:styleId="alabel">
    <w:name w:val="a_label"/>
    <w:rsid w:val="00FC5556"/>
  </w:style>
  <w:style w:type="character" w:customStyle="1" w:styleId="StyleStyle4CharTimesNewRoman11pt">
    <w:name w:val="Style Style4 Char + Times New Roman 11 pt"/>
    <w:rsid w:val="00FC5556"/>
  </w:style>
  <w:style w:type="character" w:customStyle="1" w:styleId="Aunderline">
    <w:name w:val="Aunderline"/>
    <w:uiPriority w:val="1"/>
    <w:qFormat/>
    <w:rsid w:val="00FC5556"/>
  </w:style>
  <w:style w:type="character" w:customStyle="1" w:styleId="desc">
    <w:name w:val="desc"/>
    <w:basedOn w:val="DefaultParagraphFont"/>
    <w:rsid w:val="00FC5556"/>
  </w:style>
  <w:style w:type="character" w:customStyle="1" w:styleId="style10">
    <w:name w:val="style1"/>
    <w:basedOn w:val="DefaultParagraphFont"/>
    <w:rsid w:val="00FC5556"/>
  </w:style>
  <w:style w:type="character" w:customStyle="1" w:styleId="titleauthoretc">
    <w:name w:val="titleauthoretc"/>
    <w:rsid w:val="00FC5556"/>
  </w:style>
  <w:style w:type="character" w:customStyle="1" w:styleId="in-widget">
    <w:name w:val="in-widget"/>
    <w:rsid w:val="00FC5556"/>
  </w:style>
  <w:style w:type="character" w:customStyle="1" w:styleId="in-top">
    <w:name w:val="in-top"/>
    <w:rsid w:val="00FC5556"/>
  </w:style>
  <w:style w:type="character" w:customStyle="1" w:styleId="nukeled">
    <w:name w:val="nukeled"/>
    <w:rsid w:val="00FC5556"/>
  </w:style>
  <w:style w:type="character" w:customStyle="1" w:styleId="contextlyrelated">
    <w:name w:val="contextly_related"/>
    <w:rsid w:val="00FC5556"/>
  </w:style>
  <w:style w:type="character" w:customStyle="1" w:styleId="in-right">
    <w:name w:val="in-right"/>
    <w:rsid w:val="00FC5556"/>
  </w:style>
  <w:style w:type="character" w:customStyle="1" w:styleId="adtext">
    <w:name w:val="ad_text"/>
    <w:rsid w:val="00FC5556"/>
  </w:style>
  <w:style w:type="character" w:customStyle="1" w:styleId="linkrow">
    <w:name w:val="link_row"/>
    <w:rsid w:val="00FC5556"/>
  </w:style>
  <w:style w:type="character" w:customStyle="1" w:styleId="revision-date">
    <w:name w:val="revision-date"/>
    <w:rsid w:val="00FC5556"/>
  </w:style>
  <w:style w:type="character" w:customStyle="1" w:styleId="facebook-share">
    <w:name w:val="facebook-share"/>
    <w:rsid w:val="00FC5556"/>
  </w:style>
  <w:style w:type="character" w:customStyle="1" w:styleId="facebook-share-label">
    <w:name w:val="facebook-share-label"/>
    <w:rsid w:val="00FC5556"/>
  </w:style>
  <w:style w:type="character" w:customStyle="1" w:styleId="cap">
    <w:name w:val="cap"/>
    <w:rsid w:val="00FC5556"/>
  </w:style>
  <w:style w:type="character" w:customStyle="1" w:styleId="UNDERLINECharChar0">
    <w:name w:val="UNDERLINE Char Char"/>
    <w:rsid w:val="00FC5556"/>
  </w:style>
  <w:style w:type="character" w:customStyle="1" w:styleId="share">
    <w:name w:val="share"/>
    <w:rsid w:val="00FC5556"/>
  </w:style>
  <w:style w:type="character" w:customStyle="1" w:styleId="ata11y">
    <w:name w:val="at_a11y"/>
    <w:rsid w:val="00FC5556"/>
  </w:style>
  <w:style w:type="character" w:customStyle="1" w:styleId="tpk">
    <w:name w:val="tpk"/>
    <w:rsid w:val="00FC5556"/>
  </w:style>
  <w:style w:type="character" w:customStyle="1" w:styleId="A24">
    <w:name w:val="A24"/>
    <w:uiPriority w:val="99"/>
    <w:rsid w:val="00FC5556"/>
  </w:style>
  <w:style w:type="character" w:customStyle="1" w:styleId="A25">
    <w:name w:val="A25"/>
    <w:uiPriority w:val="99"/>
    <w:rsid w:val="00FC5556"/>
  </w:style>
  <w:style w:type="character" w:customStyle="1" w:styleId="12TimesNewRoman">
    <w:name w:val="12 Times New Roman"/>
    <w:rsid w:val="00FC5556"/>
  </w:style>
  <w:style w:type="character" w:customStyle="1" w:styleId="Headerorfooter">
    <w:name w:val="Header or footer_"/>
    <w:basedOn w:val="DefaultParagraphFont"/>
    <w:rsid w:val="00FC5556"/>
  </w:style>
  <w:style w:type="character" w:customStyle="1" w:styleId="Bodytext21">
    <w:name w:val="Body text (2)_"/>
    <w:basedOn w:val="DefaultParagraphFont"/>
    <w:rsid w:val="00FC5556"/>
  </w:style>
  <w:style w:type="character" w:customStyle="1" w:styleId="Bodytext22">
    <w:name w:val="Body text (2)"/>
    <w:basedOn w:val="Headerorfooter0"/>
    <w:rsid w:val="00FC5556"/>
  </w:style>
  <w:style w:type="character" w:customStyle="1" w:styleId="Headerorfooter0">
    <w:name w:val="Header or footer"/>
    <w:basedOn w:val="DefaultParagraphFont"/>
    <w:rsid w:val="00FC5556"/>
  </w:style>
  <w:style w:type="character" w:customStyle="1" w:styleId="Bodytext32">
    <w:name w:val="Body text (3)_"/>
    <w:basedOn w:val="DefaultParagraphFont"/>
    <w:rsid w:val="00FC5556"/>
  </w:style>
  <w:style w:type="character" w:customStyle="1" w:styleId="Bodytext31Exact">
    <w:name w:val="Body text (31) Exact"/>
    <w:basedOn w:val="DefaultParagraphFont"/>
    <w:rsid w:val="00FC5556"/>
  </w:style>
  <w:style w:type="character" w:customStyle="1" w:styleId="Bodytext10">
    <w:name w:val="Body text (10)_"/>
    <w:basedOn w:val="DefaultParagraphFont"/>
    <w:rsid w:val="00FC5556"/>
  </w:style>
  <w:style w:type="character" w:customStyle="1" w:styleId="Bodytext33">
    <w:name w:val="Body text (3)"/>
    <w:basedOn w:val="Bodytext10"/>
    <w:rsid w:val="00FC5556"/>
  </w:style>
  <w:style w:type="character" w:customStyle="1" w:styleId="Bodytext46">
    <w:name w:val="Body text (46)_"/>
    <w:basedOn w:val="DefaultParagraphFont"/>
    <w:rsid w:val="00FC5556"/>
  </w:style>
  <w:style w:type="character" w:customStyle="1" w:styleId="Bodytext51">
    <w:name w:val="Body text (51)_"/>
    <w:basedOn w:val="DefaultParagraphFont"/>
    <w:rsid w:val="00FC5556"/>
  </w:style>
  <w:style w:type="character" w:customStyle="1" w:styleId="Bodytext34">
    <w:name w:val="Body text (34)_"/>
    <w:basedOn w:val="DefaultParagraphFont"/>
    <w:rsid w:val="00FC5556"/>
  </w:style>
  <w:style w:type="character" w:customStyle="1" w:styleId="Bodytext3Spacing0ptExact">
    <w:name w:val="Body text (3) + Spacing 0 pt Exact"/>
    <w:rsid w:val="00FC5556"/>
  </w:style>
  <w:style w:type="character" w:customStyle="1" w:styleId="Bodytext82">
    <w:name w:val="Body text (82)_"/>
    <w:basedOn w:val="DefaultParagraphFont"/>
    <w:rsid w:val="00FC5556"/>
  </w:style>
  <w:style w:type="character" w:customStyle="1" w:styleId="PicturecaptionSpacing0ptExact">
    <w:name w:val="Picture caption + Spacing 0 pt Exact"/>
    <w:basedOn w:val="DefaultParagraphFont"/>
    <w:rsid w:val="00FC5556"/>
  </w:style>
  <w:style w:type="character" w:customStyle="1" w:styleId="Tableofcontents13">
    <w:name w:val="Table of contents (13)_"/>
    <w:basedOn w:val="DefaultParagraphFont"/>
    <w:rsid w:val="00FC5556"/>
  </w:style>
  <w:style w:type="character" w:customStyle="1" w:styleId="Bodytext114">
    <w:name w:val="Body text (114)_"/>
    <w:basedOn w:val="DefaultParagraphFont"/>
    <w:rsid w:val="00FC5556"/>
  </w:style>
  <w:style w:type="character" w:customStyle="1" w:styleId="Bodytext115">
    <w:name w:val="Body text (115)_"/>
    <w:basedOn w:val="DefaultParagraphFont"/>
    <w:rsid w:val="00FC5556"/>
  </w:style>
  <w:style w:type="character" w:customStyle="1" w:styleId="Bodytext1150">
    <w:name w:val="Body text (115)"/>
    <w:basedOn w:val="Bodytext820"/>
    <w:rsid w:val="00FC5556"/>
  </w:style>
  <w:style w:type="character" w:customStyle="1" w:styleId="Bodytext820">
    <w:name w:val="Body text (82)"/>
    <w:basedOn w:val="Tableofcontents13"/>
    <w:rsid w:val="00FC5556"/>
  </w:style>
  <w:style w:type="character" w:customStyle="1" w:styleId="Bodytext100">
    <w:name w:val="Body text (10)"/>
    <w:basedOn w:val="Bodytext46"/>
    <w:rsid w:val="00FC5556"/>
  </w:style>
  <w:style w:type="character" w:customStyle="1" w:styleId="Bodytext82Spacing0ptExact">
    <w:name w:val="Body text (82) + Spacing 0 pt Exact"/>
    <w:basedOn w:val="Tableofcontents13"/>
    <w:rsid w:val="00FC5556"/>
  </w:style>
  <w:style w:type="character" w:customStyle="1" w:styleId="Bodytext131Exact">
    <w:name w:val="Body text (131) Exact"/>
    <w:basedOn w:val="DefaultParagraphFont"/>
    <w:rsid w:val="00FC5556"/>
  </w:style>
  <w:style w:type="character" w:customStyle="1" w:styleId="Picturecaption2Spacing0ptExact">
    <w:name w:val="Picture caption (2) + Spacing 0 pt Exact"/>
    <w:basedOn w:val="DefaultParagraphFont"/>
    <w:rsid w:val="00FC5556"/>
  </w:style>
  <w:style w:type="character" w:customStyle="1" w:styleId="Bodytext114Exact">
    <w:name w:val="Body text (114) Exact"/>
    <w:basedOn w:val="Bodytext1150"/>
    <w:rsid w:val="00FC5556"/>
  </w:style>
  <w:style w:type="character" w:customStyle="1" w:styleId="Bodytext340">
    <w:name w:val="Body text (34)"/>
    <w:basedOn w:val="Bodytext82"/>
    <w:rsid w:val="00FC5556"/>
  </w:style>
  <w:style w:type="character" w:customStyle="1" w:styleId="Bodytext510">
    <w:name w:val="Body text (51)"/>
    <w:basedOn w:val="Bodytext3Spacing0ptExact"/>
    <w:rsid w:val="00FC5556"/>
  </w:style>
  <w:style w:type="character" w:customStyle="1" w:styleId="Bodytext1140">
    <w:name w:val="Body text (114)"/>
    <w:basedOn w:val="Bodytext1150"/>
    <w:rsid w:val="00FC5556"/>
  </w:style>
  <w:style w:type="character" w:customStyle="1" w:styleId="Tableofcontents130">
    <w:name w:val="Table of contents (13)"/>
    <w:basedOn w:val="Bodytext115"/>
    <w:rsid w:val="00FC5556"/>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C5556"/>
  </w:style>
  <w:style w:type="character" w:customStyle="1" w:styleId="Bodytext460">
    <w:name w:val="Body text (46)"/>
    <w:basedOn w:val="Bodytext34"/>
    <w:rsid w:val="00FC5556"/>
  </w:style>
  <w:style w:type="character" w:customStyle="1" w:styleId="Bodytext46NotBold">
    <w:name w:val="Body text (46) + Not Bold"/>
    <w:basedOn w:val="Bodytext34"/>
    <w:rsid w:val="00FC5556"/>
  </w:style>
  <w:style w:type="character" w:customStyle="1" w:styleId="Bodytext46SegoeUI">
    <w:name w:val="Body text (46) + Segoe UI"/>
    <w:basedOn w:val="Bodytext34"/>
    <w:rsid w:val="00FC5556"/>
  </w:style>
  <w:style w:type="character" w:customStyle="1" w:styleId="Bodytext115Spacing0ptExact">
    <w:name w:val="Body text (115) + Spacing 0 pt Exact"/>
    <w:basedOn w:val="Bodytext820"/>
    <w:rsid w:val="00FC5556"/>
  </w:style>
  <w:style w:type="character" w:customStyle="1" w:styleId="Picturecaption42SmallCaps">
    <w:name w:val="Picture caption (42) + Small Caps"/>
    <w:basedOn w:val="DefaultParagraphFont"/>
    <w:rsid w:val="00FC5556"/>
  </w:style>
  <w:style w:type="character" w:customStyle="1" w:styleId="Bodytext155Exact">
    <w:name w:val="Body text (155) Exact"/>
    <w:basedOn w:val="DefaultParagraphFont"/>
    <w:rsid w:val="00FC5556"/>
  </w:style>
  <w:style w:type="character" w:customStyle="1" w:styleId="Bodytext157">
    <w:name w:val="Body text (157)_"/>
    <w:basedOn w:val="DefaultParagraphFont"/>
    <w:rsid w:val="00FC5556"/>
  </w:style>
  <w:style w:type="character" w:customStyle="1" w:styleId="Bodytext157Spacing0pt">
    <w:name w:val="Body text (157) + Spacing 0 pt"/>
    <w:basedOn w:val="Bodytext1570"/>
    <w:rsid w:val="00FC5556"/>
  </w:style>
  <w:style w:type="character" w:customStyle="1" w:styleId="Bodytext1570">
    <w:name w:val="Body text (157)"/>
    <w:basedOn w:val="DefaultParagraphFont"/>
    <w:rsid w:val="00FC5556"/>
  </w:style>
  <w:style w:type="character" w:customStyle="1" w:styleId="Heading2213pt">
    <w:name w:val="Heading #22 + 13 pt"/>
    <w:basedOn w:val="DefaultParagraphFont"/>
    <w:rsid w:val="00FC5556"/>
  </w:style>
  <w:style w:type="character" w:customStyle="1" w:styleId="Heading22125pt">
    <w:name w:val="Heading #22 + 12.5 pt"/>
    <w:basedOn w:val="DefaultParagraphFont"/>
    <w:rsid w:val="00FC5556"/>
  </w:style>
  <w:style w:type="character" w:customStyle="1" w:styleId="Bodytext300">
    <w:name w:val="Body text (30)_"/>
    <w:basedOn w:val="DefaultParagraphFont"/>
    <w:rsid w:val="00FC5556"/>
  </w:style>
  <w:style w:type="character" w:customStyle="1" w:styleId="Bodytext301">
    <w:name w:val="Body text (30)"/>
    <w:basedOn w:val="Bodytext39"/>
    <w:rsid w:val="00FC5556"/>
  </w:style>
  <w:style w:type="character" w:customStyle="1" w:styleId="Bodytext39">
    <w:name w:val="Body text (39)_"/>
    <w:basedOn w:val="DefaultParagraphFont"/>
    <w:rsid w:val="00FC5556"/>
  </w:style>
  <w:style w:type="character" w:customStyle="1" w:styleId="Bodytext390">
    <w:name w:val="Body text (39)"/>
    <w:basedOn w:val="Bodytext159Exact"/>
    <w:rsid w:val="00FC5556"/>
  </w:style>
  <w:style w:type="character" w:customStyle="1" w:styleId="Bodytext159Exact">
    <w:name w:val="Body text (159) Exact"/>
    <w:basedOn w:val="DefaultParagraphFont"/>
    <w:rsid w:val="00FC5556"/>
  </w:style>
  <w:style w:type="character" w:customStyle="1" w:styleId="Bodytext60Spacing0pt">
    <w:name w:val="Body text (60) + Spacing 0 pt"/>
    <w:basedOn w:val="DefaultParagraphFont"/>
    <w:rsid w:val="00FC5556"/>
  </w:style>
  <w:style w:type="character" w:customStyle="1" w:styleId="Bodytext3Spacing-1pt">
    <w:name w:val="Body text (3) + Spacing -1 pt"/>
    <w:basedOn w:val="Bodytext10"/>
    <w:rsid w:val="00FC5556"/>
  </w:style>
  <w:style w:type="character" w:customStyle="1" w:styleId="Bodytext3TimesNewRoman">
    <w:name w:val="Body text (3) + Times New Roman"/>
    <w:aliases w:val="11.5 pt"/>
    <w:basedOn w:val="Bodytext10"/>
    <w:rsid w:val="00FC5556"/>
  </w:style>
  <w:style w:type="character" w:customStyle="1" w:styleId="Bodytext2NotBold">
    <w:name w:val="Body text (2) + Not Bold"/>
    <w:basedOn w:val="Headerorfooter0"/>
    <w:rsid w:val="00FC5556"/>
  </w:style>
  <w:style w:type="character" w:customStyle="1" w:styleId="BodytextExact">
    <w:name w:val="Body text Exact"/>
    <w:basedOn w:val="DefaultParagraphFont"/>
    <w:rsid w:val="00FC5556"/>
  </w:style>
  <w:style w:type="character" w:customStyle="1" w:styleId="Heading13Italic">
    <w:name w:val="Heading #13 + Italic"/>
    <w:basedOn w:val="DefaultParagraphFont"/>
    <w:rsid w:val="00FC5556"/>
  </w:style>
  <w:style w:type="character" w:customStyle="1" w:styleId="Heading92Spacing2pt">
    <w:name w:val="Heading #9 (2) + Spacing 2 pt"/>
    <w:basedOn w:val="DefaultParagraphFont"/>
    <w:rsid w:val="00FC5556"/>
  </w:style>
  <w:style w:type="character" w:customStyle="1" w:styleId="Bodytext38Spacing0pt">
    <w:name w:val="Body text (38) + Spacing 0 pt"/>
    <w:basedOn w:val="DefaultParagraphFont"/>
    <w:rsid w:val="00FC5556"/>
  </w:style>
  <w:style w:type="character" w:customStyle="1" w:styleId="Bodytext42Spacing-1pt">
    <w:name w:val="Body text (42) + Spacing -1 pt"/>
    <w:basedOn w:val="DefaultParagraphFont"/>
    <w:rsid w:val="00FC5556"/>
  </w:style>
  <w:style w:type="character" w:customStyle="1" w:styleId="Bodytext35">
    <w:name w:val="Body text (35)_"/>
    <w:basedOn w:val="DefaultParagraphFont"/>
    <w:rsid w:val="00FC5556"/>
  </w:style>
  <w:style w:type="character" w:customStyle="1" w:styleId="Picturecaption19">
    <w:name w:val="Picture caption (19)_"/>
    <w:basedOn w:val="DefaultParagraphFont"/>
    <w:rsid w:val="00FC5556"/>
  </w:style>
  <w:style w:type="character" w:customStyle="1" w:styleId="Picturecaption9Exact">
    <w:name w:val="Picture caption (9) Exact"/>
    <w:basedOn w:val="DefaultParagraphFont"/>
    <w:rsid w:val="00FC5556"/>
  </w:style>
  <w:style w:type="character" w:customStyle="1" w:styleId="Bodytext87">
    <w:name w:val="Body text (87)_"/>
    <w:basedOn w:val="DefaultParagraphFont"/>
    <w:rsid w:val="00FC5556"/>
  </w:style>
  <w:style w:type="character" w:customStyle="1" w:styleId="Bodytext6">
    <w:name w:val="Body text (6)_"/>
    <w:basedOn w:val="DefaultParagraphFont"/>
    <w:rsid w:val="00FC5556"/>
  </w:style>
  <w:style w:type="character" w:customStyle="1" w:styleId="Heading142SmallCaps">
    <w:name w:val="Heading #14 (2) + Small Caps"/>
    <w:basedOn w:val="DefaultParagraphFont"/>
    <w:rsid w:val="00FC5556"/>
  </w:style>
  <w:style w:type="character" w:customStyle="1" w:styleId="Bodytext350">
    <w:name w:val="Body text (35)"/>
    <w:basedOn w:val="Picturecaption9Exact"/>
    <w:rsid w:val="00FC5556"/>
  </w:style>
  <w:style w:type="character" w:customStyle="1" w:styleId="Picturecaption190">
    <w:name w:val="Picture caption (19)"/>
    <w:basedOn w:val="Bodytext87"/>
    <w:rsid w:val="00FC5556"/>
  </w:style>
  <w:style w:type="character" w:customStyle="1" w:styleId="Picturecaption27Spacing0pt">
    <w:name w:val="Picture caption (27) + Spacing 0 pt"/>
    <w:basedOn w:val="DefaultParagraphFont"/>
    <w:rsid w:val="00FC5556"/>
  </w:style>
  <w:style w:type="character" w:customStyle="1" w:styleId="Bodytext43Spacing0ptExact">
    <w:name w:val="Body text (43) + Spacing 0 pt Exact"/>
    <w:basedOn w:val="DefaultParagraphFont"/>
    <w:rsid w:val="00FC5556"/>
  </w:style>
  <w:style w:type="character" w:customStyle="1" w:styleId="Bodytext61">
    <w:name w:val="Body text (6)"/>
    <w:basedOn w:val="Bodytext350"/>
    <w:rsid w:val="00FC5556"/>
  </w:style>
  <w:style w:type="character" w:customStyle="1" w:styleId="Bodytext870">
    <w:name w:val="Body text (87)"/>
    <w:basedOn w:val="DefaultParagraphFont"/>
    <w:rsid w:val="00FC5556"/>
  </w:style>
  <w:style w:type="character" w:customStyle="1" w:styleId="BodytextSegoeUI">
    <w:name w:val="Body text + Segoe UI"/>
    <w:aliases w:val="21.5 pt"/>
    <w:basedOn w:val="DefaultParagraphFont"/>
    <w:rsid w:val="00FC5556"/>
  </w:style>
  <w:style w:type="character" w:customStyle="1" w:styleId="Bodytext68">
    <w:name w:val="Body text (68)_"/>
    <w:basedOn w:val="DefaultParagraphFont"/>
    <w:rsid w:val="00FC5556"/>
  </w:style>
  <w:style w:type="character" w:customStyle="1" w:styleId="Bodytext112SmallCaps">
    <w:name w:val="Body text (112) + Small Caps"/>
    <w:basedOn w:val="DefaultParagraphFont"/>
    <w:rsid w:val="00FC5556"/>
  </w:style>
  <w:style w:type="character" w:customStyle="1" w:styleId="Bodytext680">
    <w:name w:val="Body text (68)"/>
    <w:basedOn w:val="DefaultParagraphFont"/>
    <w:rsid w:val="00FC5556"/>
  </w:style>
  <w:style w:type="character" w:customStyle="1" w:styleId="Tableofcontents11">
    <w:name w:val="Table of contents (11)_"/>
    <w:basedOn w:val="DefaultParagraphFont"/>
    <w:rsid w:val="00FC5556"/>
  </w:style>
  <w:style w:type="character" w:customStyle="1" w:styleId="Tableofcontents110">
    <w:name w:val="Table of contents (11)"/>
    <w:basedOn w:val="Tableofcontents15"/>
    <w:rsid w:val="00FC5556"/>
  </w:style>
  <w:style w:type="character" w:customStyle="1" w:styleId="Tableofcontents15">
    <w:name w:val="Table of contents (15)_"/>
    <w:basedOn w:val="DefaultParagraphFont"/>
    <w:rsid w:val="00FC5556"/>
  </w:style>
  <w:style w:type="character" w:customStyle="1" w:styleId="Tableofcontents150">
    <w:name w:val="Table of contents (15)"/>
    <w:basedOn w:val="Heading162SmallCaps"/>
    <w:rsid w:val="00FC5556"/>
  </w:style>
  <w:style w:type="character" w:customStyle="1" w:styleId="Heading162SmallCaps">
    <w:name w:val="Heading #16 (2) + Small Caps"/>
    <w:basedOn w:val="DefaultParagraphFont"/>
    <w:rsid w:val="00FC5556"/>
  </w:style>
  <w:style w:type="character" w:customStyle="1" w:styleId="ft6">
    <w:name w:val="ft6"/>
    <w:basedOn w:val="DefaultParagraphFont"/>
    <w:rsid w:val="00FC5556"/>
  </w:style>
  <w:style w:type="character" w:customStyle="1" w:styleId="amp">
    <w:name w:val="amp"/>
    <w:basedOn w:val="DefaultParagraphFont"/>
    <w:rsid w:val="00FC5556"/>
  </w:style>
  <w:style w:type="character" w:customStyle="1" w:styleId="article-quote-right">
    <w:name w:val="article-quote-right"/>
    <w:basedOn w:val="DefaultParagraphFont"/>
    <w:rsid w:val="00FC5556"/>
  </w:style>
  <w:style w:type="character" w:customStyle="1" w:styleId="StyleBox12ptBold">
    <w:name w:val="Style Box + 12 pt Bold"/>
    <w:basedOn w:val="DefaultParagraphFont"/>
    <w:rsid w:val="00FC5556"/>
  </w:style>
  <w:style w:type="character" w:customStyle="1" w:styleId="StyleBox12pt">
    <w:name w:val="Style Box + 12 pt"/>
    <w:basedOn w:val="DefaultParagraphFont"/>
    <w:rsid w:val="00FC5556"/>
  </w:style>
  <w:style w:type="character" w:customStyle="1" w:styleId="StyleEmphasisEvidenceMinimizedminimizedHighlightedtag2Size1">
    <w:name w:val="Style EmphasisEvidenceMinimizedminimizedHighlightedtag2Size 1..."/>
    <w:basedOn w:val="DefaultParagraphFont"/>
    <w:rsid w:val="00FC5556"/>
  </w:style>
  <w:style w:type="character" w:customStyle="1" w:styleId="tagCharCharChar">
    <w:name w:val="tag Char Char Char"/>
    <w:locked/>
    <w:rsid w:val="00FC5556"/>
  </w:style>
  <w:style w:type="character" w:customStyle="1" w:styleId="BoldandUnderlineCharCharCharChar">
    <w:name w:val="Bold and Underline Char Char Char Char"/>
    <w:rsid w:val="00FC5556"/>
  </w:style>
  <w:style w:type="character" w:customStyle="1" w:styleId="BoldandUnderlineCharChar">
    <w:name w:val="Bold and Underline Char Char"/>
    <w:rsid w:val="00FC5556"/>
  </w:style>
  <w:style w:type="character" w:customStyle="1" w:styleId="commentstext">
    <w:name w:val="commentstext"/>
    <w:rsid w:val="00FC5556"/>
  </w:style>
  <w:style w:type="character" w:customStyle="1" w:styleId="Style9ptUnderline">
    <w:name w:val="Style 9 pt Underline"/>
    <w:rsid w:val="00FC5556"/>
  </w:style>
  <w:style w:type="character" w:customStyle="1" w:styleId="dd">
    <w:name w:val="dd"/>
    <w:rsid w:val="00FC5556"/>
  </w:style>
  <w:style w:type="character" w:customStyle="1" w:styleId="underLight">
    <w:name w:val="underLight"/>
    <w:uiPriority w:val="1"/>
    <w:qFormat/>
    <w:rsid w:val="00FC5556"/>
  </w:style>
  <w:style w:type="character" w:customStyle="1" w:styleId="author-rss">
    <w:name w:val="author-rss"/>
    <w:rsid w:val="00FC5556"/>
  </w:style>
  <w:style w:type="character" w:customStyle="1" w:styleId="NothingChar1">
    <w:name w:val="Nothing Char1"/>
    <w:basedOn w:val="DefaultParagraphFont"/>
    <w:rsid w:val="00FC5556"/>
  </w:style>
  <w:style w:type="character" w:customStyle="1" w:styleId="at">
    <w:name w:val="at"/>
    <w:basedOn w:val="DefaultParagraphFont"/>
    <w:rsid w:val="00FC5556"/>
  </w:style>
  <w:style w:type="character" w:customStyle="1" w:styleId="source">
    <w:name w:val="source"/>
    <w:rsid w:val="00FC5556"/>
  </w:style>
  <w:style w:type="character" w:customStyle="1" w:styleId="bioline">
    <w:name w:val="bioline"/>
    <w:rsid w:val="00FC5556"/>
  </w:style>
  <w:style w:type="character" w:customStyle="1" w:styleId="wikicreatelink">
    <w:name w:val="wikicreatelink"/>
    <w:basedOn w:val="DefaultParagraphFont"/>
    <w:rsid w:val="00FC5556"/>
  </w:style>
  <w:style w:type="character" w:customStyle="1" w:styleId="facebook-share-count">
    <w:name w:val="facebook-share-count"/>
    <w:basedOn w:val="DefaultParagraphFont"/>
    <w:rsid w:val="00FC5556"/>
  </w:style>
  <w:style w:type="character" w:customStyle="1" w:styleId="StyleDate">
    <w:name w:val="Style Date"/>
    <w:basedOn w:val="DefaultParagraphFont"/>
    <w:uiPriority w:val="1"/>
    <w:qFormat/>
    <w:rsid w:val="00FC5556"/>
  </w:style>
  <w:style w:type="character" w:customStyle="1" w:styleId="tickerwrap">
    <w:name w:val="ticker_wrap"/>
    <w:basedOn w:val="DefaultParagraphFont"/>
    <w:rsid w:val="00FC5556"/>
  </w:style>
  <w:style w:type="character" w:customStyle="1" w:styleId="smallcaps0">
    <w:name w:val="small_caps"/>
    <w:basedOn w:val="DefaultParagraphFont"/>
    <w:rsid w:val="00FC5556"/>
  </w:style>
  <w:style w:type="character" w:customStyle="1" w:styleId="bodycopy">
    <w:name w:val="bodycopy"/>
    <w:basedOn w:val="DefaultParagraphFont"/>
    <w:rsid w:val="00FC5556"/>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FC5556"/>
  </w:style>
  <w:style w:type="character" w:customStyle="1" w:styleId="StyleGaramondText1">
    <w:name w:val="Style Garamond Text 1"/>
    <w:basedOn w:val="DefaultParagraphFont"/>
    <w:rsid w:val="00FC5556"/>
  </w:style>
  <w:style w:type="character" w:customStyle="1" w:styleId="StyleGaramondText1Underline">
    <w:name w:val="Style Garamond Text 1 Underline"/>
    <w:basedOn w:val="DefaultParagraphFont"/>
    <w:rsid w:val="00FC5556"/>
  </w:style>
  <w:style w:type="character" w:customStyle="1" w:styleId="StyleBoldUnderlineBorderSinglesolidlineAuto05pt">
    <w:name w:val="Style Bold Underline Border: : (Single solid line Auto  0.5 pt ..."/>
    <w:basedOn w:val="DefaultParagraphFont"/>
    <w:rsid w:val="00FC5556"/>
  </w:style>
  <w:style w:type="character" w:customStyle="1" w:styleId="StyleStyleBoldUnderlineUnderlineIntenseEmphasisIntenseEmpha">
    <w:name w:val="Style Style Bold UnderlineUnderlineIntense EmphasisIntense Empha..."/>
    <w:basedOn w:val="DefaultParagraphFont"/>
    <w:rsid w:val="00FC5556"/>
  </w:style>
  <w:style w:type="character" w:customStyle="1" w:styleId="Style7ptBold">
    <w:name w:val="Style 7 pt Bold"/>
    <w:basedOn w:val="DefaultParagraphFont"/>
    <w:rsid w:val="00FC5556"/>
  </w:style>
  <w:style w:type="paragraph" w:styleId="TOC1">
    <w:name w:val="toc 1"/>
    <w:aliases w:val="Index Basic"/>
    <w:basedOn w:val="Normal"/>
    <w:next w:val="Normal"/>
    <w:autoRedefine/>
    <w:uiPriority w:val="39"/>
    <w:unhideWhenUsed/>
    <w:qFormat/>
    <w:rsid w:val="00FC5556"/>
    <w:pPr>
      <w:spacing w:after="100"/>
    </w:pPr>
  </w:style>
  <w:style w:type="character" w:customStyle="1" w:styleId="HotRouteChar0">
    <w:name w:val="Hot Route Char"/>
    <w:rsid w:val="00FC5556"/>
  </w:style>
  <w:style w:type="paragraph" w:styleId="Revision">
    <w:name w:val="Revision"/>
    <w:hidden/>
    <w:uiPriority w:val="99"/>
    <w:semiHidden/>
    <w:rsid w:val="00FC5556"/>
    <w:pPr>
      <w:spacing w:after="0" w:line="240" w:lineRule="auto"/>
    </w:pPr>
    <w:rPr>
      <w:rFonts w:ascii="Georgia" w:hAnsi="Georgia"/>
    </w:rPr>
  </w:style>
  <w:style w:type="paragraph" w:styleId="TOC9">
    <w:name w:val="toc 9"/>
    <w:basedOn w:val="Normal"/>
    <w:next w:val="Normal"/>
    <w:autoRedefine/>
    <w:unhideWhenUsed/>
    <w:rsid w:val="00FC5556"/>
    <w:pPr>
      <w:spacing w:after="100"/>
      <w:ind w:left="1760"/>
    </w:pPr>
  </w:style>
  <w:style w:type="character" w:styleId="EndnoteReference">
    <w:name w:val="endnote reference"/>
    <w:basedOn w:val="DefaultParagraphFont"/>
    <w:unhideWhenUsed/>
    <w:rsid w:val="00FC5556"/>
    <w:rPr>
      <w:vertAlign w:val="superscript"/>
    </w:rPr>
  </w:style>
  <w:style w:type="paragraph" w:styleId="TOC2">
    <w:name w:val="toc 2"/>
    <w:basedOn w:val="Normal"/>
    <w:next w:val="Normal"/>
    <w:autoRedefine/>
    <w:unhideWhenUsed/>
    <w:rsid w:val="00FC5556"/>
    <w:pPr>
      <w:spacing w:after="100"/>
      <w:ind w:left="220"/>
    </w:pPr>
  </w:style>
  <w:style w:type="paragraph" w:styleId="TOC3">
    <w:name w:val="toc 3"/>
    <w:basedOn w:val="Normal"/>
    <w:next w:val="Normal"/>
    <w:autoRedefine/>
    <w:unhideWhenUsed/>
    <w:rsid w:val="00FC5556"/>
    <w:pPr>
      <w:spacing w:after="100"/>
      <w:ind w:left="440"/>
    </w:pPr>
  </w:style>
  <w:style w:type="paragraph" w:styleId="TOC4">
    <w:name w:val="toc 4"/>
    <w:basedOn w:val="Normal"/>
    <w:next w:val="Normal"/>
    <w:autoRedefine/>
    <w:uiPriority w:val="39"/>
    <w:unhideWhenUsed/>
    <w:rsid w:val="00FC5556"/>
    <w:pPr>
      <w:spacing w:after="100"/>
      <w:ind w:left="660"/>
    </w:pPr>
  </w:style>
  <w:style w:type="paragraph" w:styleId="TOC5">
    <w:name w:val="toc 5"/>
    <w:basedOn w:val="Normal"/>
    <w:next w:val="Normal"/>
    <w:autoRedefine/>
    <w:unhideWhenUsed/>
    <w:rsid w:val="00FC5556"/>
    <w:pPr>
      <w:spacing w:after="100"/>
      <w:ind w:left="880"/>
    </w:pPr>
  </w:style>
  <w:style w:type="paragraph" w:styleId="TOC6">
    <w:name w:val="toc 6"/>
    <w:basedOn w:val="Normal"/>
    <w:next w:val="Normal"/>
    <w:autoRedefine/>
    <w:unhideWhenUsed/>
    <w:rsid w:val="00FC5556"/>
    <w:pPr>
      <w:spacing w:after="100"/>
      <w:ind w:left="1100"/>
    </w:pPr>
  </w:style>
  <w:style w:type="paragraph" w:styleId="TOC7">
    <w:name w:val="toc 7"/>
    <w:basedOn w:val="Normal"/>
    <w:next w:val="Normal"/>
    <w:autoRedefine/>
    <w:unhideWhenUsed/>
    <w:rsid w:val="00FC5556"/>
    <w:pPr>
      <w:spacing w:after="100"/>
      <w:ind w:left="1320"/>
    </w:pPr>
  </w:style>
  <w:style w:type="paragraph" w:styleId="TOC8">
    <w:name w:val="toc 8"/>
    <w:basedOn w:val="Normal"/>
    <w:next w:val="Normal"/>
    <w:autoRedefine/>
    <w:unhideWhenUsed/>
    <w:rsid w:val="00FC5556"/>
    <w:pPr>
      <w:spacing w:after="100"/>
      <w:ind w:left="1540"/>
    </w:pPr>
  </w:style>
  <w:style w:type="paragraph" w:styleId="TOCHeading">
    <w:name w:val="TOC Heading"/>
    <w:basedOn w:val="Heading1"/>
    <w:next w:val="Normal"/>
    <w:unhideWhenUsed/>
    <w:qFormat/>
    <w:rsid w:val="00FC5556"/>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character" w:styleId="HTMLAcronym">
    <w:name w:val="HTML Acronym"/>
    <w:basedOn w:val="DefaultParagraphFont"/>
    <w:uiPriority w:val="99"/>
    <w:unhideWhenUsed/>
    <w:rsid w:val="00FC5556"/>
  </w:style>
  <w:style w:type="numbering" w:customStyle="1" w:styleId="NoList1">
    <w:name w:val="No List1"/>
    <w:next w:val="NoList"/>
    <w:uiPriority w:val="99"/>
    <w:semiHidden/>
    <w:unhideWhenUsed/>
    <w:rsid w:val="00FC5556"/>
  </w:style>
  <w:style w:type="numbering" w:customStyle="1" w:styleId="NoList11">
    <w:name w:val="No List11"/>
    <w:next w:val="NoList"/>
    <w:uiPriority w:val="99"/>
    <w:semiHidden/>
    <w:unhideWhenUsed/>
    <w:rsid w:val="00FC5556"/>
  </w:style>
  <w:style w:type="numbering" w:customStyle="1" w:styleId="NoList2">
    <w:name w:val="No List2"/>
    <w:next w:val="NoList"/>
    <w:uiPriority w:val="99"/>
    <w:semiHidden/>
    <w:unhideWhenUsed/>
    <w:rsid w:val="00FC5556"/>
  </w:style>
  <w:style w:type="paragraph" w:styleId="BlockText">
    <w:name w:val="Block Text"/>
    <w:basedOn w:val="Normal"/>
    <w:unhideWhenUsed/>
    <w:rsid w:val="00FC5556"/>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asciiTheme="minorHAnsi" w:hAnsiTheme="minorHAnsi"/>
      <w:i/>
      <w:iCs/>
      <w:color w:val="5B9BD5" w:themeColor="accent1"/>
    </w:rPr>
  </w:style>
  <w:style w:type="paragraph" w:styleId="NormalIndent">
    <w:name w:val="Normal Indent"/>
    <w:basedOn w:val="Normal"/>
    <w:unhideWhenUsed/>
    <w:rsid w:val="00FC5556"/>
    <w:pPr>
      <w:ind w:left="720"/>
    </w:pPr>
  </w:style>
  <w:style w:type="paragraph" w:styleId="EnvelopeReturn">
    <w:name w:val="envelope return"/>
    <w:basedOn w:val="Normal"/>
    <w:unhideWhenUsed/>
    <w:rsid w:val="00FC5556"/>
    <w:rPr>
      <w:rFonts w:asciiTheme="majorHAnsi" w:eastAsiaTheme="majorEastAsia" w:hAnsiTheme="majorHAnsi" w:cstheme="majorBidi"/>
      <w:sz w:val="20"/>
      <w:szCs w:val="20"/>
    </w:rPr>
  </w:style>
  <w:style w:type="paragraph" w:styleId="EnvelopeAddress">
    <w:name w:val="envelope address"/>
    <w:basedOn w:val="Normal"/>
    <w:unhideWhenUsed/>
    <w:rsid w:val="00FC5556"/>
    <w:pPr>
      <w:framePr w:w="7920" w:h="1980" w:hRule="exact" w:hSpace="180" w:wrap="auto" w:hAnchor="page" w:xAlign="center" w:yAlign="bottom"/>
      <w:ind w:left="2880"/>
    </w:pPr>
    <w:rPr>
      <w:rFonts w:asciiTheme="majorHAnsi" w:eastAsiaTheme="majorEastAsia" w:hAnsiTheme="majorHAnsi" w:cstheme="majorBidi"/>
    </w:rPr>
  </w:style>
  <w:style w:type="character" w:customStyle="1" w:styleId="TagtemplateChar">
    <w:name w:val="Tagtemplate Char"/>
    <w:basedOn w:val="DefaultParagraphFont"/>
    <w:locked/>
    <w:rsid w:val="00FC5556"/>
  </w:style>
  <w:style w:type="paragraph" w:customStyle="1" w:styleId="Tagtemplate">
    <w:name w:val="Tagtemplate"/>
    <w:basedOn w:val="Normal"/>
    <w:autoRedefine/>
    <w:qFormat/>
    <w:rsid w:val="00FC5556"/>
  </w:style>
  <w:style w:type="paragraph" w:styleId="HTMLAddress">
    <w:name w:val="HTML Address"/>
    <w:basedOn w:val="Normal"/>
    <w:link w:val="HTMLAddressChar"/>
    <w:uiPriority w:val="99"/>
    <w:unhideWhenUsed/>
    <w:rsid w:val="00FC5556"/>
    <w:rPr>
      <w:i/>
      <w:iCs/>
    </w:rPr>
  </w:style>
  <w:style w:type="character" w:customStyle="1" w:styleId="HTMLAddressChar">
    <w:name w:val="HTML Address Char"/>
    <w:basedOn w:val="DefaultParagraphFont"/>
    <w:link w:val="HTMLAddress"/>
    <w:uiPriority w:val="99"/>
    <w:rsid w:val="00FC5556"/>
    <w:rPr>
      <w:rFonts w:ascii="Calibri" w:hAnsi="Calibri"/>
      <w:i/>
      <w:iCs/>
    </w:rPr>
  </w:style>
  <w:style w:type="paragraph" w:styleId="Index1">
    <w:name w:val="index 1"/>
    <w:basedOn w:val="Normal"/>
    <w:next w:val="Normal"/>
    <w:autoRedefine/>
    <w:unhideWhenUsed/>
    <w:rsid w:val="00FC5556"/>
    <w:pPr>
      <w:ind w:left="220" w:hanging="220"/>
    </w:pPr>
  </w:style>
  <w:style w:type="paragraph" w:styleId="Caption">
    <w:name w:val="caption"/>
    <w:aliases w:val="caption"/>
    <w:basedOn w:val="Normal"/>
    <w:next w:val="Normal"/>
    <w:uiPriority w:val="35"/>
    <w:unhideWhenUsed/>
    <w:qFormat/>
    <w:rsid w:val="00FC5556"/>
    <w:pPr>
      <w:spacing w:after="200"/>
    </w:pPr>
    <w:rPr>
      <w:i/>
      <w:iCs/>
      <w:color w:val="44546A" w:themeColor="text2"/>
      <w:sz w:val="18"/>
      <w:szCs w:val="18"/>
    </w:rPr>
  </w:style>
  <w:style w:type="character" w:customStyle="1" w:styleId="BodyTextIndent3Char">
    <w:name w:val="Body Text Indent 3 Char"/>
    <w:basedOn w:val="DefaultParagraphFont"/>
    <w:locked/>
    <w:rsid w:val="00FC5556"/>
  </w:style>
  <w:style w:type="character" w:customStyle="1" w:styleId="cardunderlineChar">
    <w:name w:val="card underline Char"/>
    <w:locked/>
    <w:rsid w:val="00FC5556"/>
  </w:style>
  <w:style w:type="paragraph" w:customStyle="1" w:styleId="cardunderline">
    <w:name w:val="card underline"/>
    <w:basedOn w:val="Normal"/>
    <w:qFormat/>
    <w:rsid w:val="00FC5556"/>
  </w:style>
  <w:style w:type="character" w:customStyle="1" w:styleId="StyleHeading4UnderlinedsmalltextGaramondChar">
    <w:name w:val="Style Heading 4Underlinedsmall text + Garamond Char"/>
    <w:locked/>
    <w:rsid w:val="00FC5556"/>
  </w:style>
  <w:style w:type="paragraph" w:customStyle="1" w:styleId="StyleHeading4UnderlinedsmalltextGaramond">
    <w:name w:val="Style Heading 4Underlinedsmall text + Garamond"/>
    <w:basedOn w:val="Heading4"/>
    <w:next w:val="Caption"/>
    <w:qFormat/>
    <w:rsid w:val="00FC5556"/>
    <w:rPr>
      <w:rFonts w:ascii="Georgia" w:hAnsi="Georgia"/>
      <w:sz w:val="22"/>
    </w:rPr>
  </w:style>
  <w:style w:type="paragraph" w:customStyle="1" w:styleId="Heading2-NotBold">
    <w:name w:val="Heading 2 - Not Bold"/>
    <w:basedOn w:val="Heading2"/>
    <w:autoRedefine/>
    <w:qFormat/>
    <w:rsid w:val="00FC5556"/>
    <w:rPr>
      <w:rFonts w:ascii="Georgia" w:hAnsi="Georgia"/>
      <w:caps/>
    </w:rPr>
  </w:style>
  <w:style w:type="paragraph" w:customStyle="1" w:styleId="Heading2-Bold">
    <w:name w:val="Heading 2 - Bold"/>
    <w:basedOn w:val="Normal"/>
    <w:autoRedefine/>
    <w:qFormat/>
    <w:rsid w:val="00FC5556"/>
  </w:style>
  <w:style w:type="paragraph" w:customStyle="1" w:styleId="tag">
    <w:name w:val="%tag"/>
    <w:basedOn w:val="Normal"/>
    <w:next w:val="Normal"/>
    <w:link w:val="tagChar0"/>
    <w:qFormat/>
    <w:rsid w:val="00FC5556"/>
  </w:style>
  <w:style w:type="character" w:customStyle="1" w:styleId="Style2Char0">
    <w:name w:val="Style 2 Char"/>
    <w:locked/>
    <w:rsid w:val="00FC5556"/>
  </w:style>
  <w:style w:type="character" w:customStyle="1" w:styleId="GAUnderlineChar">
    <w:name w:val="GA Underline Char"/>
    <w:locked/>
    <w:rsid w:val="00FC5556"/>
  </w:style>
  <w:style w:type="paragraph" w:customStyle="1" w:styleId="GAUnderline">
    <w:name w:val="GA Underline"/>
    <w:basedOn w:val="Normal"/>
    <w:next w:val="Heading2-NotBold"/>
    <w:qFormat/>
    <w:rsid w:val="00FC5556"/>
  </w:style>
  <w:style w:type="character" w:customStyle="1" w:styleId="textsmallChar0">
    <w:name w:val="textsmall Char"/>
    <w:locked/>
    <w:rsid w:val="00FC5556"/>
  </w:style>
  <w:style w:type="character" w:customStyle="1" w:styleId="cardtextChar3">
    <w:name w:val="cardtext Char"/>
    <w:locked/>
    <w:rsid w:val="00FC5556"/>
  </w:style>
  <w:style w:type="character" w:customStyle="1" w:styleId="MicroChar">
    <w:name w:val="Micro Char"/>
    <w:locked/>
    <w:rsid w:val="00FC5556"/>
  </w:style>
  <w:style w:type="paragraph" w:customStyle="1" w:styleId="Micro">
    <w:name w:val="Micro"/>
    <w:basedOn w:val="Normal"/>
    <w:next w:val="Normal"/>
    <w:qFormat/>
    <w:rsid w:val="00FC5556"/>
  </w:style>
  <w:style w:type="paragraph" w:customStyle="1" w:styleId="h-lead">
    <w:name w:val="h-lead"/>
    <w:basedOn w:val="Normal"/>
    <w:qFormat/>
    <w:rsid w:val="00FC5556"/>
  </w:style>
  <w:style w:type="paragraph" w:customStyle="1" w:styleId="intro">
    <w:name w:val="intro"/>
    <w:basedOn w:val="Normal"/>
    <w:next w:val="StyleHeading2TagHEADING2TagCite11pt"/>
    <w:qFormat/>
    <w:rsid w:val="00FC5556"/>
  </w:style>
  <w:style w:type="character" w:customStyle="1" w:styleId="StyleHeading2TagHEADING2TagCite11ptChar">
    <w:name w:val="Style Heading 2TagHEADING 2Tag&amp;Cite + 11 pt Char"/>
    <w:locked/>
    <w:rsid w:val="00FC5556"/>
  </w:style>
  <w:style w:type="paragraph" w:customStyle="1" w:styleId="StyleHeading2TagHEADING2TagCite11pt">
    <w:name w:val="Style Heading 2TagHEADING 2Tag&amp;Cite + 11 pt"/>
    <w:basedOn w:val="Heading2"/>
    <w:next w:val="F5-UnderlineNormal"/>
    <w:qFormat/>
    <w:rsid w:val="00FC5556"/>
    <w:rPr>
      <w:rFonts w:ascii="Georgia" w:hAnsi="Georgia"/>
      <w:caps/>
    </w:rPr>
  </w:style>
  <w:style w:type="paragraph" w:customStyle="1" w:styleId="F3-TagAuthor">
    <w:name w:val="F3 - Tag/Author"/>
    <w:basedOn w:val="Normal"/>
    <w:next w:val="Brief-PrimarySource"/>
    <w:qFormat/>
    <w:rsid w:val="00FC5556"/>
  </w:style>
  <w:style w:type="paragraph" w:customStyle="1" w:styleId="F5-UnderlineNormal">
    <w:name w:val="F5 - Underline Normal"/>
    <w:basedOn w:val="Normal"/>
    <w:next w:val="Brief-Underline"/>
    <w:qFormat/>
    <w:rsid w:val="00FC5556"/>
  </w:style>
  <w:style w:type="paragraph" w:customStyle="1" w:styleId="Brief-PrimarySource">
    <w:name w:val="Brief - Primary Source"/>
    <w:basedOn w:val="Normal"/>
    <w:next w:val="Brief"/>
    <w:qFormat/>
    <w:rsid w:val="00FC5556"/>
  </w:style>
  <w:style w:type="paragraph" w:customStyle="1" w:styleId="Brief-Underline">
    <w:name w:val="Brief - Underline"/>
    <w:basedOn w:val="Normal"/>
    <w:next w:val="CM2"/>
    <w:qFormat/>
    <w:rsid w:val="00FC5556"/>
  </w:style>
  <w:style w:type="paragraph" w:customStyle="1" w:styleId="Brief">
    <w:name w:val="Brief"/>
    <w:basedOn w:val="Normal"/>
    <w:next w:val="CM11"/>
    <w:qFormat/>
    <w:rsid w:val="00FC5556"/>
  </w:style>
  <w:style w:type="paragraph" w:customStyle="1" w:styleId="CM2">
    <w:name w:val="CM2"/>
    <w:basedOn w:val="Normal"/>
    <w:next w:val="Normal"/>
    <w:qFormat/>
    <w:rsid w:val="00FC5556"/>
  </w:style>
  <w:style w:type="paragraph" w:customStyle="1" w:styleId="CM11">
    <w:name w:val="CM11"/>
    <w:basedOn w:val="Normal"/>
    <w:next w:val="Normal"/>
    <w:qFormat/>
    <w:rsid w:val="00FC5556"/>
  </w:style>
  <w:style w:type="paragraph" w:customStyle="1" w:styleId="CM16">
    <w:name w:val="CM16"/>
    <w:basedOn w:val="Normal"/>
    <w:next w:val="Normal"/>
    <w:qFormat/>
    <w:rsid w:val="00FC5556"/>
  </w:style>
  <w:style w:type="paragraph" w:customStyle="1" w:styleId="CM19">
    <w:name w:val="CM19"/>
    <w:basedOn w:val="Normal"/>
    <w:next w:val="Brief-Underline"/>
    <w:qFormat/>
    <w:rsid w:val="00FC5556"/>
  </w:style>
  <w:style w:type="paragraph" w:customStyle="1" w:styleId="CM34">
    <w:name w:val="CM34"/>
    <w:basedOn w:val="Normal"/>
    <w:next w:val="Brief"/>
    <w:qFormat/>
    <w:rsid w:val="00FC5556"/>
  </w:style>
  <w:style w:type="paragraph" w:customStyle="1" w:styleId="CM56">
    <w:name w:val="CM56"/>
    <w:basedOn w:val="Normal"/>
    <w:next w:val="CM2"/>
    <w:qFormat/>
    <w:rsid w:val="00FC5556"/>
  </w:style>
  <w:style w:type="paragraph" w:customStyle="1" w:styleId="CM58">
    <w:name w:val="CM58"/>
    <w:basedOn w:val="Normal"/>
    <w:next w:val="CM11"/>
    <w:qFormat/>
    <w:rsid w:val="00FC5556"/>
  </w:style>
  <w:style w:type="paragraph" w:customStyle="1" w:styleId="CM57">
    <w:name w:val="CM57"/>
    <w:basedOn w:val="Normal"/>
    <w:next w:val="CM16"/>
    <w:qFormat/>
    <w:rsid w:val="00FC5556"/>
  </w:style>
  <w:style w:type="paragraph" w:customStyle="1" w:styleId="CM1">
    <w:name w:val="CM1"/>
    <w:basedOn w:val="Normal"/>
    <w:next w:val="CM19"/>
    <w:qFormat/>
    <w:rsid w:val="00FC5556"/>
  </w:style>
  <w:style w:type="paragraph" w:customStyle="1" w:styleId="CM49">
    <w:name w:val="CM49"/>
    <w:basedOn w:val="Normal"/>
    <w:next w:val="CM34"/>
    <w:qFormat/>
    <w:rsid w:val="00FC5556"/>
  </w:style>
  <w:style w:type="paragraph" w:customStyle="1" w:styleId="CM41">
    <w:name w:val="CM41"/>
    <w:basedOn w:val="Normal"/>
    <w:next w:val="CM56"/>
    <w:qFormat/>
    <w:rsid w:val="00FC5556"/>
  </w:style>
  <w:style w:type="paragraph" w:customStyle="1" w:styleId="Quote1">
    <w:name w:val="Quote1"/>
    <w:basedOn w:val="Normal"/>
    <w:next w:val="CM58"/>
    <w:qFormat/>
    <w:rsid w:val="00FC5556"/>
  </w:style>
  <w:style w:type="paragraph" w:customStyle="1" w:styleId="3rdOrderPara">
    <w:name w:val="3rd Order Para"/>
    <w:basedOn w:val="Normal"/>
    <w:next w:val="CM57"/>
    <w:qFormat/>
    <w:rsid w:val="00FC5556"/>
  </w:style>
  <w:style w:type="paragraph" w:customStyle="1" w:styleId="2ndOrderPara">
    <w:name w:val="2nd Order Para"/>
    <w:basedOn w:val="Normal"/>
    <w:next w:val="CM1"/>
    <w:qFormat/>
    <w:rsid w:val="00FC5556"/>
  </w:style>
  <w:style w:type="paragraph" w:customStyle="1" w:styleId="Normal-SIGN2">
    <w:name w:val="Normal-SIGN2"/>
    <w:basedOn w:val="Normal"/>
    <w:next w:val="CM49"/>
    <w:qFormat/>
    <w:rsid w:val="00FC5556"/>
  </w:style>
  <w:style w:type="paragraph" w:customStyle="1" w:styleId="Normal-SIGN1">
    <w:name w:val="Normal-SIGN1"/>
    <w:basedOn w:val="Normal"/>
    <w:next w:val="CM41"/>
    <w:qFormat/>
    <w:rsid w:val="00FC5556"/>
  </w:style>
  <w:style w:type="paragraph" w:customStyle="1" w:styleId="CM3">
    <w:name w:val="CM3"/>
    <w:basedOn w:val="Normal"/>
    <w:next w:val="Quote1"/>
    <w:qFormat/>
    <w:rsid w:val="00FC5556"/>
  </w:style>
  <w:style w:type="paragraph" w:customStyle="1" w:styleId="CM33">
    <w:name w:val="CM33"/>
    <w:basedOn w:val="Normal"/>
    <w:next w:val="3rdOrderPara"/>
    <w:qFormat/>
    <w:rsid w:val="00FC5556"/>
  </w:style>
  <w:style w:type="paragraph" w:customStyle="1" w:styleId="CM37">
    <w:name w:val="CM37"/>
    <w:basedOn w:val="Normal"/>
    <w:next w:val="2ndOrderPara"/>
    <w:qFormat/>
    <w:rsid w:val="00FC5556"/>
  </w:style>
  <w:style w:type="paragraph" w:customStyle="1" w:styleId="CM7">
    <w:name w:val="CM7"/>
    <w:basedOn w:val="Normal"/>
    <w:next w:val="Normal-SIGN2"/>
    <w:qFormat/>
    <w:rsid w:val="00FC5556"/>
  </w:style>
  <w:style w:type="paragraph" w:customStyle="1" w:styleId="Brief-SecondarySource">
    <w:name w:val="Brief - Secondary Source"/>
    <w:basedOn w:val="Normal"/>
    <w:next w:val="Normal3"/>
    <w:qFormat/>
    <w:rsid w:val="00FC5556"/>
  </w:style>
  <w:style w:type="paragraph" w:customStyle="1" w:styleId="Brief-Card">
    <w:name w:val="Brief - Card"/>
    <w:basedOn w:val="Normal"/>
    <w:next w:val="Normal10"/>
    <w:qFormat/>
    <w:rsid w:val="00FC5556"/>
  </w:style>
  <w:style w:type="paragraph" w:customStyle="1" w:styleId="Normal3">
    <w:name w:val="Normal+3"/>
    <w:basedOn w:val="Normal"/>
    <w:next w:val="Normal"/>
    <w:qFormat/>
    <w:rsid w:val="00FC5556"/>
  </w:style>
  <w:style w:type="paragraph" w:customStyle="1" w:styleId="Normal10">
    <w:name w:val="Normal+1"/>
    <w:basedOn w:val="Normal"/>
    <w:next w:val="Normal"/>
    <w:qFormat/>
    <w:rsid w:val="00FC5556"/>
  </w:style>
  <w:style w:type="paragraph" w:customStyle="1" w:styleId="Heading231">
    <w:name w:val="Heading 2+3"/>
    <w:basedOn w:val="Normal"/>
    <w:next w:val="Normal"/>
    <w:qFormat/>
    <w:rsid w:val="00FC5556"/>
  </w:style>
  <w:style w:type="paragraph" w:customStyle="1" w:styleId="Normal5">
    <w:name w:val="Normal+5"/>
    <w:basedOn w:val="Normal"/>
    <w:next w:val="Brief-SecondarySource"/>
    <w:qFormat/>
    <w:rsid w:val="00FC5556"/>
  </w:style>
  <w:style w:type="paragraph" w:customStyle="1" w:styleId="Cover1">
    <w:name w:val="Cover 1"/>
    <w:basedOn w:val="Normal"/>
    <w:next w:val="Normal"/>
    <w:qFormat/>
    <w:rsid w:val="00FC5556"/>
  </w:style>
  <w:style w:type="paragraph" w:customStyle="1" w:styleId="Cover2">
    <w:name w:val="Cover 2"/>
    <w:basedOn w:val="Normal"/>
    <w:next w:val="Normal"/>
    <w:qFormat/>
    <w:rsid w:val="00FC5556"/>
  </w:style>
  <w:style w:type="paragraph" w:customStyle="1" w:styleId="ReportDate">
    <w:name w:val="ReportDate"/>
    <w:basedOn w:val="Normal"/>
    <w:next w:val="Normal10"/>
    <w:qFormat/>
    <w:rsid w:val="00FC5556"/>
  </w:style>
  <w:style w:type="paragraph" w:customStyle="1" w:styleId="Pa11">
    <w:name w:val="Pa11"/>
    <w:basedOn w:val="Normal"/>
    <w:next w:val="Normal"/>
    <w:qFormat/>
    <w:rsid w:val="00FC5556"/>
  </w:style>
  <w:style w:type="paragraph" w:customStyle="1" w:styleId="CM30">
    <w:name w:val="CM30"/>
    <w:basedOn w:val="Normal"/>
    <w:next w:val="Normal5"/>
    <w:qFormat/>
    <w:rsid w:val="00FC5556"/>
  </w:style>
  <w:style w:type="paragraph" w:customStyle="1" w:styleId="CM28">
    <w:name w:val="CM28"/>
    <w:basedOn w:val="Normal"/>
    <w:next w:val="Cover1"/>
    <w:qFormat/>
    <w:rsid w:val="00FC5556"/>
  </w:style>
  <w:style w:type="paragraph" w:customStyle="1" w:styleId="CM8">
    <w:name w:val="CM8"/>
    <w:basedOn w:val="Normal"/>
    <w:next w:val="Cover2"/>
    <w:qFormat/>
    <w:rsid w:val="00FC5556"/>
  </w:style>
  <w:style w:type="paragraph" w:customStyle="1" w:styleId="DoubleUnderlined">
    <w:name w:val="Double Underlined"/>
    <w:basedOn w:val="Heading2"/>
    <w:next w:val="StyleLeft025Right025TopSinglesolidlineAuto"/>
    <w:autoRedefine/>
    <w:qFormat/>
    <w:rsid w:val="00FC5556"/>
    <w:rPr>
      <w:rFonts w:ascii="Georgia" w:hAnsi="Georgia"/>
      <w:caps/>
    </w:rPr>
  </w:style>
  <w:style w:type="paragraph" w:customStyle="1" w:styleId="IndexFixer">
    <w:name w:val="Index Fixer"/>
    <w:basedOn w:val="Heading1"/>
    <w:next w:val="PageHeader-Underline18pt"/>
    <w:qFormat/>
    <w:rsid w:val="00FC5556"/>
    <w:rPr>
      <w:rFonts w:ascii="Georgia" w:hAnsi="Georgia"/>
      <w:caps/>
    </w:rPr>
  </w:style>
  <w:style w:type="paragraph" w:customStyle="1" w:styleId="StyleLeft025Right025TopSinglesolidlineAuto">
    <w:name w:val="Style Left:  0.25&quot; Right:  0.25&quot; Top: (Single solid line Auto  ..."/>
    <w:basedOn w:val="Normal"/>
    <w:next w:val="ArgumentTags"/>
    <w:qFormat/>
    <w:rsid w:val="00FC5556"/>
  </w:style>
  <w:style w:type="paragraph" w:customStyle="1" w:styleId="PageHeader-Underline18pt">
    <w:name w:val="Page Header - Underline 18 pt"/>
    <w:next w:val="subhead"/>
    <w:qFormat/>
    <w:rsid w:val="00FC5556"/>
  </w:style>
  <w:style w:type="paragraph" w:customStyle="1" w:styleId="ArgumentTags">
    <w:name w:val="Argument Tags"/>
    <w:basedOn w:val="Heading2"/>
    <w:next w:val="StyleHeading110pt"/>
    <w:qFormat/>
    <w:rsid w:val="00FC5556"/>
    <w:rPr>
      <w:rFonts w:ascii="Georgia" w:hAnsi="Georgia"/>
      <w:caps/>
    </w:rPr>
  </w:style>
  <w:style w:type="paragraph" w:customStyle="1" w:styleId="subhead">
    <w:name w:val="subhead"/>
    <w:basedOn w:val="Normal"/>
    <w:next w:val="StyleStyleHeading110pt10pt"/>
    <w:qFormat/>
    <w:rsid w:val="00FC5556"/>
  </w:style>
  <w:style w:type="paragraph" w:customStyle="1" w:styleId="StyleHeading110pt">
    <w:name w:val="Style Heading 1 + 10 pt"/>
    <w:basedOn w:val="Heading1"/>
    <w:next w:val="StyleUnderliningTimesNewRomanBoldNounderlineKernat16"/>
    <w:qFormat/>
    <w:rsid w:val="00FC5556"/>
    <w:rPr>
      <w:rFonts w:ascii="Georgia" w:hAnsi="Georgia"/>
      <w:caps/>
    </w:rPr>
  </w:style>
  <w:style w:type="paragraph" w:customStyle="1" w:styleId="StyleStyleHeading110pt10pt">
    <w:name w:val="Style Style Heading 1 + 10 pt + 10 pt"/>
    <w:basedOn w:val="StyleUnderliningTimesNewRomanBoldNounderlineKernat16"/>
    <w:next w:val="StyleLeft025Right025TopSinglesolidlineAuto"/>
    <w:qFormat/>
    <w:rsid w:val="00FC5556"/>
  </w:style>
  <w:style w:type="paragraph" w:customStyle="1" w:styleId="StyleUnderliningTimesNewRomanBoldNounderlineKernat16">
    <w:name w:val="Style Underlining + Times New Roman Bold No underline Kern at 16..."/>
    <w:basedOn w:val="Normal"/>
    <w:next w:val="StyleBoldUnderliningKernat16pt"/>
    <w:qFormat/>
    <w:rsid w:val="00FC5556"/>
  </w:style>
  <w:style w:type="paragraph" w:customStyle="1" w:styleId="StyleUnderliningTimesNewRomanBoldNounderlineKernat161">
    <w:name w:val="Style Underlining + Times New Roman Bold No underline Kern at 16...1"/>
    <w:basedOn w:val="Normal"/>
    <w:next w:val="boldy"/>
    <w:qFormat/>
    <w:rsid w:val="00FC5556"/>
  </w:style>
  <w:style w:type="paragraph" w:customStyle="1" w:styleId="StyleBoldUnderliningKernat16pt">
    <w:name w:val="Style Bold Underlining + Kern at 16 pt"/>
    <w:next w:val="TxBr6p1"/>
    <w:qFormat/>
    <w:rsid w:val="00FC5556"/>
  </w:style>
  <w:style w:type="paragraph" w:customStyle="1" w:styleId="boldy">
    <w:name w:val="boldy"/>
    <w:basedOn w:val="Heading2"/>
    <w:next w:val="cardCharCharCharCharCharCharCharCharCharCharCharCharCharCharChar"/>
    <w:qFormat/>
    <w:rsid w:val="00FC5556"/>
    <w:rPr>
      <w:rFonts w:ascii="Georgia" w:hAnsi="Georgia"/>
      <w:caps/>
    </w:rPr>
  </w:style>
  <w:style w:type="paragraph" w:customStyle="1" w:styleId="TxBr6p1">
    <w:name w:val="TxBr_6p1"/>
    <w:basedOn w:val="Normal"/>
    <w:qFormat/>
    <w:rsid w:val="00FC5556"/>
  </w:style>
  <w:style w:type="paragraph" w:customStyle="1" w:styleId="cardCharCharCharCharCharCharCharCharCharCharCharCharCharCharChar">
    <w:name w:val="card Char Char Char Char Char Char Char Char Char Char Char Char Char Char Char"/>
    <w:basedOn w:val="Normal"/>
    <w:next w:val="Normalization"/>
    <w:qFormat/>
    <w:rsid w:val="00FC5556"/>
  </w:style>
  <w:style w:type="character" w:customStyle="1" w:styleId="UnderlineStyleChar">
    <w:name w:val="Underline Style Char"/>
    <w:link w:val="UnderlineStyle0"/>
    <w:locked/>
    <w:rsid w:val="00FC5556"/>
  </w:style>
  <w:style w:type="paragraph" w:customStyle="1" w:styleId="Normalization">
    <w:name w:val="Normalization"/>
    <w:basedOn w:val="Normal"/>
    <w:next w:val="listlevel2"/>
    <w:qFormat/>
    <w:rsid w:val="00FC5556"/>
  </w:style>
  <w:style w:type="paragraph" w:customStyle="1" w:styleId="listlevel1">
    <w:name w:val="list level 1"/>
    <w:basedOn w:val="Normal"/>
    <w:next w:val="listlevel3"/>
    <w:qFormat/>
    <w:rsid w:val="00FC5556"/>
  </w:style>
  <w:style w:type="paragraph" w:customStyle="1" w:styleId="listlevel2">
    <w:name w:val="list level 2"/>
    <w:basedOn w:val="Normal"/>
    <w:next w:val="PageNumber1"/>
    <w:qFormat/>
    <w:rsid w:val="00FC5556"/>
  </w:style>
  <w:style w:type="paragraph" w:customStyle="1" w:styleId="listlevel3">
    <w:name w:val="list level 3"/>
    <w:basedOn w:val="PageNumber1"/>
    <w:next w:val="Card1"/>
    <w:qFormat/>
    <w:rsid w:val="00FC5556"/>
  </w:style>
  <w:style w:type="paragraph" w:customStyle="1" w:styleId="PageNumber1">
    <w:name w:val="Page Number1"/>
    <w:basedOn w:val="Normal"/>
    <w:next w:val="Normal"/>
    <w:qFormat/>
    <w:rsid w:val="00FC5556"/>
  </w:style>
  <w:style w:type="paragraph" w:customStyle="1" w:styleId="Card1">
    <w:name w:val="Card1"/>
    <w:next w:val="cardCharCharCharCharCharCharCharCharCharCharCharChar"/>
    <w:qFormat/>
    <w:rsid w:val="00FC5556"/>
  </w:style>
  <w:style w:type="paragraph" w:customStyle="1" w:styleId="Cite20">
    <w:name w:val="Cite2"/>
    <w:next w:val="cite21"/>
    <w:qFormat/>
    <w:rsid w:val="00FC5556"/>
  </w:style>
  <w:style w:type="paragraph" w:customStyle="1" w:styleId="cardCharCharCharCharCharCharCharCharCharCharCharChar">
    <w:name w:val="card Char Char Char Char Char Char Char Char Char Char Char Char"/>
    <w:basedOn w:val="Normal"/>
    <w:next w:val="articletext"/>
    <w:qFormat/>
    <w:rsid w:val="00FC5556"/>
  </w:style>
  <w:style w:type="paragraph" w:customStyle="1" w:styleId="cite21">
    <w:name w:val="cite2"/>
    <w:next w:val="cardtextsmall"/>
    <w:qFormat/>
    <w:rsid w:val="00FC5556"/>
  </w:style>
  <w:style w:type="paragraph" w:customStyle="1" w:styleId="articletext">
    <w:name w:val="articletext"/>
    <w:basedOn w:val="Normal"/>
    <w:next w:val="CaseListNormal"/>
    <w:qFormat/>
    <w:rsid w:val="00FC5556"/>
  </w:style>
  <w:style w:type="paragraph" w:customStyle="1" w:styleId="cardtextsmall">
    <w:name w:val="card text small"/>
    <w:basedOn w:val="Normal"/>
    <w:next w:val="Body"/>
    <w:qFormat/>
    <w:rsid w:val="00FC5556"/>
  </w:style>
  <w:style w:type="paragraph" w:customStyle="1" w:styleId="CaseListNormal">
    <w:name w:val="Case List Normal"/>
    <w:basedOn w:val="Normal"/>
    <w:next w:val="3text"/>
    <w:qFormat/>
    <w:rsid w:val="00FC5556"/>
  </w:style>
  <w:style w:type="paragraph" w:customStyle="1" w:styleId="Body">
    <w:name w:val="Body"/>
    <w:basedOn w:val="Normal"/>
    <w:next w:val="TimesNewRoman12"/>
    <w:qFormat/>
    <w:rsid w:val="00FC5556"/>
  </w:style>
  <w:style w:type="paragraph" w:customStyle="1" w:styleId="3text">
    <w:name w:val="3text"/>
    <w:basedOn w:val="Normal"/>
    <w:next w:val="htmlbody"/>
    <w:qFormat/>
    <w:rsid w:val="00FC5556"/>
  </w:style>
  <w:style w:type="paragraph" w:customStyle="1" w:styleId="TimesNewRoman12">
    <w:name w:val="TimesNewRoman12"/>
    <w:next w:val="textChar"/>
    <w:qFormat/>
    <w:rsid w:val="00FC5556"/>
  </w:style>
  <w:style w:type="paragraph" w:customStyle="1" w:styleId="htmlbody">
    <w:name w:val="htmlbody"/>
    <w:basedOn w:val="Normal"/>
    <w:next w:val="text1"/>
    <w:qFormat/>
    <w:rsid w:val="00FC5556"/>
  </w:style>
  <w:style w:type="paragraph" w:customStyle="1" w:styleId="textChar">
    <w:name w:val="text Char"/>
    <w:basedOn w:val="Normal"/>
    <w:next w:val="story-headline"/>
    <w:autoRedefine/>
    <w:qFormat/>
    <w:rsid w:val="00FC5556"/>
  </w:style>
  <w:style w:type="paragraph" w:customStyle="1" w:styleId="text1">
    <w:name w:val="text1"/>
    <w:basedOn w:val="Normal"/>
    <w:next w:val="story-body"/>
    <w:autoRedefine/>
    <w:qFormat/>
    <w:rsid w:val="00FC5556"/>
  </w:style>
  <w:style w:type="paragraph" w:customStyle="1" w:styleId="story-headline">
    <w:name w:val="story-headline"/>
    <w:basedOn w:val="Normal"/>
    <w:next w:val="story-dateline"/>
    <w:qFormat/>
    <w:rsid w:val="00FC5556"/>
  </w:style>
  <w:style w:type="paragraph" w:customStyle="1" w:styleId="story-body">
    <w:name w:val="story-body"/>
    <w:basedOn w:val="Normal"/>
    <w:next w:val="TextofCards"/>
    <w:qFormat/>
    <w:rsid w:val="00FC5556"/>
  </w:style>
  <w:style w:type="paragraph" w:customStyle="1" w:styleId="story-dateline">
    <w:name w:val="story-dateline"/>
    <w:basedOn w:val="Normal"/>
    <w:next w:val="Corpotesto"/>
    <w:qFormat/>
    <w:rsid w:val="00FC5556"/>
  </w:style>
  <w:style w:type="paragraph" w:customStyle="1" w:styleId="TextofCards">
    <w:name w:val="Text of Cards"/>
    <w:basedOn w:val="Normal"/>
    <w:next w:val="tagCharChar1Char"/>
    <w:qFormat/>
    <w:rsid w:val="00FC5556"/>
  </w:style>
  <w:style w:type="paragraph" w:customStyle="1" w:styleId="Corpotesto">
    <w:name w:val="Corpo testo"/>
    <w:basedOn w:val="Normal"/>
    <w:next w:val="OmniPage1"/>
    <w:qFormat/>
    <w:rsid w:val="00FC5556"/>
  </w:style>
  <w:style w:type="paragraph" w:customStyle="1" w:styleId="tagCharChar1Char">
    <w:name w:val="tag Char Char1 Char"/>
    <w:next w:val="TitlePageCenter"/>
    <w:qFormat/>
    <w:rsid w:val="00FC5556"/>
  </w:style>
  <w:style w:type="paragraph" w:customStyle="1" w:styleId="OmniPage1">
    <w:name w:val="OmniPage #1"/>
    <w:basedOn w:val="Normal"/>
    <w:next w:val="TitlePageBy"/>
    <w:qFormat/>
    <w:rsid w:val="00FC5556"/>
  </w:style>
  <w:style w:type="paragraph" w:customStyle="1" w:styleId="TitlePageCenter">
    <w:name w:val="Title Page Center"/>
    <w:basedOn w:val="Normal"/>
    <w:next w:val="ProjectTitleLine"/>
    <w:autoRedefine/>
    <w:qFormat/>
    <w:rsid w:val="00FC5556"/>
  </w:style>
  <w:style w:type="paragraph" w:customStyle="1" w:styleId="TitlePageBy">
    <w:name w:val="Title Page By"/>
    <w:basedOn w:val="ProjectTitleLine"/>
    <w:next w:val="Normal"/>
    <w:autoRedefine/>
    <w:qFormat/>
    <w:rsid w:val="00FC5556"/>
  </w:style>
  <w:style w:type="paragraph" w:customStyle="1" w:styleId="ProjectTitleLine">
    <w:name w:val="Project Title Line"/>
    <w:basedOn w:val="Normal"/>
    <w:next w:val="Normal"/>
    <w:autoRedefine/>
    <w:qFormat/>
    <w:rsid w:val="00FC5556"/>
  </w:style>
  <w:style w:type="paragraph" w:customStyle="1" w:styleId="NormalVerdana">
    <w:name w:val="Normal + Verdana"/>
    <w:aliases w:val="White,Normal + Arial,10 pt"/>
    <w:basedOn w:val="Normal"/>
    <w:next w:val="CM12"/>
    <w:qFormat/>
    <w:rsid w:val="00FC5556"/>
  </w:style>
  <w:style w:type="paragraph" w:customStyle="1" w:styleId="cardChar1Char">
    <w:name w:val="card Char1 Char"/>
    <w:basedOn w:val="Normal"/>
    <w:next w:val="OmniPage1"/>
    <w:qFormat/>
    <w:rsid w:val="00FC5556"/>
  </w:style>
  <w:style w:type="paragraph" w:customStyle="1" w:styleId="CM12">
    <w:name w:val="CM12"/>
    <w:basedOn w:val="Normal"/>
    <w:next w:val="TitlePageCenter"/>
    <w:qFormat/>
    <w:rsid w:val="00FC5556"/>
  </w:style>
  <w:style w:type="paragraph" w:customStyle="1" w:styleId="CM44">
    <w:name w:val="CM44"/>
    <w:basedOn w:val="Normal"/>
    <w:next w:val="TitlePageBy"/>
    <w:qFormat/>
    <w:rsid w:val="00FC5556"/>
  </w:style>
  <w:style w:type="paragraph" w:customStyle="1" w:styleId="bold">
    <w:name w:val="bold"/>
    <w:basedOn w:val="Normal"/>
    <w:next w:val="textbodyblack"/>
    <w:qFormat/>
    <w:rsid w:val="00FC5556"/>
  </w:style>
  <w:style w:type="paragraph" w:customStyle="1" w:styleId="StrikeThrough">
    <w:name w:val="Strike Through"/>
    <w:basedOn w:val="Normal"/>
    <w:next w:val="Normal"/>
    <w:qFormat/>
    <w:rsid w:val="00FC5556"/>
  </w:style>
  <w:style w:type="paragraph" w:customStyle="1" w:styleId="textbodyblack">
    <w:name w:val="textbodyblack"/>
    <w:basedOn w:val="Normal"/>
    <w:qFormat/>
    <w:rsid w:val="00FC5556"/>
  </w:style>
  <w:style w:type="character" w:customStyle="1" w:styleId="CiteCorrectedChar">
    <w:name w:val="Cite Corrected Char"/>
    <w:locked/>
    <w:rsid w:val="00FC5556"/>
  </w:style>
  <w:style w:type="paragraph" w:customStyle="1" w:styleId="CiteCorrected">
    <w:name w:val="Cite Corrected"/>
    <w:basedOn w:val="Normal"/>
    <w:next w:val="Heading4"/>
    <w:qFormat/>
    <w:rsid w:val="00FC5556"/>
  </w:style>
  <w:style w:type="paragraph" w:customStyle="1" w:styleId="Hat1">
    <w:name w:val="Hat1"/>
    <w:basedOn w:val="Normal"/>
    <w:next w:val="Normal"/>
    <w:uiPriority w:val="2"/>
    <w:qFormat/>
    <w:rsid w:val="00FC5556"/>
  </w:style>
  <w:style w:type="paragraph" w:customStyle="1" w:styleId="post-subtitle">
    <w:name w:val="post-subtitle"/>
    <w:basedOn w:val="Normal"/>
    <w:next w:val="Pa5"/>
    <w:qFormat/>
    <w:rsid w:val="00FC5556"/>
  </w:style>
  <w:style w:type="paragraph" w:customStyle="1" w:styleId="para">
    <w:name w:val="para"/>
    <w:basedOn w:val="Normal"/>
    <w:next w:val="Pa6"/>
    <w:qFormat/>
    <w:rsid w:val="00FC5556"/>
  </w:style>
  <w:style w:type="paragraph" w:customStyle="1" w:styleId="Pa5">
    <w:name w:val="Pa5"/>
    <w:basedOn w:val="Normal"/>
    <w:next w:val="CiteCorrected"/>
    <w:uiPriority w:val="99"/>
    <w:qFormat/>
    <w:rsid w:val="00FC5556"/>
  </w:style>
  <w:style w:type="paragraph" w:customStyle="1" w:styleId="Pa6">
    <w:name w:val="Pa6"/>
    <w:basedOn w:val="Normal"/>
    <w:next w:val="Hat1"/>
    <w:uiPriority w:val="99"/>
    <w:qFormat/>
    <w:rsid w:val="00FC5556"/>
  </w:style>
  <w:style w:type="paragraph" w:customStyle="1" w:styleId="noindent0">
    <w:name w:val="no_indent"/>
    <w:basedOn w:val="Normal"/>
    <w:next w:val="Block1"/>
    <w:qFormat/>
    <w:rsid w:val="00FC5556"/>
  </w:style>
  <w:style w:type="paragraph" w:customStyle="1" w:styleId="tagline0">
    <w:name w:val="tagline"/>
    <w:basedOn w:val="Normal"/>
    <w:next w:val="TOCHeading1"/>
    <w:qFormat/>
    <w:rsid w:val="00FC5556"/>
  </w:style>
  <w:style w:type="paragraph" w:customStyle="1" w:styleId="Block1">
    <w:name w:val="Block1"/>
    <w:basedOn w:val="Normal"/>
    <w:next w:val="Normal"/>
    <w:uiPriority w:val="3"/>
    <w:qFormat/>
    <w:rsid w:val="00FC5556"/>
  </w:style>
  <w:style w:type="paragraph" w:customStyle="1" w:styleId="TOCHeading1">
    <w:name w:val="TOC Heading1"/>
    <w:basedOn w:val="Heading1"/>
    <w:next w:val="Normal"/>
    <w:uiPriority w:val="39"/>
    <w:qFormat/>
    <w:rsid w:val="00FC5556"/>
    <w:rPr>
      <w:rFonts w:ascii="Georgia" w:hAnsi="Georgia"/>
      <w:caps/>
    </w:rPr>
  </w:style>
  <w:style w:type="paragraph" w:customStyle="1" w:styleId="NoteLevel11">
    <w:name w:val="Note Level 11"/>
    <w:basedOn w:val="Normal"/>
    <w:next w:val="ReallySamllText"/>
    <w:uiPriority w:val="99"/>
    <w:qFormat/>
    <w:rsid w:val="00FC5556"/>
  </w:style>
  <w:style w:type="character" w:customStyle="1" w:styleId="ReallySamllTextChar">
    <w:name w:val="ReallySamllText Char"/>
    <w:locked/>
    <w:rsid w:val="00FC5556"/>
  </w:style>
  <w:style w:type="paragraph" w:customStyle="1" w:styleId="ReallySamllText">
    <w:name w:val="ReallySamllText"/>
    <w:basedOn w:val="Normal"/>
    <w:next w:val="CardCites"/>
    <w:autoRedefine/>
    <w:qFormat/>
    <w:rsid w:val="00FC5556"/>
  </w:style>
  <w:style w:type="paragraph" w:customStyle="1" w:styleId="Card6pt">
    <w:name w:val="Card 6pt"/>
    <w:basedOn w:val="Normal"/>
    <w:next w:val="NormalWeb3"/>
    <w:qFormat/>
    <w:rsid w:val="00FC5556"/>
  </w:style>
  <w:style w:type="paragraph" w:customStyle="1" w:styleId="CardCites">
    <w:name w:val="Card Cites"/>
    <w:basedOn w:val="Normal"/>
    <w:next w:val="Normal"/>
    <w:qFormat/>
    <w:rsid w:val="00FC5556"/>
  </w:style>
  <w:style w:type="paragraph" w:customStyle="1" w:styleId="NormalWeb3">
    <w:name w:val="Normal (Web)3"/>
    <w:basedOn w:val="Normal"/>
    <w:next w:val="TagCiteChar2"/>
    <w:qFormat/>
    <w:rsid w:val="00FC5556"/>
  </w:style>
  <w:style w:type="paragraph" w:customStyle="1" w:styleId="cardCharCharCharCharChar">
    <w:name w:val="card Char Char Char Char Char"/>
    <w:basedOn w:val="Normal"/>
    <w:next w:val="PageNumber2"/>
    <w:qFormat/>
    <w:rsid w:val="00FC5556"/>
  </w:style>
  <w:style w:type="paragraph" w:customStyle="1" w:styleId="TagCiteChar2">
    <w:name w:val="Tag / Cite Char"/>
    <w:basedOn w:val="Normal"/>
    <w:next w:val="HeaderFooter"/>
    <w:qFormat/>
    <w:rsid w:val="00FC5556"/>
  </w:style>
  <w:style w:type="paragraph" w:customStyle="1" w:styleId="PageNumber2">
    <w:name w:val="Page Number2"/>
    <w:basedOn w:val="Normal"/>
    <w:next w:val="Normal"/>
    <w:qFormat/>
    <w:rsid w:val="00FC5556"/>
  </w:style>
  <w:style w:type="paragraph" w:customStyle="1" w:styleId="HeaderFooter">
    <w:name w:val="Header &amp; Footer"/>
    <w:next w:val="CardTextUnderlined"/>
    <w:qFormat/>
    <w:rsid w:val="00FC5556"/>
  </w:style>
  <w:style w:type="paragraph" w:customStyle="1" w:styleId="CardTextSmall0">
    <w:name w:val="Card Text Small"/>
    <w:basedOn w:val="Normal"/>
    <w:next w:val="HeaderDebate"/>
    <w:qFormat/>
    <w:rsid w:val="00FC5556"/>
  </w:style>
  <w:style w:type="paragraph" w:customStyle="1" w:styleId="CardTextUnderlined">
    <w:name w:val="Card Text Underlined"/>
    <w:basedOn w:val="Normal"/>
    <w:next w:val="NormalWeb1"/>
    <w:qFormat/>
    <w:rsid w:val="00FC5556"/>
  </w:style>
  <w:style w:type="paragraph" w:customStyle="1" w:styleId="HeaderDebate">
    <w:name w:val="Header Debate"/>
    <w:basedOn w:val="Normal"/>
    <w:next w:val="TagCiteChar2"/>
    <w:qFormat/>
    <w:rsid w:val="00FC5556"/>
  </w:style>
  <w:style w:type="paragraph" w:customStyle="1" w:styleId="NormalWeb1">
    <w:name w:val="Normal (Web)1"/>
    <w:basedOn w:val="Normal"/>
    <w:next w:val="fixed"/>
    <w:qFormat/>
    <w:rsid w:val="00FC5556"/>
  </w:style>
  <w:style w:type="paragraph" w:customStyle="1" w:styleId="CardTagCharChar">
    <w:name w:val="Card Tag Char Char"/>
    <w:basedOn w:val="Normal"/>
    <w:next w:val="textonormal"/>
    <w:qFormat/>
    <w:rsid w:val="00FC5556"/>
  </w:style>
  <w:style w:type="paragraph" w:customStyle="1" w:styleId="fixed">
    <w:name w:val="fixed"/>
    <w:basedOn w:val="Normal"/>
    <w:next w:val="Subtitle10"/>
    <w:qFormat/>
    <w:rsid w:val="00FC5556"/>
  </w:style>
  <w:style w:type="paragraph" w:customStyle="1" w:styleId="textonormal">
    <w:name w:val="textonormal"/>
    <w:basedOn w:val="Normal"/>
    <w:next w:val="ExecutiveSummarytext"/>
    <w:qFormat/>
    <w:rsid w:val="00FC5556"/>
  </w:style>
  <w:style w:type="paragraph" w:customStyle="1" w:styleId="Subtitle10">
    <w:name w:val="Subtitle1"/>
    <w:basedOn w:val="Normal"/>
    <w:qFormat/>
    <w:rsid w:val="00FC5556"/>
  </w:style>
  <w:style w:type="paragraph" w:customStyle="1" w:styleId="ExecutiveSummarytext">
    <w:name w:val="Executive Summary text"/>
    <w:basedOn w:val="Normal"/>
    <w:next w:val="Normal"/>
    <w:qFormat/>
    <w:rsid w:val="00FC5556"/>
  </w:style>
  <w:style w:type="character" w:customStyle="1" w:styleId="NormalUnderlineChar1">
    <w:name w:val="Normal Underline Char1"/>
    <w:locked/>
    <w:rsid w:val="00FC5556"/>
  </w:style>
  <w:style w:type="paragraph" w:customStyle="1" w:styleId="NormalUnderline">
    <w:name w:val="Normal Underline"/>
    <w:basedOn w:val="Normal"/>
    <w:next w:val="PlaceholderText1"/>
    <w:link w:val="NormalUnderlineChar"/>
    <w:qFormat/>
    <w:rsid w:val="00FC5556"/>
  </w:style>
  <w:style w:type="paragraph" w:customStyle="1" w:styleId="byline1">
    <w:name w:val="byline1"/>
    <w:basedOn w:val="Normal"/>
    <w:next w:val="NoteLevel31"/>
    <w:qFormat/>
    <w:rsid w:val="00FC5556"/>
  </w:style>
  <w:style w:type="paragraph" w:customStyle="1" w:styleId="PlaceholderText1">
    <w:name w:val="Placeholder Text1"/>
    <w:basedOn w:val="Normal"/>
    <w:next w:val="NoteLevel41"/>
    <w:qFormat/>
    <w:rsid w:val="00FC5556"/>
  </w:style>
  <w:style w:type="paragraph" w:customStyle="1" w:styleId="NoteLevel31">
    <w:name w:val="Note Level 31"/>
    <w:basedOn w:val="Normal"/>
    <w:next w:val="ExecutiveSummarytext"/>
    <w:qFormat/>
    <w:rsid w:val="00FC5556"/>
  </w:style>
  <w:style w:type="paragraph" w:customStyle="1" w:styleId="NoteLevel41">
    <w:name w:val="Note Level 41"/>
    <w:basedOn w:val="Normal"/>
    <w:next w:val="NoteLevel61"/>
    <w:qFormat/>
    <w:rsid w:val="00FC5556"/>
  </w:style>
  <w:style w:type="paragraph" w:customStyle="1" w:styleId="NoteLevel51">
    <w:name w:val="Note Level 51"/>
    <w:basedOn w:val="Normal"/>
    <w:next w:val="NormalUnderline"/>
    <w:qFormat/>
    <w:rsid w:val="00FC5556"/>
  </w:style>
  <w:style w:type="paragraph" w:customStyle="1" w:styleId="NoteLevel61">
    <w:name w:val="Note Level 61"/>
    <w:basedOn w:val="Normal"/>
    <w:next w:val="NoteLevel81"/>
    <w:qFormat/>
    <w:rsid w:val="00FC5556"/>
  </w:style>
  <w:style w:type="paragraph" w:customStyle="1" w:styleId="NoteLevel71">
    <w:name w:val="Note Level 71"/>
    <w:basedOn w:val="Normal"/>
    <w:next w:val="PlaceholderText1"/>
    <w:qFormat/>
    <w:rsid w:val="00FC5556"/>
  </w:style>
  <w:style w:type="paragraph" w:customStyle="1" w:styleId="NoteLevel81">
    <w:name w:val="Note Level 81"/>
    <w:basedOn w:val="Normal"/>
    <w:qFormat/>
    <w:rsid w:val="00FC5556"/>
  </w:style>
  <w:style w:type="paragraph" w:customStyle="1" w:styleId="NoteLevel91">
    <w:name w:val="Note Level 91"/>
    <w:basedOn w:val="Normal"/>
    <w:next w:val="NoteLevel41"/>
    <w:qFormat/>
    <w:rsid w:val="00FC5556"/>
  </w:style>
  <w:style w:type="character" w:customStyle="1" w:styleId="ImportantTextChar">
    <w:name w:val="Important Text Char"/>
    <w:locked/>
    <w:rsid w:val="00FC5556"/>
  </w:style>
  <w:style w:type="paragraph" w:customStyle="1" w:styleId="ImportantText">
    <w:name w:val="Important Text"/>
    <w:basedOn w:val="Normal"/>
    <w:next w:val="Normal"/>
    <w:qFormat/>
    <w:rsid w:val="00FC5556"/>
  </w:style>
  <w:style w:type="character" w:customStyle="1" w:styleId="StyleBodyText11ptBlackUnderlineChar">
    <w:name w:val="Style Body Text + 11 pt Black Underline Char"/>
    <w:locked/>
    <w:rsid w:val="00FC5556"/>
  </w:style>
  <w:style w:type="paragraph" w:customStyle="1" w:styleId="StyleBodyText11ptBlackUnderline">
    <w:name w:val="Style Body Text + 11 pt Black Underline"/>
    <w:basedOn w:val="PageHeaderLine2"/>
    <w:next w:val="StyleBodyText11ptBoldBlack"/>
    <w:qFormat/>
    <w:rsid w:val="00FC5556"/>
  </w:style>
  <w:style w:type="character" w:customStyle="1" w:styleId="StyleBodyText11ptBoldBlackChar">
    <w:name w:val="Style Body Text + 11 pt Bold Black Char"/>
    <w:locked/>
    <w:rsid w:val="00FC5556"/>
  </w:style>
  <w:style w:type="paragraph" w:customStyle="1" w:styleId="StyleBodyText11ptBoldBlack">
    <w:name w:val="Style Body Text + 11 pt Bold Black"/>
    <w:basedOn w:val="PageHeaderLine2"/>
    <w:next w:val="StyletinyBold"/>
    <w:qFormat/>
    <w:rsid w:val="00FC5556"/>
  </w:style>
  <w:style w:type="character" w:customStyle="1" w:styleId="StyletinyBoldChar">
    <w:name w:val="Style tiny + Bold Char"/>
    <w:locked/>
    <w:rsid w:val="00FC5556"/>
  </w:style>
  <w:style w:type="paragraph" w:customStyle="1" w:styleId="StyletinyBold">
    <w:name w:val="Style tiny + Bold"/>
    <w:basedOn w:val="TagF3"/>
    <w:qFormat/>
    <w:rsid w:val="00FC5556"/>
  </w:style>
  <w:style w:type="character" w:customStyle="1" w:styleId="Heading5SizeDownChar">
    <w:name w:val="Heading 5 Size Down Char"/>
    <w:locked/>
    <w:rsid w:val="00FC5556"/>
  </w:style>
  <w:style w:type="character" w:customStyle="1" w:styleId="Normal2BoldChar">
    <w:name w:val="Normal2 + Bold Char"/>
    <w:locked/>
    <w:rsid w:val="00FC5556"/>
  </w:style>
  <w:style w:type="paragraph" w:customStyle="1" w:styleId="Normal2Bold">
    <w:name w:val="Normal2 + Bold"/>
    <w:basedOn w:val="Normal"/>
    <w:next w:val="ListContents"/>
    <w:qFormat/>
    <w:rsid w:val="00FC5556"/>
  </w:style>
  <w:style w:type="character" w:customStyle="1" w:styleId="ListContentsChar">
    <w:name w:val="List Contents Char"/>
    <w:locked/>
    <w:rsid w:val="00FC5556"/>
  </w:style>
  <w:style w:type="paragraph" w:customStyle="1" w:styleId="ListContents">
    <w:name w:val="List Contents"/>
    <w:basedOn w:val="Normal"/>
    <w:next w:val="StyleListContents11ptCustomColorRGB353132Underline"/>
    <w:qFormat/>
    <w:rsid w:val="00FC5556"/>
  </w:style>
  <w:style w:type="character" w:customStyle="1" w:styleId="StyleListContents11ptCustomColorRGB353132UnderlineChar">
    <w:name w:val="Style List Contents + 11 pt Custom Color(RGB(353132)) Underline Char"/>
    <w:locked/>
    <w:rsid w:val="00FC5556"/>
  </w:style>
  <w:style w:type="paragraph" w:customStyle="1" w:styleId="StyleListContents11ptCustomColorRGB353132Underline">
    <w:name w:val="Style List Contents + 11 pt Custom Color(RGB(353132)) Underline"/>
    <w:basedOn w:val="Normal"/>
    <w:qFormat/>
    <w:rsid w:val="00FC5556"/>
  </w:style>
  <w:style w:type="paragraph" w:customStyle="1" w:styleId="CardsFont12ptCharCharCharCharCharCharCharCharChar">
    <w:name w:val="Cards + Font: 12 pt Char Char Char Char Char Char Char Char Char"/>
    <w:basedOn w:val="textbold"/>
    <w:next w:val="StyleCards12ptThickunderline"/>
    <w:qFormat/>
    <w:rsid w:val="00FC5556"/>
    <w:pPr>
      <w:pBdr>
        <w:top w:val="single" w:sz="8" w:space="0" w:color="auto"/>
        <w:left w:val="single" w:sz="8" w:space="0" w:color="auto"/>
        <w:bottom w:val="single" w:sz="8" w:space="0" w:color="auto"/>
        <w:right w:val="single" w:sz="8" w:space="0" w:color="auto"/>
      </w:pBdr>
    </w:pPr>
    <w:rPr>
      <w:rFonts w:eastAsiaTheme="minorEastAsia"/>
      <w:szCs w:val="24"/>
    </w:rPr>
  </w:style>
  <w:style w:type="character" w:customStyle="1" w:styleId="StyleCards12ptThickunderlineChar2">
    <w:name w:val="Style Cards + 12 pt Thick underline Char2"/>
    <w:locked/>
    <w:rsid w:val="00FC5556"/>
  </w:style>
  <w:style w:type="paragraph" w:customStyle="1" w:styleId="StyleCards12ptThickunderline">
    <w:name w:val="Style Cards + 12 pt Thick underline"/>
    <w:basedOn w:val="Normal"/>
    <w:next w:val="ListContents"/>
    <w:qFormat/>
    <w:rsid w:val="00FC5556"/>
  </w:style>
  <w:style w:type="character" w:customStyle="1" w:styleId="UnimportantCharChar">
    <w:name w:val="Unimportant Char Char"/>
    <w:locked/>
    <w:rsid w:val="00FC5556"/>
  </w:style>
  <w:style w:type="paragraph" w:customStyle="1" w:styleId="Unimportant">
    <w:name w:val="Unimportant"/>
    <w:basedOn w:val="Normal"/>
    <w:next w:val="StyleListContents11ptCustomColorRGB353132Underline"/>
    <w:qFormat/>
    <w:rsid w:val="00FC5556"/>
  </w:style>
  <w:style w:type="character" w:customStyle="1" w:styleId="UnunderlinedChar">
    <w:name w:val="Ununderlined Char"/>
    <w:locked/>
    <w:rsid w:val="00FC5556"/>
  </w:style>
  <w:style w:type="paragraph" w:customStyle="1" w:styleId="Ununderlined">
    <w:name w:val="Ununderlined"/>
    <w:basedOn w:val="Normal"/>
    <w:qFormat/>
    <w:rsid w:val="00FC5556"/>
  </w:style>
  <w:style w:type="paragraph" w:customStyle="1" w:styleId="StyleHeading1Justified">
    <w:name w:val="Style Heading 1 + Justified"/>
    <w:basedOn w:val="Normal"/>
    <w:next w:val="Normal"/>
    <w:qFormat/>
    <w:rsid w:val="00FC5556"/>
  </w:style>
  <w:style w:type="character" w:customStyle="1" w:styleId="BlockHeadingsChar">
    <w:name w:val="Block Headings Char"/>
    <w:locked/>
    <w:rsid w:val="00FC5556"/>
  </w:style>
  <w:style w:type="character" w:customStyle="1" w:styleId="textunderlineChar0">
    <w:name w:val="text underline Char"/>
    <w:locked/>
    <w:rsid w:val="00FC5556"/>
  </w:style>
  <w:style w:type="paragraph" w:customStyle="1" w:styleId="textunderline0">
    <w:name w:val="text underline"/>
    <w:basedOn w:val="Normal"/>
    <w:next w:val="DebateTag"/>
    <w:autoRedefine/>
    <w:qFormat/>
    <w:rsid w:val="00FC5556"/>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FC5556"/>
  </w:style>
  <w:style w:type="paragraph" w:customStyle="1" w:styleId="DebateTag">
    <w:name w:val="Debate Tag"/>
    <w:basedOn w:val="Normal"/>
    <w:next w:val="BlockTitle10"/>
    <w:autoRedefine/>
    <w:qFormat/>
    <w:rsid w:val="00FC5556"/>
  </w:style>
  <w:style w:type="paragraph" w:customStyle="1" w:styleId="DebateCite">
    <w:name w:val="Debate Cite"/>
    <w:basedOn w:val="Normal"/>
    <w:next w:val="PreformattedText"/>
    <w:autoRedefine/>
    <w:qFormat/>
    <w:rsid w:val="00FC5556"/>
  </w:style>
  <w:style w:type="paragraph" w:customStyle="1" w:styleId="BlockTitle10">
    <w:name w:val="Block Title #1"/>
    <w:basedOn w:val="Heading1"/>
    <w:qFormat/>
    <w:rsid w:val="00FC5556"/>
    <w:rPr>
      <w:rFonts w:ascii="Georgia" w:hAnsi="Georgia"/>
      <w:caps/>
    </w:rPr>
  </w:style>
  <w:style w:type="paragraph" w:customStyle="1" w:styleId="PreformattedText">
    <w:name w:val="Preformatted Text"/>
    <w:basedOn w:val="Normal"/>
    <w:next w:val="NoSpacing"/>
    <w:qFormat/>
    <w:rsid w:val="00FC5556"/>
  </w:style>
  <w:style w:type="paragraph" w:customStyle="1" w:styleId="MaggieTag">
    <w:name w:val="MaggieTag"/>
    <w:basedOn w:val="Heading2"/>
    <w:qFormat/>
    <w:rsid w:val="00FC5556"/>
    <w:rPr>
      <w:rFonts w:ascii="Georgia" w:hAnsi="Georgia"/>
      <w:caps/>
    </w:rPr>
  </w:style>
  <w:style w:type="character" w:customStyle="1" w:styleId="Heading4CiteChar">
    <w:name w:val="Heading 4 Cite Char"/>
    <w:locked/>
    <w:rsid w:val="00FC5556"/>
  </w:style>
  <w:style w:type="paragraph" w:customStyle="1" w:styleId="Heading4Cite">
    <w:name w:val="Heading 4 Cite"/>
    <w:basedOn w:val="Normal"/>
    <w:autoRedefine/>
    <w:qFormat/>
    <w:rsid w:val="00FC5556"/>
  </w:style>
  <w:style w:type="paragraph" w:customStyle="1" w:styleId="4">
    <w:name w:val="4"/>
    <w:basedOn w:val="Normal"/>
    <w:next w:val="Normaltag"/>
    <w:qFormat/>
    <w:rsid w:val="00FC5556"/>
  </w:style>
  <w:style w:type="character" w:customStyle="1" w:styleId="NormaltagChar">
    <w:name w:val="Normal tag Char"/>
    <w:uiPriority w:val="99"/>
    <w:locked/>
    <w:rsid w:val="00FC5556"/>
  </w:style>
  <w:style w:type="paragraph" w:customStyle="1" w:styleId="Normaltag">
    <w:name w:val="Normal tag"/>
    <w:basedOn w:val="Normal"/>
    <w:next w:val="Cardnon-underlined"/>
    <w:uiPriority w:val="99"/>
    <w:qFormat/>
    <w:rsid w:val="00FC5556"/>
  </w:style>
  <w:style w:type="character" w:customStyle="1" w:styleId="Cardnon-underlinedChar">
    <w:name w:val="Card non-underlined Char"/>
    <w:uiPriority w:val="99"/>
    <w:locked/>
    <w:rsid w:val="00FC5556"/>
  </w:style>
  <w:style w:type="paragraph" w:customStyle="1" w:styleId="Cardnon-underlined">
    <w:name w:val="Card non-underlined"/>
    <w:basedOn w:val="Normal"/>
    <w:next w:val="Heading4Cite"/>
    <w:autoRedefine/>
    <w:uiPriority w:val="99"/>
    <w:qFormat/>
    <w:rsid w:val="00FC5556"/>
  </w:style>
  <w:style w:type="paragraph" w:customStyle="1" w:styleId="BlockTitle4">
    <w:name w:val="%Block Title"/>
    <w:basedOn w:val="Heading1"/>
    <w:next w:val="HiddenBlockHeader"/>
    <w:qFormat/>
    <w:rsid w:val="00FC5556"/>
    <w:rPr>
      <w:rFonts w:ascii="Georgia" w:hAnsi="Georgia"/>
      <w:caps/>
    </w:rPr>
  </w:style>
  <w:style w:type="paragraph" w:customStyle="1" w:styleId="CARD0">
    <w:name w:val="CARD"/>
    <w:basedOn w:val="Normal"/>
    <w:next w:val="ThickUnderline"/>
    <w:link w:val="CARDChar2"/>
    <w:qFormat/>
    <w:rsid w:val="00FC5556"/>
  </w:style>
  <w:style w:type="paragraph" w:customStyle="1" w:styleId="HiddenBlockHeader">
    <w:name w:val="Hidden Block Header"/>
    <w:basedOn w:val="Normal"/>
    <w:next w:val="Normaltag"/>
    <w:qFormat/>
    <w:rsid w:val="00FC5556"/>
  </w:style>
  <w:style w:type="paragraph" w:customStyle="1" w:styleId="ThickUnderline">
    <w:name w:val="ThickUnderline"/>
    <w:next w:val="AAAcard"/>
    <w:qFormat/>
    <w:rsid w:val="00FC5556"/>
  </w:style>
  <w:style w:type="paragraph" w:customStyle="1" w:styleId="DottedUnderline0">
    <w:name w:val="DottedUnderline"/>
    <w:basedOn w:val="Normal"/>
    <w:qFormat/>
    <w:rsid w:val="00FC5556"/>
  </w:style>
  <w:style w:type="paragraph" w:customStyle="1" w:styleId="AAAcard">
    <w:name w:val="AAAcard"/>
    <w:basedOn w:val="Normal"/>
    <w:next w:val="BlockTitle4"/>
    <w:link w:val="AAAcardChar"/>
    <w:qFormat/>
    <w:rsid w:val="00FC5556"/>
  </w:style>
  <w:style w:type="character" w:customStyle="1" w:styleId="Card-UnderlineChar">
    <w:name w:val="Card-Underline Char"/>
    <w:locked/>
    <w:rsid w:val="00FC5556"/>
  </w:style>
  <w:style w:type="paragraph" w:customStyle="1" w:styleId="Card-Underline">
    <w:name w:val="Card-Underline"/>
    <w:basedOn w:val="Normal"/>
    <w:next w:val="PageNumber4"/>
    <w:qFormat/>
    <w:rsid w:val="00FC5556"/>
  </w:style>
  <w:style w:type="paragraph" w:customStyle="1" w:styleId="PageNumber3">
    <w:name w:val="Page Number3"/>
    <w:basedOn w:val="Normal"/>
    <w:next w:val="Normal"/>
    <w:qFormat/>
    <w:rsid w:val="00FC5556"/>
  </w:style>
  <w:style w:type="paragraph" w:customStyle="1" w:styleId="PageNumber4">
    <w:name w:val="Page Number4"/>
    <w:basedOn w:val="Normal"/>
    <w:next w:val="Normal"/>
    <w:qFormat/>
    <w:rsid w:val="00FC5556"/>
  </w:style>
  <w:style w:type="paragraph" w:customStyle="1" w:styleId="PageNumber5">
    <w:name w:val="Page Number5"/>
    <w:basedOn w:val="Normal"/>
    <w:next w:val="Normal"/>
    <w:qFormat/>
    <w:rsid w:val="00FC5556"/>
  </w:style>
  <w:style w:type="paragraph" w:customStyle="1" w:styleId="smalltext1">
    <w:name w:val="small text1"/>
    <w:basedOn w:val="Normal"/>
    <w:next w:val="Normal"/>
    <w:uiPriority w:val="4"/>
    <w:qFormat/>
    <w:rsid w:val="00FC5556"/>
  </w:style>
  <w:style w:type="character" w:customStyle="1" w:styleId="CircleChar">
    <w:name w:val="Circle Char"/>
    <w:locked/>
    <w:rsid w:val="00FC5556"/>
  </w:style>
  <w:style w:type="paragraph" w:customStyle="1" w:styleId="CiteReal0">
    <w:name w:val="Cite Real"/>
    <w:basedOn w:val="Normal"/>
    <w:next w:val="Normal"/>
    <w:qFormat/>
    <w:rsid w:val="00FC5556"/>
  </w:style>
  <w:style w:type="paragraph" w:customStyle="1" w:styleId="PageNumber6">
    <w:name w:val="Page Number6"/>
    <w:basedOn w:val="Normal"/>
    <w:next w:val="Normal"/>
    <w:qFormat/>
    <w:rsid w:val="00FC5556"/>
  </w:style>
  <w:style w:type="paragraph" w:customStyle="1" w:styleId="lastupdated">
    <w:name w:val="lastupdated"/>
    <w:basedOn w:val="Normal"/>
    <w:next w:val="articleinfo"/>
    <w:qFormat/>
    <w:rsid w:val="00FC5556"/>
  </w:style>
  <w:style w:type="paragraph" w:customStyle="1" w:styleId="hn-byline">
    <w:name w:val="hn-byline"/>
    <w:basedOn w:val="Normal"/>
    <w:qFormat/>
    <w:rsid w:val="00FC5556"/>
  </w:style>
  <w:style w:type="paragraph" w:customStyle="1" w:styleId="articleinfo">
    <w:name w:val="articleinfo"/>
    <w:basedOn w:val="Normal"/>
    <w:next w:val="StyleStyle16pt"/>
    <w:qFormat/>
    <w:rsid w:val="00FC5556"/>
  </w:style>
  <w:style w:type="character" w:customStyle="1" w:styleId="StyleStyle16ptChar">
    <w:name w:val="Style Style1 + 6 pt Char"/>
    <w:locked/>
    <w:rsid w:val="00FC5556"/>
  </w:style>
  <w:style w:type="paragraph" w:customStyle="1" w:styleId="StyleStyle16pt">
    <w:name w:val="Style Style1 + 6 pt"/>
    <w:basedOn w:val="Normal"/>
    <w:next w:val="OmniPage4"/>
    <w:qFormat/>
    <w:rsid w:val="00FC5556"/>
  </w:style>
  <w:style w:type="paragraph" w:customStyle="1" w:styleId="PageNumber7">
    <w:name w:val="Page Number7"/>
    <w:basedOn w:val="Normal"/>
    <w:next w:val="Normal"/>
    <w:qFormat/>
    <w:rsid w:val="00FC5556"/>
  </w:style>
  <w:style w:type="paragraph" w:customStyle="1" w:styleId="OmniPage4">
    <w:name w:val="OmniPage #4"/>
    <w:basedOn w:val="Normal"/>
    <w:next w:val="hn-byline"/>
    <w:qFormat/>
    <w:rsid w:val="00FC5556"/>
  </w:style>
  <w:style w:type="paragraph" w:customStyle="1" w:styleId="OmniPage10">
    <w:name w:val="OmniPage #10"/>
    <w:basedOn w:val="Normal"/>
    <w:next w:val="articleinfo"/>
    <w:qFormat/>
    <w:rsid w:val="00FC5556"/>
  </w:style>
  <w:style w:type="paragraph" w:customStyle="1" w:styleId="PageNumber8">
    <w:name w:val="Page Number8"/>
    <w:basedOn w:val="Normal"/>
    <w:next w:val="Normal"/>
    <w:qFormat/>
    <w:rsid w:val="00FC5556"/>
  </w:style>
  <w:style w:type="paragraph" w:customStyle="1" w:styleId="Subtitle2">
    <w:name w:val="Subtitle2"/>
    <w:basedOn w:val="Normal"/>
    <w:next w:val="StyleStyle16pt"/>
    <w:qFormat/>
    <w:rsid w:val="00FC5556"/>
  </w:style>
  <w:style w:type="paragraph" w:customStyle="1" w:styleId="bodyintro">
    <w:name w:val="bodyintro"/>
    <w:basedOn w:val="Normal"/>
    <w:next w:val="PageNumber7"/>
    <w:uiPriority w:val="99"/>
    <w:qFormat/>
    <w:rsid w:val="00FC5556"/>
  </w:style>
  <w:style w:type="paragraph" w:customStyle="1" w:styleId="indent">
    <w:name w:val="indent"/>
    <w:basedOn w:val="Normal"/>
    <w:next w:val="OmniPage4"/>
    <w:uiPriority w:val="99"/>
    <w:qFormat/>
    <w:rsid w:val="00FC5556"/>
  </w:style>
  <w:style w:type="paragraph" w:customStyle="1" w:styleId="center">
    <w:name w:val="center"/>
    <w:basedOn w:val="Normal"/>
    <w:next w:val="OmniPage10"/>
    <w:uiPriority w:val="99"/>
    <w:qFormat/>
    <w:rsid w:val="00FC5556"/>
  </w:style>
  <w:style w:type="character" w:customStyle="1" w:styleId="tagChar2">
    <w:name w:val="tag Char2"/>
    <w:qFormat/>
    <w:rsid w:val="00FC5556"/>
  </w:style>
  <w:style w:type="character" w:customStyle="1" w:styleId="cardchar00">
    <w:name w:val="cardchar0"/>
    <w:basedOn w:val="DefaultParagraphFont"/>
    <w:rsid w:val="00FC5556"/>
  </w:style>
  <w:style w:type="character" w:customStyle="1" w:styleId="UnderlineNon-bold">
    <w:name w:val="Underline Non - bold"/>
    <w:rsid w:val="00FC5556"/>
  </w:style>
  <w:style w:type="character" w:customStyle="1" w:styleId="UnderlineBold0">
    <w:name w:val="Underline Bold"/>
    <w:rsid w:val="00FC5556"/>
  </w:style>
  <w:style w:type="character" w:customStyle="1" w:styleId="Heading5Char2">
    <w:name w:val="Heading 5 Char2"/>
    <w:rsid w:val="00FC5556"/>
  </w:style>
  <w:style w:type="character" w:customStyle="1" w:styleId="underlinechar0">
    <w:name w:val="underlinechar"/>
    <w:rsid w:val="00FC5556"/>
  </w:style>
  <w:style w:type="character" w:customStyle="1" w:styleId="authordate1">
    <w:name w:val="authordate"/>
    <w:rsid w:val="00FC5556"/>
  </w:style>
  <w:style w:type="character" w:customStyle="1" w:styleId="underline0">
    <w:name w:val="%underline"/>
    <w:qFormat/>
    <w:rsid w:val="00FC5556"/>
  </w:style>
  <w:style w:type="character" w:customStyle="1" w:styleId="AUNDERLINE0">
    <w:name w:val="AUNDERLINE"/>
    <w:qFormat/>
    <w:rsid w:val="00FC5556"/>
  </w:style>
  <w:style w:type="character" w:customStyle="1" w:styleId="UnderlinedCharChar">
    <w:name w:val="Underlined Char Char"/>
    <w:rsid w:val="00FC5556"/>
  </w:style>
  <w:style w:type="character" w:customStyle="1" w:styleId="slug-doi">
    <w:name w:val="slug-doi"/>
    <w:basedOn w:val="DefaultParagraphFont"/>
    <w:rsid w:val="00FC5556"/>
  </w:style>
  <w:style w:type="character" w:customStyle="1" w:styleId="af">
    <w:name w:val="af"/>
    <w:basedOn w:val="DefaultParagraphFont"/>
    <w:rsid w:val="00FC5556"/>
  </w:style>
  <w:style w:type="character" w:customStyle="1" w:styleId="ab">
    <w:name w:val="ab"/>
    <w:basedOn w:val="DefaultParagraphFont"/>
    <w:rsid w:val="00FC5556"/>
  </w:style>
  <w:style w:type="character" w:customStyle="1" w:styleId="em">
    <w:name w:val="em"/>
    <w:basedOn w:val="DefaultParagraphFont"/>
    <w:rsid w:val="00FC5556"/>
  </w:style>
  <w:style w:type="character" w:customStyle="1" w:styleId="au">
    <w:name w:val="au"/>
    <w:basedOn w:val="DefaultParagraphFont"/>
    <w:rsid w:val="00FC5556"/>
  </w:style>
  <w:style w:type="character" w:customStyle="1" w:styleId="ti">
    <w:name w:val="ti"/>
    <w:basedOn w:val="DefaultParagraphFont"/>
    <w:rsid w:val="00FC5556"/>
  </w:style>
  <w:style w:type="character" w:customStyle="1" w:styleId="subheadblue">
    <w:name w:val="subhead_blue"/>
    <w:basedOn w:val="DefaultParagraphFont"/>
    <w:rsid w:val="00FC5556"/>
  </w:style>
  <w:style w:type="character" w:customStyle="1" w:styleId="affiliation">
    <w:name w:val="affiliation"/>
    <w:basedOn w:val="DefaultParagraphFont"/>
    <w:rsid w:val="00FC5556"/>
  </w:style>
  <w:style w:type="character" w:customStyle="1" w:styleId="slug-doi-wrapper">
    <w:name w:val="slug-doi-wrapper"/>
    <w:basedOn w:val="DefaultParagraphFont"/>
    <w:rsid w:val="00FC5556"/>
  </w:style>
  <w:style w:type="character" w:customStyle="1" w:styleId="slug-metadata-noteahead-of-print">
    <w:name w:val="slug-metadata-note ahead-of-print"/>
    <w:basedOn w:val="DefaultParagraphFont"/>
    <w:rsid w:val="00FC5556"/>
  </w:style>
  <w:style w:type="character" w:customStyle="1" w:styleId="slug-ahead-of-print-date">
    <w:name w:val="slug-ahead-of-print-date"/>
    <w:basedOn w:val="DefaultParagraphFont"/>
    <w:rsid w:val="00FC5556"/>
  </w:style>
  <w:style w:type="character" w:customStyle="1" w:styleId="medium-bold">
    <w:name w:val="medium-bold"/>
    <w:basedOn w:val="DefaultParagraphFont"/>
    <w:rsid w:val="00FC5556"/>
  </w:style>
  <w:style w:type="character" w:customStyle="1" w:styleId="updated-short-citation">
    <w:name w:val="updated-short-citation"/>
    <w:basedOn w:val="DefaultParagraphFont"/>
    <w:rsid w:val="00FC5556"/>
  </w:style>
  <w:style w:type="character" w:customStyle="1" w:styleId="CharChar6">
    <w:name w:val="Char Char6"/>
    <w:rsid w:val="00FC5556"/>
  </w:style>
  <w:style w:type="character" w:customStyle="1" w:styleId="TagCharChar1">
    <w:name w:val="Tag Char Char1"/>
    <w:rsid w:val="00FC5556"/>
  </w:style>
  <w:style w:type="character" w:customStyle="1" w:styleId="berief">
    <w:name w:val="berief"/>
    <w:rsid w:val="00FC5556"/>
  </w:style>
  <w:style w:type="character" w:customStyle="1" w:styleId="Brief-Smalltext">
    <w:name w:val="Brief - Small text"/>
    <w:rsid w:val="00FC5556"/>
  </w:style>
  <w:style w:type="character" w:customStyle="1" w:styleId="F8-UnderlineBold">
    <w:name w:val="F8 - Underline/Bold"/>
    <w:rsid w:val="00FC5556"/>
  </w:style>
  <w:style w:type="character" w:customStyle="1" w:styleId="Brief-Bold">
    <w:name w:val="Brief - Bold"/>
    <w:rsid w:val="00FC5556"/>
  </w:style>
  <w:style w:type="character" w:customStyle="1" w:styleId="Card-Underline0">
    <w:name w:val="Card - Underline"/>
    <w:rsid w:val="00FC5556"/>
  </w:style>
  <w:style w:type="character" w:customStyle="1" w:styleId="beriefunderline">
    <w:name w:val="berief = underline"/>
    <w:rsid w:val="00FC5556"/>
  </w:style>
  <w:style w:type="character" w:customStyle="1" w:styleId="BoldText10pt">
    <w:name w:val="Bold Text 10 pt"/>
    <w:rsid w:val="00FC5556"/>
  </w:style>
  <w:style w:type="character" w:customStyle="1" w:styleId="eoeaheader">
    <w:name w:val="eoea_header"/>
    <w:basedOn w:val="DefaultParagraphFont"/>
    <w:rsid w:val="00FC5556"/>
  </w:style>
  <w:style w:type="character" w:customStyle="1" w:styleId="SC4208902">
    <w:name w:val="SC.4.208902"/>
    <w:rsid w:val="00FC5556"/>
  </w:style>
  <w:style w:type="character" w:customStyle="1" w:styleId="SC4208915">
    <w:name w:val="SC.4.208915"/>
    <w:rsid w:val="00FC5556"/>
  </w:style>
  <w:style w:type="character" w:customStyle="1" w:styleId="SC273764">
    <w:name w:val="SC.2.73764"/>
    <w:rsid w:val="00FC5556"/>
  </w:style>
  <w:style w:type="character" w:customStyle="1" w:styleId="SC273779">
    <w:name w:val="SC.2.73779"/>
    <w:rsid w:val="00FC5556"/>
  </w:style>
  <w:style w:type="character" w:customStyle="1" w:styleId="SC273763">
    <w:name w:val="SC.2.73763"/>
    <w:rsid w:val="00FC5556"/>
  </w:style>
  <w:style w:type="character" w:customStyle="1" w:styleId="SC4208910">
    <w:name w:val="SC.4.208910"/>
    <w:rsid w:val="00FC5556"/>
  </w:style>
  <w:style w:type="character" w:customStyle="1" w:styleId="SC4208911">
    <w:name w:val="SC.4.208911"/>
    <w:rsid w:val="00FC5556"/>
  </w:style>
  <w:style w:type="character" w:customStyle="1" w:styleId="articlesubtitle">
    <w:name w:val="article_sub_title"/>
    <w:basedOn w:val="DefaultParagraphFont"/>
    <w:rsid w:val="00FC5556"/>
  </w:style>
  <w:style w:type="character" w:customStyle="1" w:styleId="newsdate2">
    <w:name w:val="news_date2"/>
    <w:basedOn w:val="DefaultParagraphFont"/>
    <w:rsid w:val="00FC5556"/>
  </w:style>
  <w:style w:type="character" w:customStyle="1" w:styleId="readarticleheader">
    <w:name w:val="readarticleheader"/>
    <w:basedOn w:val="DefaultParagraphFont"/>
    <w:rsid w:val="00FC5556"/>
  </w:style>
  <w:style w:type="character" w:customStyle="1" w:styleId="UnderlineChar2">
    <w:name w:val="Underline Char2"/>
    <w:rsid w:val="00FC5556"/>
  </w:style>
  <w:style w:type="character" w:customStyle="1" w:styleId="Style10ptUnderline">
    <w:name w:val="Style 10 pt Underline"/>
    <w:rsid w:val="00FC5556"/>
  </w:style>
  <w:style w:type="character" w:customStyle="1" w:styleId="char">
    <w:name w:val="char"/>
    <w:basedOn w:val="DefaultParagraphFont"/>
    <w:rsid w:val="00FC5556"/>
  </w:style>
  <w:style w:type="character" w:customStyle="1" w:styleId="hdr">
    <w:name w:val="hdr"/>
    <w:basedOn w:val="DefaultParagraphFont"/>
    <w:rsid w:val="00FC5556"/>
  </w:style>
  <w:style w:type="character" w:customStyle="1" w:styleId="bolding1">
    <w:name w:val="bolding1"/>
    <w:rsid w:val="00FC5556"/>
  </w:style>
  <w:style w:type="character" w:customStyle="1" w:styleId="bookoptions1">
    <w:name w:val="book_options1"/>
    <w:rsid w:val="00FC5556"/>
  </w:style>
  <w:style w:type="character" w:customStyle="1" w:styleId="descriptionblock">
    <w:name w:val="description block"/>
    <w:basedOn w:val="DefaultParagraphFont"/>
    <w:rsid w:val="00FC5556"/>
  </w:style>
  <w:style w:type="character" w:customStyle="1" w:styleId="detailsboxblock">
    <w:name w:val="detailsbox block"/>
    <w:basedOn w:val="DefaultParagraphFont"/>
    <w:rsid w:val="00FC5556"/>
  </w:style>
  <w:style w:type="character" w:customStyle="1" w:styleId="Char3">
    <w:name w:val="Char3"/>
    <w:rsid w:val="00FC5556"/>
  </w:style>
  <w:style w:type="character" w:customStyle="1" w:styleId="CardsFont6ptChar">
    <w:name w:val="Cards + Font: 6 pt Char"/>
    <w:rsid w:val="00FC5556"/>
  </w:style>
  <w:style w:type="character" w:customStyle="1" w:styleId="CardTextUnderlinedChar">
    <w:name w:val="Card Text Underlined Char"/>
    <w:rsid w:val="00FC5556"/>
  </w:style>
  <w:style w:type="character" w:customStyle="1" w:styleId="cardtextsmallChar">
    <w:name w:val="card text small Char"/>
    <w:rsid w:val="00FC5556"/>
  </w:style>
  <w:style w:type="character" w:customStyle="1" w:styleId="countrytitle1">
    <w:name w:val="countrytitle1"/>
    <w:rsid w:val="00FC5556"/>
  </w:style>
  <w:style w:type="character" w:customStyle="1" w:styleId="storyheader1">
    <w:name w:val="storyheader1"/>
    <w:rsid w:val="00FC5556"/>
  </w:style>
  <w:style w:type="character" w:customStyle="1" w:styleId="cardunderlinedChar1">
    <w:name w:val="card underlined Char"/>
    <w:rsid w:val="00FC5556"/>
  </w:style>
  <w:style w:type="character" w:customStyle="1" w:styleId="article1">
    <w:name w:val="article1"/>
    <w:rsid w:val="00FC5556"/>
  </w:style>
  <w:style w:type="character" w:customStyle="1" w:styleId="story-posted-date1">
    <w:name w:val="story-posted-date1"/>
    <w:rsid w:val="00FC5556"/>
  </w:style>
  <w:style w:type="character" w:customStyle="1" w:styleId="citation1">
    <w:name w:val="citation1"/>
    <w:rsid w:val="00FC5556"/>
  </w:style>
  <w:style w:type="character" w:customStyle="1" w:styleId="hithighlite">
    <w:name w:val="hithighlite"/>
    <w:basedOn w:val="DefaultParagraphFont"/>
    <w:rsid w:val="00FC5556"/>
  </w:style>
  <w:style w:type="character" w:customStyle="1" w:styleId="articlecontent">
    <w:name w:val="articlecontent"/>
    <w:basedOn w:val="DefaultParagraphFont"/>
    <w:rsid w:val="00FC5556"/>
  </w:style>
  <w:style w:type="character" w:customStyle="1" w:styleId="fource1">
    <w:name w:val="fource1"/>
    <w:rsid w:val="00FC5556"/>
  </w:style>
  <w:style w:type="character" w:customStyle="1" w:styleId="normal11">
    <w:name w:val="normal1"/>
    <w:basedOn w:val="DefaultParagraphFont"/>
    <w:rsid w:val="00FC5556"/>
  </w:style>
  <w:style w:type="character" w:customStyle="1" w:styleId="ds">
    <w:name w:val="ds"/>
    <w:basedOn w:val="DefaultParagraphFont"/>
    <w:rsid w:val="00FC5556"/>
  </w:style>
  <w:style w:type="character" w:customStyle="1" w:styleId="MicroTextChar1">
    <w:name w:val="MicroText Char1"/>
    <w:rsid w:val="00FC5556"/>
  </w:style>
  <w:style w:type="character" w:customStyle="1" w:styleId="DefaultPara">
    <w:name w:val="Default Para"/>
    <w:rsid w:val="00FC5556"/>
  </w:style>
  <w:style w:type="character" w:customStyle="1" w:styleId="SYSHYPERTEXT">
    <w:name w:val="SYS_HYPERTEXT"/>
    <w:rsid w:val="00FC5556"/>
  </w:style>
  <w:style w:type="character" w:customStyle="1" w:styleId="Hyperlink1">
    <w:name w:val="Hyperlink1"/>
    <w:rsid w:val="00FC5556"/>
  </w:style>
  <w:style w:type="character" w:customStyle="1" w:styleId="BlockHeading1Char">
    <w:name w:val="Block Heading 1 Char"/>
    <w:rsid w:val="00FC5556"/>
  </w:style>
  <w:style w:type="character" w:customStyle="1" w:styleId="StyleTagTimesNewRomanChar">
    <w:name w:val="Style Tag + Times New Roman Char"/>
    <w:rsid w:val="00FC555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C5556"/>
  </w:style>
  <w:style w:type="character" w:customStyle="1" w:styleId="StyleArialNarrow12ptBold">
    <w:name w:val="Style Arial Narrow 12 pt Bold"/>
    <w:rsid w:val="00FC5556"/>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C5556"/>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C5556"/>
  </w:style>
  <w:style w:type="character" w:customStyle="1" w:styleId="UnderlinedCharChar1">
    <w:name w:val="Underlined Char Char1"/>
    <w:rsid w:val="00FC5556"/>
  </w:style>
  <w:style w:type="character" w:customStyle="1" w:styleId="Heading2CharChar2">
    <w:name w:val="Heading 2 Char Char2"/>
    <w:rsid w:val="00FC5556"/>
  </w:style>
  <w:style w:type="character" w:customStyle="1" w:styleId="doctitle">
    <w:name w:val="doctitle"/>
    <w:rsid w:val="00FC5556"/>
  </w:style>
  <w:style w:type="character" w:customStyle="1" w:styleId="cardtext-underlined0">
    <w:name w:val="card text- underlined"/>
    <w:rsid w:val="00FC5556"/>
  </w:style>
  <w:style w:type="character" w:customStyle="1" w:styleId="Style8ptChar">
    <w:name w:val="Style 8 pt Char"/>
    <w:rsid w:val="00FC5556"/>
  </w:style>
  <w:style w:type="character" w:customStyle="1" w:styleId="message-item">
    <w:name w:val="message-item"/>
    <w:rsid w:val="00FC5556"/>
  </w:style>
  <w:style w:type="character" w:customStyle="1" w:styleId="A0">
    <w:name w:val="A0"/>
    <w:uiPriority w:val="99"/>
    <w:rsid w:val="00FC5556"/>
  </w:style>
  <w:style w:type="character" w:customStyle="1" w:styleId="datestamp">
    <w:name w:val="datestamp"/>
    <w:rsid w:val="00FC5556"/>
  </w:style>
  <w:style w:type="character" w:customStyle="1" w:styleId="i">
    <w:name w:val="i"/>
    <w:rsid w:val="00FC5556"/>
  </w:style>
  <w:style w:type="character" w:customStyle="1" w:styleId="name">
    <w:name w:val="name"/>
    <w:rsid w:val="00FC5556"/>
  </w:style>
  <w:style w:type="character" w:customStyle="1" w:styleId="forenames">
    <w:name w:val="forenames"/>
    <w:rsid w:val="00FC5556"/>
  </w:style>
  <w:style w:type="character" w:customStyle="1" w:styleId="surname">
    <w:name w:val="surname"/>
    <w:rsid w:val="00FC5556"/>
  </w:style>
  <w:style w:type="character" w:customStyle="1" w:styleId="sifr-alternate">
    <w:name w:val="sifr-alternate"/>
    <w:rsid w:val="00FC5556"/>
  </w:style>
  <w:style w:type="character" w:customStyle="1" w:styleId="medium-font">
    <w:name w:val="medium-font"/>
    <w:rsid w:val="00FC5556"/>
  </w:style>
  <w:style w:type="character" w:customStyle="1" w:styleId="title-link-wrapper">
    <w:name w:val="title-link-wrapper"/>
    <w:rsid w:val="00FC5556"/>
  </w:style>
  <w:style w:type="character" w:customStyle="1" w:styleId="A7">
    <w:name w:val="A7"/>
    <w:uiPriority w:val="99"/>
    <w:rsid w:val="00FC5556"/>
  </w:style>
  <w:style w:type="character" w:customStyle="1" w:styleId="refpreview">
    <w:name w:val="refpreview"/>
    <w:rsid w:val="00FC5556"/>
  </w:style>
  <w:style w:type="character" w:customStyle="1" w:styleId="loose1">
    <w:name w:val="loose1"/>
    <w:rsid w:val="00FC5556"/>
  </w:style>
  <w:style w:type="character" w:customStyle="1" w:styleId="email">
    <w:name w:val="email"/>
    <w:rsid w:val="00FC5556"/>
  </w:style>
  <w:style w:type="character" w:customStyle="1" w:styleId="gsa">
    <w:name w:val="gs_a"/>
    <w:rsid w:val="00FC5556"/>
  </w:style>
  <w:style w:type="character" w:customStyle="1" w:styleId="mainarttitle">
    <w:name w:val="mainarttitle"/>
    <w:rsid w:val="00FC5556"/>
  </w:style>
  <w:style w:type="character" w:customStyle="1" w:styleId="mainartauthor">
    <w:name w:val="mainartauthor"/>
    <w:rsid w:val="00FC5556"/>
  </w:style>
  <w:style w:type="character" w:customStyle="1" w:styleId="mainartdate">
    <w:name w:val="mainartdate"/>
    <w:rsid w:val="00FC5556"/>
  </w:style>
  <w:style w:type="character" w:customStyle="1" w:styleId="gsggs">
    <w:name w:val="gs_ggs"/>
    <w:rsid w:val="00FC5556"/>
  </w:style>
  <w:style w:type="character" w:customStyle="1" w:styleId="ahead">
    <w:name w:val="a_head"/>
    <w:rsid w:val="00FC5556"/>
  </w:style>
  <w:style w:type="character" w:customStyle="1" w:styleId="footnote1">
    <w:name w:val="footnote"/>
    <w:rsid w:val="00FC5556"/>
  </w:style>
  <w:style w:type="character" w:customStyle="1" w:styleId="ssl3">
    <w:name w:val="ss_l3"/>
    <w:rsid w:val="00FC5556"/>
  </w:style>
  <w:style w:type="character" w:customStyle="1" w:styleId="docbody">
    <w:name w:val="docbody"/>
    <w:rsid w:val="00FC5556"/>
  </w:style>
  <w:style w:type="paragraph" w:styleId="BodyTextIndent3">
    <w:name w:val="Body Text Indent 3"/>
    <w:basedOn w:val="Normal"/>
    <w:link w:val="BodyTextIndent3Char1"/>
    <w:unhideWhenUsed/>
    <w:rsid w:val="00FC5556"/>
    <w:pPr>
      <w:spacing w:after="120"/>
      <w:ind w:left="360"/>
    </w:pPr>
    <w:rPr>
      <w:sz w:val="16"/>
      <w:szCs w:val="16"/>
    </w:rPr>
  </w:style>
  <w:style w:type="character" w:customStyle="1" w:styleId="BodyTextIndent3Char1">
    <w:name w:val="Body Text Indent 3 Char1"/>
    <w:basedOn w:val="DefaultParagraphFont"/>
    <w:link w:val="BodyTextIndent3"/>
    <w:rsid w:val="00FC5556"/>
    <w:rPr>
      <w:rFonts w:ascii="Calibri" w:hAnsi="Calibri"/>
      <w:sz w:val="16"/>
      <w:szCs w:val="16"/>
    </w:rPr>
  </w:style>
  <w:style w:type="character" w:customStyle="1" w:styleId="superscript">
    <w:name w:val="superscript"/>
    <w:rsid w:val="00FC5556"/>
  </w:style>
  <w:style w:type="character" w:customStyle="1" w:styleId="StyleUnderlineChar0">
    <w:name w:val="Style Underline Char"/>
    <w:locked/>
    <w:rsid w:val="00FC5556"/>
  </w:style>
  <w:style w:type="character" w:customStyle="1" w:styleId="bwxsm">
    <w:name w:val="b w xsm"/>
    <w:rsid w:val="00FC5556"/>
  </w:style>
  <w:style w:type="character" w:customStyle="1" w:styleId="f">
    <w:name w:val="f"/>
    <w:rsid w:val="00FC5556"/>
  </w:style>
  <w:style w:type="character" w:customStyle="1" w:styleId="fstd">
    <w:name w:val="f std"/>
    <w:rsid w:val="00FC5556"/>
  </w:style>
  <w:style w:type="character" w:customStyle="1" w:styleId="gl">
    <w:name w:val="gl"/>
    <w:rsid w:val="00FC5556"/>
  </w:style>
  <w:style w:type="character" w:customStyle="1" w:styleId="yshortcuts">
    <w:name w:val="yshortcuts"/>
    <w:rsid w:val="00FC5556"/>
  </w:style>
  <w:style w:type="character" w:customStyle="1" w:styleId="heading2char2charchar1">
    <w:name w:val="heading2char2charchar1"/>
    <w:rsid w:val="00FC5556"/>
  </w:style>
  <w:style w:type="character" w:customStyle="1" w:styleId="charchar60">
    <w:name w:val="charchar6"/>
    <w:rsid w:val="00FC5556"/>
  </w:style>
  <w:style w:type="character" w:customStyle="1" w:styleId="bio1">
    <w:name w:val="bio1"/>
    <w:rsid w:val="00FC5556"/>
  </w:style>
  <w:style w:type="character" w:customStyle="1" w:styleId="BoldChar">
    <w:name w:val="Bold Char"/>
    <w:rsid w:val="00FC5556"/>
  </w:style>
  <w:style w:type="character" w:customStyle="1" w:styleId="cardCharCharCharCharCharChar">
    <w:name w:val="card Char Char Char Char Char Char"/>
    <w:rsid w:val="00FC5556"/>
  </w:style>
  <w:style w:type="character" w:customStyle="1" w:styleId="bodytext7">
    <w:name w:val="bodytext"/>
    <w:basedOn w:val="DefaultParagraphFont"/>
    <w:rsid w:val="00FC5556"/>
  </w:style>
  <w:style w:type="character" w:customStyle="1" w:styleId="Style24ptBoldUnderlineCenteredCharChar">
    <w:name w:val="Style 24 pt Bold Underline Centered Char Char"/>
    <w:rsid w:val="00FC5556"/>
  </w:style>
  <w:style w:type="character" w:customStyle="1" w:styleId="TagCiteCharChar0">
    <w:name w:val="Tag / Cite Char Char"/>
    <w:rsid w:val="00FC5556"/>
  </w:style>
  <w:style w:type="character" w:customStyle="1" w:styleId="drop">
    <w:name w:val="drop"/>
    <w:basedOn w:val="DefaultParagraphFont"/>
    <w:rsid w:val="00FC5556"/>
  </w:style>
  <w:style w:type="character" w:customStyle="1" w:styleId="CardTextChar10">
    <w:name w:val="Card Text Char1"/>
    <w:rsid w:val="00FC5556"/>
  </w:style>
  <w:style w:type="character" w:customStyle="1" w:styleId="CardTextUnderlinedCharChar">
    <w:name w:val="Card Text Underlined Char Char"/>
    <w:rsid w:val="00FC5556"/>
  </w:style>
  <w:style w:type="character" w:customStyle="1" w:styleId="CardTagCharCharChar">
    <w:name w:val="Card Tag Char Char Char"/>
    <w:rsid w:val="00FC5556"/>
  </w:style>
  <w:style w:type="character" w:customStyle="1" w:styleId="mainbody">
    <w:name w:val="mainbody"/>
    <w:basedOn w:val="DefaultParagraphFont"/>
    <w:rsid w:val="00FC5556"/>
  </w:style>
  <w:style w:type="character" w:customStyle="1" w:styleId="UnderlineStyleChar2">
    <w:name w:val="Underline Style Char2"/>
    <w:rsid w:val="00FC5556"/>
  </w:style>
  <w:style w:type="character" w:customStyle="1" w:styleId="t13">
    <w:name w:val="t13"/>
    <w:basedOn w:val="DefaultParagraphFont"/>
    <w:rsid w:val="00FC5556"/>
  </w:style>
  <w:style w:type="character" w:customStyle="1" w:styleId="lead">
    <w:name w:val="lead"/>
    <w:basedOn w:val="DefaultParagraphFont"/>
    <w:rsid w:val="00FC5556"/>
  </w:style>
  <w:style w:type="character" w:customStyle="1" w:styleId="SmallFont7pt">
    <w:name w:val="Small Font (7 pt)"/>
    <w:qFormat/>
    <w:rsid w:val="00FC5556"/>
  </w:style>
  <w:style w:type="character" w:customStyle="1" w:styleId="timestamp">
    <w:name w:val="timestamp"/>
    <w:basedOn w:val="DefaultParagraphFont"/>
    <w:rsid w:val="00FC5556"/>
  </w:style>
  <w:style w:type="character" w:customStyle="1" w:styleId="CharChar17">
    <w:name w:val="Char Char17"/>
    <w:locked/>
    <w:rsid w:val="00FC5556"/>
  </w:style>
  <w:style w:type="character" w:customStyle="1" w:styleId="box0">
    <w:name w:val="box"/>
    <w:rsid w:val="00FC5556"/>
  </w:style>
  <w:style w:type="character" w:customStyle="1" w:styleId="ilspan">
    <w:name w:val="il_span"/>
    <w:basedOn w:val="DefaultParagraphFont"/>
    <w:rsid w:val="00FC5556"/>
  </w:style>
  <w:style w:type="character" w:customStyle="1" w:styleId="leftidx1">
    <w:name w:val="leftidx1"/>
    <w:rsid w:val="00FC5556"/>
  </w:style>
  <w:style w:type="character" w:customStyle="1" w:styleId="blue1">
    <w:name w:val="blue1"/>
    <w:rsid w:val="00FC5556"/>
  </w:style>
  <w:style w:type="character" w:customStyle="1" w:styleId="author-link1">
    <w:name w:val="author-link1"/>
    <w:rsid w:val="00FC5556"/>
  </w:style>
  <w:style w:type="character" w:customStyle="1" w:styleId="black1">
    <w:name w:val="black1"/>
    <w:rsid w:val="00FC5556"/>
  </w:style>
  <w:style w:type="character" w:customStyle="1" w:styleId="CardUnderline0">
    <w:name w:val="Card Underline"/>
    <w:rsid w:val="00FC5556"/>
  </w:style>
  <w:style w:type="character" w:customStyle="1" w:styleId="lingoregion">
    <w:name w:val="lingo_region"/>
    <w:basedOn w:val="DefaultParagraphFont"/>
    <w:rsid w:val="00FC5556"/>
  </w:style>
  <w:style w:type="character" w:customStyle="1" w:styleId="cite">
    <w:name w:val="%cite"/>
    <w:rsid w:val="00FC5556"/>
  </w:style>
  <w:style w:type="character" w:customStyle="1" w:styleId="Emphasis20">
    <w:name w:val="%Emphasis2"/>
    <w:rsid w:val="00FC5556"/>
  </w:style>
  <w:style w:type="character" w:customStyle="1" w:styleId="bodycontentlink">
    <w:name w:val="bodycontentlink"/>
    <w:basedOn w:val="DefaultParagraphFont"/>
    <w:rsid w:val="00FC5556"/>
  </w:style>
  <w:style w:type="character" w:customStyle="1" w:styleId="AAAcite">
    <w:name w:val="AAAcite"/>
    <w:rsid w:val="00FC5556"/>
  </w:style>
  <w:style w:type="character" w:customStyle="1" w:styleId="tmplheaderlink">
    <w:name w:val="tmplheaderlink"/>
    <w:rsid w:val="00FC5556"/>
  </w:style>
  <w:style w:type="character" w:customStyle="1" w:styleId="SubtleEmphasis1">
    <w:name w:val="Subtle Emphasis1"/>
    <w:uiPriority w:val="19"/>
    <w:qFormat/>
    <w:rsid w:val="00FC5556"/>
  </w:style>
  <w:style w:type="table" w:styleId="ColorfulGrid-Accent1">
    <w:name w:val="Colorful Grid Accent 1"/>
    <w:basedOn w:val="TableNormal"/>
    <w:uiPriority w:val="29"/>
    <w:unhideWhenUsed/>
    <w:rsid w:val="00FC5556"/>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AuthorYear">
    <w:name w:val="AuthorYear"/>
    <w:uiPriority w:val="1"/>
    <w:qFormat/>
    <w:rsid w:val="00FC5556"/>
    <w:rPr>
      <w:rFonts w:ascii="Georgia" w:hAnsi="Georgia"/>
      <w:b/>
      <w:sz w:val="24"/>
    </w:rPr>
  </w:style>
  <w:style w:type="paragraph" w:customStyle="1" w:styleId="StyleHeading4Tagheading2Heading2Char2CharHeading2Char1">
    <w:name w:val="Style Heading 4Tagheading 2Heading 2 Char2 CharHeading 2 Char1 ..."/>
    <w:basedOn w:val="Heading4"/>
    <w:rsid w:val="00FC5556"/>
    <w:rPr>
      <w:rFonts w:ascii="Georgia" w:hAnsi="Georgia"/>
      <w:iCs w:val="0"/>
      <w:sz w:val="22"/>
    </w:rPr>
  </w:style>
  <w:style w:type="character" w:customStyle="1" w:styleId="StyleStyleUnderlineUnderlineStyleBoldUnderlineIntenseEmphas1">
    <w:name w:val="Style Style UnderlineUnderlineStyle Bold UnderlineIntense Emphas...1"/>
    <w:basedOn w:val="DefaultParagraphFont"/>
    <w:rsid w:val="00FC5556"/>
    <w:rPr>
      <w:b w:val="0"/>
      <w:sz w:val="24"/>
      <w:u w:val="single"/>
      <w:bdr w:val="none" w:sz="0" w:space="0" w:color="auto"/>
    </w:rPr>
  </w:style>
  <w:style w:type="character" w:customStyle="1" w:styleId="BlockTitleChar">
    <w:name w:val="Block Title Char"/>
    <w:aliases w:val="Heading 1 Char2,Heading 1 - block Char,Heading 1 Char Char1,Heading 1 Char Char Char Char1,cites Char"/>
    <w:link w:val="BlockTitle"/>
    <w:locked/>
    <w:rsid w:val="00FC5556"/>
    <w:rPr>
      <w:rFonts w:ascii="Georgia" w:eastAsiaTheme="majorEastAsia" w:hAnsi="Georgia" w:cstheme="majorBidi"/>
      <w:b/>
      <w:caps/>
      <w:sz w:val="52"/>
      <w:szCs w:val="32"/>
    </w:rPr>
  </w:style>
  <w:style w:type="character" w:customStyle="1" w:styleId="chart-title">
    <w:name w:val="chart-title"/>
    <w:rsid w:val="00FC5556"/>
  </w:style>
  <w:style w:type="paragraph" w:customStyle="1" w:styleId="chart-intro">
    <w:name w:val="chart-intro"/>
    <w:basedOn w:val="Normal"/>
    <w:rsid w:val="00FC5556"/>
    <w:pPr>
      <w:spacing w:before="100" w:beforeAutospacing="1" w:after="100" w:afterAutospacing="1"/>
    </w:pPr>
    <w:rPr>
      <w:rFonts w:ascii="Times New Roman" w:eastAsia="Times New Roman" w:hAnsi="Times New Roman"/>
    </w:rPr>
  </w:style>
  <w:style w:type="character" w:customStyle="1" w:styleId="fu-autorenangabe-fu-beschreibung">
    <w:name w:val="fu-autorenangabe-fu-beschreibung"/>
    <w:rsid w:val="00FC5556"/>
  </w:style>
  <w:style w:type="character" w:customStyle="1" w:styleId="authorname">
    <w:name w:val="authorname"/>
    <w:rsid w:val="00FC5556"/>
  </w:style>
  <w:style w:type="character" w:customStyle="1" w:styleId="contacticon">
    <w:name w:val="contacticon"/>
    <w:rsid w:val="00FC5556"/>
  </w:style>
  <w:style w:type="character" w:customStyle="1" w:styleId="affiliationnumber">
    <w:name w:val="affiliationnumber"/>
    <w:rsid w:val="00FC5556"/>
  </w:style>
  <w:style w:type="character" w:customStyle="1" w:styleId="qlink">
    <w:name w:val="qlink"/>
    <w:rsid w:val="00FC5556"/>
  </w:style>
  <w:style w:type="character" w:customStyle="1" w:styleId="tagChar0">
    <w:name w:val="%tag Char"/>
    <w:link w:val="tag"/>
    <w:rsid w:val="00FC5556"/>
    <w:rPr>
      <w:rFonts w:ascii="Calibri" w:hAnsi="Calibri"/>
    </w:rPr>
  </w:style>
  <w:style w:type="character" w:customStyle="1" w:styleId="UnreadTextCharChar">
    <w:name w:val="Unread Text Char Char"/>
    <w:locked/>
    <w:rsid w:val="00FC5556"/>
    <w:rPr>
      <w:rFonts w:ascii="SimSun" w:eastAsia="SimSun"/>
      <w:sz w:val="15"/>
      <w:szCs w:val="24"/>
      <w:lang w:eastAsia="zh-CN"/>
    </w:rPr>
  </w:style>
  <w:style w:type="character" w:customStyle="1" w:styleId="hoenzb">
    <w:name w:val="hoenzb"/>
    <w:rsid w:val="00FC5556"/>
  </w:style>
  <w:style w:type="character" w:customStyle="1" w:styleId="StyleStyleBoldUnderlineUnderlineIntenseEmphasis1apple-style-">
    <w:name w:val="Style Style Bold UnderlineUnderlineIntense Emphasis1apple-style-..."/>
    <w:rsid w:val="00FC5556"/>
    <w:rPr>
      <w:b w:val="0"/>
      <w:bCs w:val="0"/>
      <w:sz w:val="22"/>
      <w:u w:val="single"/>
      <w:bdr w:val="none" w:sz="0" w:space="0" w:color="auto"/>
    </w:rPr>
  </w:style>
  <w:style w:type="character" w:customStyle="1" w:styleId="StyleGeorgia12ptBoldUnderlineBorderSinglesolidline">
    <w:name w:val="Style Georgia 12 pt Bold Underline Border: : (Single solid line..."/>
    <w:rsid w:val="00FC5556"/>
    <w:rPr>
      <w:rFonts w:ascii="Georgia" w:hAnsi="Georgia"/>
      <w:b/>
      <w:bCs/>
      <w:sz w:val="24"/>
      <w:u w:val="single"/>
      <w:bdr w:val="none" w:sz="0" w:space="0" w:color="auto"/>
    </w:rPr>
  </w:style>
  <w:style w:type="character" w:customStyle="1" w:styleId="StyleGeorgiaThickunderline">
    <w:name w:val="Style Georgia Thick underline"/>
    <w:rsid w:val="00FC5556"/>
    <w:rPr>
      <w:rFonts w:ascii="Georgia" w:hAnsi="Georgia"/>
      <w:u w:val="single"/>
    </w:rPr>
  </w:style>
  <w:style w:type="paragraph" w:customStyle="1" w:styleId="StyleCardsGeorgia12ptBoldThickunderlineBorderSin">
    <w:name w:val="Style Cards + Georgia 12 pt Bold Thick underline Border: : (Sin..."/>
    <w:basedOn w:val="Normal"/>
    <w:qFormat/>
    <w:rsid w:val="00FC5556"/>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rsid w:val="00FC5556"/>
    <w:rPr>
      <w:rFonts w:ascii="Georgia" w:hAnsi="Georgia"/>
      <w:sz w:val="24"/>
      <w:u w:val="single"/>
    </w:rPr>
  </w:style>
  <w:style w:type="paragraph" w:customStyle="1" w:styleId="StyleCardsGeorgia">
    <w:name w:val="Style Cards + Georgia"/>
    <w:basedOn w:val="Normal"/>
    <w:qFormat/>
    <w:rsid w:val="00FC5556"/>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FC5556"/>
    <w:pPr>
      <w:spacing w:after="200" w:line="276" w:lineRule="auto"/>
      <w:contextualSpacing/>
    </w:pPr>
    <w:rPr>
      <w:rFonts w:ascii="Calibri" w:eastAsia="Malgun Gothic" w:hAnsi="Calibri" w:cs="Times New Roman"/>
      <w:b/>
      <w:bCs/>
      <w:sz w:val="24"/>
      <w:u w:val="single"/>
      <w:bdr w:val="single" w:sz="4" w:space="0" w:color="auto" w:frame="1"/>
    </w:rPr>
  </w:style>
  <w:style w:type="paragraph" w:customStyle="1" w:styleId="StyleunderlinedLatinGeorgiaThickunderline">
    <w:name w:val="Style underlined + (Latin) Georgia Thick underline"/>
    <w:qFormat/>
    <w:rsid w:val="00FC5556"/>
    <w:pPr>
      <w:spacing w:after="200" w:line="276" w:lineRule="auto"/>
      <w:contextualSpacing/>
    </w:pPr>
    <w:rPr>
      <w:rFonts w:ascii="Calibri" w:eastAsia="Malgun Gothic" w:hAnsi="Calibri" w:cs="Times New Roman"/>
      <w:sz w:val="24"/>
      <w:u w:val="single"/>
    </w:rPr>
  </w:style>
  <w:style w:type="character" w:customStyle="1" w:styleId="StyleThickunderline1">
    <w:name w:val="Style Thick underline1"/>
    <w:basedOn w:val="DefaultParagraphFont"/>
    <w:rsid w:val="00FC5556"/>
    <w:rPr>
      <w:u w:val="single"/>
    </w:rPr>
  </w:style>
  <w:style w:type="character" w:customStyle="1" w:styleId="ColorfulGrid-Accent1Char">
    <w:name w:val="Colorful Grid - Accent 1 Char"/>
    <w:link w:val="ColorfulGrid-Accent11"/>
    <w:uiPriority w:val="29"/>
    <w:locked/>
    <w:rsid w:val="00FC5556"/>
    <w:rPr>
      <w:rFonts w:ascii="Times New Roman" w:eastAsia="Times New Roman" w:hAnsi="Times New Roman" w:cs="Times New Roman"/>
      <w:i/>
      <w:iCs/>
      <w:color w:val="000000"/>
    </w:rPr>
  </w:style>
  <w:style w:type="character" w:customStyle="1" w:styleId="UnderlinedEvidenceCharChar">
    <w:name w:val="Underlined Evidence Char Char"/>
    <w:rsid w:val="00FC5556"/>
    <w:rPr>
      <w:rFonts w:ascii="Verdana" w:hAnsi="Verdana" w:hint="default"/>
      <w:sz w:val="21"/>
      <w:szCs w:val="21"/>
      <w:u w:val="thick"/>
      <w:lang w:val="en-US" w:eastAsia="en-US" w:bidi="ar-SA"/>
    </w:rPr>
  </w:style>
  <w:style w:type="character" w:customStyle="1" w:styleId="role">
    <w:name w:val="role"/>
    <w:rsid w:val="00FC5556"/>
  </w:style>
  <w:style w:type="character" w:customStyle="1" w:styleId="pagination0">
    <w:name w:val="pagination"/>
    <w:basedOn w:val="DefaultParagraphFont"/>
    <w:rsid w:val="00FC5556"/>
  </w:style>
  <w:style w:type="character" w:customStyle="1" w:styleId="doi">
    <w:name w:val="doi"/>
    <w:basedOn w:val="DefaultParagraphFont"/>
    <w:rsid w:val="00FC5556"/>
  </w:style>
  <w:style w:type="character" w:customStyle="1" w:styleId="bodycontents">
    <w:name w:val="bodycontents"/>
    <w:basedOn w:val="DefaultParagraphFont"/>
    <w:rsid w:val="00FC5556"/>
  </w:style>
  <w:style w:type="character" w:customStyle="1" w:styleId="comma">
    <w:name w:val="comma"/>
    <w:basedOn w:val="DefaultParagraphFont"/>
    <w:rsid w:val="00FC5556"/>
  </w:style>
  <w:style w:type="character" w:customStyle="1" w:styleId="pad5right">
    <w:name w:val="pad5right"/>
    <w:basedOn w:val="DefaultParagraphFont"/>
    <w:rsid w:val="00FC5556"/>
  </w:style>
  <w:style w:type="character" w:customStyle="1" w:styleId="pnumber">
    <w:name w:val="pnumber"/>
    <w:rsid w:val="00FC5556"/>
  </w:style>
  <w:style w:type="character" w:customStyle="1" w:styleId="ital">
    <w:name w:val="ital"/>
    <w:rsid w:val="00FC5556"/>
  </w:style>
  <w:style w:type="character" w:customStyle="1" w:styleId="orgdiv">
    <w:name w:val="orgdiv"/>
    <w:rsid w:val="00FC5556"/>
  </w:style>
  <w:style w:type="character" w:customStyle="1" w:styleId="orgname">
    <w:name w:val="orgname"/>
    <w:rsid w:val="00FC5556"/>
  </w:style>
  <w:style w:type="character" w:customStyle="1" w:styleId="city">
    <w:name w:val="city"/>
    <w:rsid w:val="00FC5556"/>
  </w:style>
  <w:style w:type="character" w:customStyle="1" w:styleId="state">
    <w:name w:val="state"/>
    <w:rsid w:val="00FC5556"/>
  </w:style>
  <w:style w:type="character" w:customStyle="1" w:styleId="country">
    <w:name w:val="country"/>
    <w:rsid w:val="00FC5556"/>
  </w:style>
  <w:style w:type="character" w:customStyle="1" w:styleId="entry-date">
    <w:name w:val="entry-date"/>
    <w:basedOn w:val="DefaultParagraphFont"/>
    <w:rsid w:val="00FC5556"/>
  </w:style>
  <w:style w:type="character" w:customStyle="1" w:styleId="divider">
    <w:name w:val="divider"/>
    <w:basedOn w:val="DefaultParagraphFont"/>
    <w:rsid w:val="00FC5556"/>
  </w:style>
  <w:style w:type="character" w:customStyle="1" w:styleId="pubdate">
    <w:name w:val="pubdate"/>
    <w:basedOn w:val="DefaultParagraphFont"/>
    <w:rsid w:val="00FC5556"/>
  </w:style>
  <w:style w:type="character" w:customStyle="1" w:styleId="blogdate">
    <w:name w:val="blogdate"/>
    <w:basedOn w:val="DefaultParagraphFont"/>
    <w:rsid w:val="00FC5556"/>
  </w:style>
  <w:style w:type="character" w:customStyle="1" w:styleId="ticker">
    <w:name w:val="ticker"/>
    <w:basedOn w:val="DefaultParagraphFont"/>
    <w:rsid w:val="00FC5556"/>
  </w:style>
  <w:style w:type="character" w:customStyle="1" w:styleId="posted">
    <w:name w:val="posted"/>
    <w:basedOn w:val="DefaultParagraphFont"/>
    <w:rsid w:val="00FC5556"/>
  </w:style>
  <w:style w:type="character" w:customStyle="1" w:styleId="time">
    <w:name w:val="time"/>
    <w:basedOn w:val="DefaultParagraphFont"/>
    <w:rsid w:val="00FC5556"/>
  </w:style>
  <w:style w:type="character" w:customStyle="1" w:styleId="dot">
    <w:name w:val="dot"/>
    <w:basedOn w:val="DefaultParagraphFont"/>
    <w:rsid w:val="00FC5556"/>
  </w:style>
  <w:style w:type="character" w:customStyle="1" w:styleId="hn-date">
    <w:name w:val="hn-date"/>
    <w:basedOn w:val="DefaultParagraphFont"/>
    <w:rsid w:val="00FC5556"/>
  </w:style>
  <w:style w:type="character" w:customStyle="1" w:styleId="location">
    <w:name w:val="location"/>
    <w:basedOn w:val="DefaultParagraphFont"/>
    <w:rsid w:val="00FC5556"/>
  </w:style>
  <w:style w:type="character" w:customStyle="1" w:styleId="arial11">
    <w:name w:val="arial_11"/>
    <w:basedOn w:val="DefaultParagraphFont"/>
    <w:rsid w:val="00FC5556"/>
  </w:style>
  <w:style w:type="character" w:customStyle="1" w:styleId="dropcap-letter">
    <w:name w:val="dropcap-letter"/>
    <w:basedOn w:val="DefaultParagraphFont"/>
    <w:rsid w:val="00FC5556"/>
  </w:style>
  <w:style w:type="character" w:customStyle="1" w:styleId="offscreen">
    <w:name w:val="offscreen"/>
    <w:basedOn w:val="DefaultParagraphFont"/>
    <w:rsid w:val="00FC5556"/>
  </w:style>
  <w:style w:type="character" w:customStyle="1" w:styleId="linked-in">
    <w:name w:val="linked-in"/>
    <w:basedOn w:val="DefaultParagraphFont"/>
    <w:rsid w:val="00FC5556"/>
  </w:style>
  <w:style w:type="character" w:customStyle="1" w:styleId="divs">
    <w:name w:val="divs"/>
    <w:basedOn w:val="DefaultParagraphFont"/>
    <w:rsid w:val="00FC5556"/>
  </w:style>
  <w:style w:type="character" w:customStyle="1" w:styleId="CardUnderlineChar0">
    <w:name w:val="Card Underline Char"/>
    <w:locked/>
    <w:rsid w:val="00FC5556"/>
    <w:rPr>
      <w:szCs w:val="24"/>
      <w:u w:val="single"/>
    </w:rPr>
  </w:style>
  <w:style w:type="character" w:customStyle="1" w:styleId="h4">
    <w:name w:val="h4"/>
    <w:rsid w:val="00FC5556"/>
  </w:style>
  <w:style w:type="character" w:customStyle="1" w:styleId="Date2">
    <w:name w:val="Date2"/>
    <w:rsid w:val="00FC5556"/>
  </w:style>
  <w:style w:type="character" w:customStyle="1" w:styleId="entry-title">
    <w:name w:val="entry-title"/>
    <w:basedOn w:val="DefaultParagraphFont"/>
    <w:rsid w:val="00FC5556"/>
  </w:style>
  <w:style w:type="character" w:customStyle="1" w:styleId="postheader">
    <w:name w:val="postheader"/>
    <w:basedOn w:val="DefaultParagraphFont"/>
    <w:rsid w:val="00FC5556"/>
  </w:style>
  <w:style w:type="numbering" w:customStyle="1" w:styleId="1ai1">
    <w:name w:val="1 / a / i1"/>
    <w:rsid w:val="00FC5556"/>
    <w:pPr>
      <w:numPr>
        <w:numId w:val="14"/>
      </w:numPr>
    </w:pPr>
  </w:style>
  <w:style w:type="numbering" w:styleId="1ai">
    <w:name w:val="Outline List 1"/>
    <w:basedOn w:val="NoList"/>
    <w:unhideWhenUsed/>
    <w:rsid w:val="00FC5556"/>
    <w:pPr>
      <w:numPr>
        <w:numId w:val="15"/>
      </w:numPr>
    </w:pPr>
  </w:style>
  <w:style w:type="numbering" w:customStyle="1" w:styleId="NoList3">
    <w:name w:val="No List3"/>
    <w:next w:val="NoList"/>
    <w:semiHidden/>
    <w:unhideWhenUsed/>
    <w:rsid w:val="00FC5556"/>
  </w:style>
  <w:style w:type="numbering" w:customStyle="1" w:styleId="NoList4">
    <w:name w:val="No List4"/>
    <w:next w:val="NoList"/>
    <w:semiHidden/>
    <w:unhideWhenUsed/>
    <w:rsid w:val="00FC5556"/>
  </w:style>
  <w:style w:type="numbering" w:customStyle="1" w:styleId="NoList5">
    <w:name w:val="No List5"/>
    <w:next w:val="NoList"/>
    <w:semiHidden/>
    <w:unhideWhenUsed/>
    <w:rsid w:val="00FC5556"/>
  </w:style>
  <w:style w:type="numbering" w:customStyle="1" w:styleId="NoList6">
    <w:name w:val="No List6"/>
    <w:next w:val="NoList"/>
    <w:uiPriority w:val="99"/>
    <w:semiHidden/>
    <w:unhideWhenUsed/>
    <w:rsid w:val="00FC5556"/>
  </w:style>
  <w:style w:type="numbering" w:customStyle="1" w:styleId="NoList7">
    <w:name w:val="No List7"/>
    <w:next w:val="NoList"/>
    <w:semiHidden/>
    <w:unhideWhenUsed/>
    <w:rsid w:val="00FC5556"/>
  </w:style>
  <w:style w:type="paragraph" w:styleId="Index2">
    <w:name w:val="index 2"/>
    <w:basedOn w:val="Normal"/>
    <w:next w:val="Normal"/>
    <w:autoRedefine/>
    <w:rsid w:val="00FC5556"/>
    <w:pPr>
      <w:spacing w:after="200" w:line="276" w:lineRule="auto"/>
      <w:ind w:left="400" w:hanging="200"/>
    </w:pPr>
    <w:rPr>
      <w:rFonts w:eastAsia="Times New Roman" w:cs="Times New Roman"/>
      <w:bCs/>
    </w:rPr>
  </w:style>
  <w:style w:type="paragraph" w:styleId="Index3">
    <w:name w:val="index 3"/>
    <w:basedOn w:val="Normal"/>
    <w:next w:val="Normal"/>
    <w:autoRedefine/>
    <w:rsid w:val="00FC5556"/>
    <w:pPr>
      <w:spacing w:after="200" w:line="276" w:lineRule="auto"/>
      <w:ind w:left="600" w:hanging="200"/>
    </w:pPr>
    <w:rPr>
      <w:rFonts w:eastAsia="Times New Roman" w:cs="Times New Roman"/>
      <w:bCs/>
    </w:rPr>
  </w:style>
  <w:style w:type="paragraph" w:styleId="Index4">
    <w:name w:val="index 4"/>
    <w:basedOn w:val="Normal"/>
    <w:next w:val="Normal"/>
    <w:autoRedefine/>
    <w:rsid w:val="00FC5556"/>
    <w:pPr>
      <w:spacing w:after="200" w:line="276" w:lineRule="auto"/>
      <w:ind w:left="800" w:hanging="200"/>
    </w:pPr>
    <w:rPr>
      <w:rFonts w:eastAsia="Times New Roman" w:cs="Times New Roman"/>
      <w:bCs/>
    </w:rPr>
  </w:style>
  <w:style w:type="paragraph" w:styleId="Index5">
    <w:name w:val="index 5"/>
    <w:basedOn w:val="Normal"/>
    <w:next w:val="Normal"/>
    <w:autoRedefine/>
    <w:rsid w:val="00FC5556"/>
    <w:pPr>
      <w:spacing w:after="200" w:line="276" w:lineRule="auto"/>
      <w:ind w:left="1000" w:hanging="200"/>
    </w:pPr>
    <w:rPr>
      <w:rFonts w:eastAsia="Times New Roman" w:cs="Times New Roman"/>
      <w:bCs/>
    </w:rPr>
  </w:style>
  <w:style w:type="paragraph" w:styleId="Index6">
    <w:name w:val="index 6"/>
    <w:basedOn w:val="Normal"/>
    <w:next w:val="Normal"/>
    <w:autoRedefine/>
    <w:rsid w:val="00FC5556"/>
    <w:pPr>
      <w:spacing w:after="200" w:line="276" w:lineRule="auto"/>
      <w:ind w:left="1200" w:hanging="200"/>
    </w:pPr>
    <w:rPr>
      <w:rFonts w:eastAsia="Times New Roman" w:cs="Times New Roman"/>
      <w:bCs/>
    </w:rPr>
  </w:style>
  <w:style w:type="paragraph" w:styleId="Index7">
    <w:name w:val="index 7"/>
    <w:basedOn w:val="Normal"/>
    <w:next w:val="Normal"/>
    <w:autoRedefine/>
    <w:rsid w:val="00FC5556"/>
    <w:pPr>
      <w:spacing w:after="200" w:line="276" w:lineRule="auto"/>
      <w:ind w:left="1400" w:hanging="200"/>
    </w:pPr>
    <w:rPr>
      <w:rFonts w:eastAsia="Times New Roman" w:cs="Times New Roman"/>
      <w:bCs/>
    </w:rPr>
  </w:style>
  <w:style w:type="paragraph" w:styleId="Index8">
    <w:name w:val="index 8"/>
    <w:basedOn w:val="Normal"/>
    <w:next w:val="Normal"/>
    <w:autoRedefine/>
    <w:rsid w:val="00FC5556"/>
    <w:pPr>
      <w:spacing w:after="200" w:line="276" w:lineRule="auto"/>
      <w:ind w:left="1600" w:hanging="200"/>
    </w:pPr>
    <w:rPr>
      <w:rFonts w:eastAsia="Times New Roman" w:cs="Times New Roman"/>
      <w:bCs/>
    </w:rPr>
  </w:style>
  <w:style w:type="paragraph" w:styleId="Index9">
    <w:name w:val="index 9"/>
    <w:basedOn w:val="Normal"/>
    <w:next w:val="Normal"/>
    <w:autoRedefine/>
    <w:rsid w:val="00FC5556"/>
    <w:pPr>
      <w:spacing w:after="200" w:line="276" w:lineRule="auto"/>
      <w:ind w:left="1800" w:hanging="200"/>
    </w:pPr>
    <w:rPr>
      <w:rFonts w:eastAsia="Times New Roman" w:cs="Times New Roman"/>
      <w:bCs/>
    </w:rPr>
  </w:style>
  <w:style w:type="paragraph" w:styleId="IndexHeading">
    <w:name w:val="index heading"/>
    <w:basedOn w:val="Normal"/>
    <w:next w:val="Index1"/>
    <w:rsid w:val="00FC5556"/>
    <w:pPr>
      <w:spacing w:after="200" w:line="276" w:lineRule="auto"/>
    </w:pPr>
    <w:rPr>
      <w:rFonts w:eastAsia="Times New Roman" w:cs="Times New Roman"/>
      <w:bCs/>
    </w:rPr>
  </w:style>
  <w:style w:type="numbering" w:customStyle="1" w:styleId="NoList8">
    <w:name w:val="No List8"/>
    <w:next w:val="NoList"/>
    <w:semiHidden/>
    <w:unhideWhenUsed/>
    <w:rsid w:val="00FC5556"/>
  </w:style>
  <w:style w:type="numbering" w:customStyle="1" w:styleId="NoList9">
    <w:name w:val="No List9"/>
    <w:next w:val="NoList"/>
    <w:semiHidden/>
    <w:unhideWhenUsed/>
    <w:rsid w:val="00FC5556"/>
  </w:style>
  <w:style w:type="numbering" w:customStyle="1" w:styleId="NoList10">
    <w:name w:val="No List10"/>
    <w:next w:val="NoList"/>
    <w:uiPriority w:val="99"/>
    <w:semiHidden/>
    <w:unhideWhenUsed/>
    <w:rsid w:val="00FC5556"/>
  </w:style>
  <w:style w:type="numbering" w:customStyle="1" w:styleId="NoList12">
    <w:name w:val="No List12"/>
    <w:next w:val="NoList"/>
    <w:semiHidden/>
    <w:unhideWhenUsed/>
    <w:rsid w:val="00FC5556"/>
  </w:style>
  <w:style w:type="numbering" w:customStyle="1" w:styleId="NoList13">
    <w:name w:val="No List13"/>
    <w:next w:val="NoList"/>
    <w:semiHidden/>
    <w:unhideWhenUsed/>
    <w:rsid w:val="00FC5556"/>
  </w:style>
  <w:style w:type="numbering" w:customStyle="1" w:styleId="NoList14">
    <w:name w:val="No List14"/>
    <w:next w:val="NoList"/>
    <w:semiHidden/>
    <w:unhideWhenUsed/>
    <w:rsid w:val="00FC5556"/>
  </w:style>
  <w:style w:type="numbering" w:customStyle="1" w:styleId="NoList15">
    <w:name w:val="No List15"/>
    <w:next w:val="NoList"/>
    <w:semiHidden/>
    <w:unhideWhenUsed/>
    <w:rsid w:val="00FC5556"/>
  </w:style>
  <w:style w:type="numbering" w:customStyle="1" w:styleId="NoList16">
    <w:name w:val="No List16"/>
    <w:next w:val="NoList"/>
    <w:semiHidden/>
    <w:unhideWhenUsed/>
    <w:rsid w:val="00FC5556"/>
  </w:style>
  <w:style w:type="numbering" w:customStyle="1" w:styleId="NoList17">
    <w:name w:val="No List17"/>
    <w:next w:val="NoList"/>
    <w:semiHidden/>
    <w:unhideWhenUsed/>
    <w:rsid w:val="00FC5556"/>
  </w:style>
  <w:style w:type="numbering" w:customStyle="1" w:styleId="NoList18">
    <w:name w:val="No List18"/>
    <w:next w:val="NoList"/>
    <w:semiHidden/>
    <w:unhideWhenUsed/>
    <w:rsid w:val="00FC5556"/>
  </w:style>
  <w:style w:type="numbering" w:customStyle="1" w:styleId="NoList19">
    <w:name w:val="No List19"/>
    <w:next w:val="NoList"/>
    <w:semiHidden/>
    <w:unhideWhenUsed/>
    <w:rsid w:val="00FC5556"/>
  </w:style>
  <w:style w:type="numbering" w:customStyle="1" w:styleId="NoList20">
    <w:name w:val="No List20"/>
    <w:next w:val="NoList"/>
    <w:semiHidden/>
    <w:unhideWhenUsed/>
    <w:rsid w:val="00FC5556"/>
  </w:style>
  <w:style w:type="numbering" w:customStyle="1" w:styleId="NoList21">
    <w:name w:val="No List21"/>
    <w:next w:val="NoList"/>
    <w:semiHidden/>
    <w:unhideWhenUsed/>
    <w:rsid w:val="00FC5556"/>
  </w:style>
  <w:style w:type="numbering" w:customStyle="1" w:styleId="NoList31">
    <w:name w:val="No List31"/>
    <w:next w:val="NoList"/>
    <w:semiHidden/>
    <w:unhideWhenUsed/>
    <w:rsid w:val="00FC5556"/>
  </w:style>
  <w:style w:type="numbering" w:customStyle="1" w:styleId="NoList41">
    <w:name w:val="No List41"/>
    <w:next w:val="NoList"/>
    <w:semiHidden/>
    <w:unhideWhenUsed/>
    <w:rsid w:val="00FC5556"/>
  </w:style>
  <w:style w:type="numbering" w:customStyle="1" w:styleId="NoList51">
    <w:name w:val="No List51"/>
    <w:next w:val="NoList"/>
    <w:semiHidden/>
    <w:unhideWhenUsed/>
    <w:rsid w:val="00FC5556"/>
  </w:style>
  <w:style w:type="numbering" w:customStyle="1" w:styleId="NoList61">
    <w:name w:val="No List61"/>
    <w:next w:val="NoList"/>
    <w:semiHidden/>
    <w:unhideWhenUsed/>
    <w:rsid w:val="00FC5556"/>
  </w:style>
  <w:style w:type="numbering" w:customStyle="1" w:styleId="NoList71">
    <w:name w:val="No List71"/>
    <w:next w:val="NoList"/>
    <w:semiHidden/>
    <w:unhideWhenUsed/>
    <w:rsid w:val="00FC5556"/>
  </w:style>
  <w:style w:type="numbering" w:customStyle="1" w:styleId="NoList81">
    <w:name w:val="No List81"/>
    <w:next w:val="NoList"/>
    <w:semiHidden/>
    <w:unhideWhenUsed/>
    <w:rsid w:val="00FC5556"/>
  </w:style>
  <w:style w:type="numbering" w:customStyle="1" w:styleId="NoList91">
    <w:name w:val="No List91"/>
    <w:next w:val="NoList"/>
    <w:semiHidden/>
    <w:unhideWhenUsed/>
    <w:rsid w:val="00FC5556"/>
  </w:style>
  <w:style w:type="numbering" w:customStyle="1" w:styleId="NoList101">
    <w:name w:val="No List101"/>
    <w:next w:val="NoList"/>
    <w:uiPriority w:val="99"/>
    <w:semiHidden/>
    <w:unhideWhenUsed/>
    <w:rsid w:val="00FC5556"/>
  </w:style>
  <w:style w:type="numbering" w:customStyle="1" w:styleId="NoList111">
    <w:name w:val="No List111"/>
    <w:next w:val="NoList"/>
    <w:uiPriority w:val="99"/>
    <w:semiHidden/>
    <w:unhideWhenUsed/>
    <w:rsid w:val="00FC5556"/>
  </w:style>
  <w:style w:type="numbering" w:customStyle="1" w:styleId="NoList121">
    <w:name w:val="No List121"/>
    <w:next w:val="NoList"/>
    <w:semiHidden/>
    <w:unhideWhenUsed/>
    <w:rsid w:val="00FC5556"/>
  </w:style>
  <w:style w:type="numbering" w:customStyle="1" w:styleId="NoList131">
    <w:name w:val="No List131"/>
    <w:next w:val="NoList"/>
    <w:semiHidden/>
    <w:unhideWhenUsed/>
    <w:rsid w:val="00FC5556"/>
  </w:style>
  <w:style w:type="numbering" w:customStyle="1" w:styleId="NoList141">
    <w:name w:val="No List141"/>
    <w:next w:val="NoList"/>
    <w:semiHidden/>
    <w:unhideWhenUsed/>
    <w:rsid w:val="00FC5556"/>
  </w:style>
  <w:style w:type="paragraph" w:customStyle="1" w:styleId="Quote2">
    <w:name w:val="Quote2"/>
    <w:basedOn w:val="Default"/>
    <w:next w:val="Default"/>
    <w:qFormat/>
    <w:rsid w:val="00FC5556"/>
    <w:pPr>
      <w:autoSpaceDE w:val="0"/>
      <w:autoSpaceDN w:val="0"/>
      <w:adjustRightInd w:val="0"/>
    </w:pPr>
    <w:rPr>
      <w:rFonts w:ascii="Times New Roman" w:eastAsia="Calibri" w:hAnsi="Times New Roman" w:cs="Times New Roman"/>
    </w:rPr>
  </w:style>
  <w:style w:type="character" w:customStyle="1" w:styleId="StyleLatinBaskervilleUnderline">
    <w:name w:val="Style (Latin) Baskerville Underline"/>
    <w:rsid w:val="00FC5556"/>
    <w:rPr>
      <w:rFonts w:ascii="Baskerville" w:hAnsi="Baskerville"/>
      <w:sz w:val="26"/>
      <w:u w:val="single"/>
    </w:rPr>
  </w:style>
  <w:style w:type="numbering" w:customStyle="1" w:styleId="NoList22">
    <w:name w:val="No List22"/>
    <w:next w:val="NoList"/>
    <w:semiHidden/>
    <w:unhideWhenUsed/>
    <w:rsid w:val="00FC5556"/>
  </w:style>
  <w:style w:type="numbering" w:customStyle="1" w:styleId="NoList23">
    <w:name w:val="No List23"/>
    <w:next w:val="NoList"/>
    <w:semiHidden/>
    <w:unhideWhenUsed/>
    <w:rsid w:val="00FC5556"/>
  </w:style>
  <w:style w:type="numbering" w:customStyle="1" w:styleId="NoList24">
    <w:name w:val="No List24"/>
    <w:next w:val="NoList"/>
    <w:semiHidden/>
    <w:unhideWhenUsed/>
    <w:rsid w:val="00FC5556"/>
  </w:style>
  <w:style w:type="numbering" w:customStyle="1" w:styleId="NoList25">
    <w:name w:val="No List25"/>
    <w:next w:val="NoList"/>
    <w:semiHidden/>
    <w:unhideWhenUsed/>
    <w:rsid w:val="00FC5556"/>
  </w:style>
  <w:style w:type="character" w:customStyle="1" w:styleId="FontStyle39">
    <w:name w:val="Font Style39"/>
    <w:uiPriority w:val="99"/>
    <w:rsid w:val="00FC5556"/>
    <w:rPr>
      <w:rFonts w:ascii="Constantia" w:hAnsi="Constantia" w:cs="Constantia" w:hint="default"/>
      <w:b/>
      <w:bCs/>
      <w:sz w:val="18"/>
      <w:szCs w:val="18"/>
    </w:rPr>
  </w:style>
  <w:style w:type="character" w:customStyle="1" w:styleId="StyleStyleUnderline411pt">
    <w:name w:val="Style Style Underline4 + 11 pt"/>
    <w:basedOn w:val="DefaultParagraphFont"/>
    <w:rsid w:val="00FC5556"/>
    <w:rPr>
      <w:sz w:val="20"/>
      <w:u w:val="single"/>
    </w:rPr>
  </w:style>
  <w:style w:type="character" w:customStyle="1" w:styleId="StyleStyleUnderline411ptBold">
    <w:name w:val="Style Style Underline4 + 11 pt Bold"/>
    <w:basedOn w:val="DefaultParagraphFont"/>
    <w:rsid w:val="00FC5556"/>
    <w:rPr>
      <w:b/>
      <w:bCs/>
      <w:sz w:val="20"/>
      <w:u w:val="single"/>
    </w:rPr>
  </w:style>
  <w:style w:type="character" w:customStyle="1" w:styleId="StyleStyleUnderline311pt">
    <w:name w:val="Style Style Underline3 + 11 pt"/>
    <w:basedOn w:val="DefaultParagraphFont"/>
    <w:rsid w:val="00FC5556"/>
    <w:rPr>
      <w:sz w:val="20"/>
      <w:u w:val="single"/>
    </w:rPr>
  </w:style>
  <w:style w:type="character" w:customStyle="1" w:styleId="StyleStyleUnderline311ptBold">
    <w:name w:val="Style Style Underline3 + 11 pt Bold"/>
    <w:basedOn w:val="DefaultParagraphFont"/>
    <w:rsid w:val="00FC5556"/>
    <w:rPr>
      <w:b/>
      <w:bCs/>
      <w:sz w:val="20"/>
      <w:u w:val="single"/>
    </w:rPr>
  </w:style>
  <w:style w:type="character" w:customStyle="1" w:styleId="dropcap1">
    <w:name w:val="dropcap1"/>
    <w:rsid w:val="00FC5556"/>
  </w:style>
  <w:style w:type="character" w:customStyle="1" w:styleId="StyleHeading2CharHeading2CharCharCharCharCharCharCharT">
    <w:name w:val="Style Heading 2 CharHeading 2 Char Char Char Char Char Char CharT..."/>
    <w:rsid w:val="00FC5556"/>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FC5556"/>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FC5556"/>
    <w:rPr>
      <w:b w:val="0"/>
      <w:bCs w:val="0"/>
      <w:sz w:val="22"/>
      <w:u w:val="single"/>
      <w:bdr w:val="none" w:sz="0" w:space="0" w:color="auto"/>
    </w:rPr>
  </w:style>
  <w:style w:type="character" w:customStyle="1" w:styleId="BodytextItalic1">
    <w:name w:val="Body text + Italic1"/>
    <w:aliases w:val="Spacing 0 pt1"/>
    <w:uiPriority w:val="99"/>
    <w:rsid w:val="00FC5556"/>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FC5556"/>
    <w:rPr>
      <w:rFonts w:eastAsia="Calibri" w:cs="Times New Roman"/>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rsid w:val="00FC5556"/>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C5556"/>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rsid w:val="00FC5556"/>
    <w:pPr>
      <w:spacing w:before="100" w:beforeAutospacing="1" w:after="100" w:afterAutospacing="1"/>
    </w:pPr>
    <w:rPr>
      <w:rFonts w:ascii="Times New Roman" w:eastAsia="Times New Roman" w:hAnsi="Times New Roman" w:cs="Times New Roman"/>
    </w:rPr>
  </w:style>
  <w:style w:type="character" w:customStyle="1" w:styleId="Emphasis21">
    <w:name w:val="Emphasis 2"/>
    <w:basedOn w:val="Emphasis"/>
    <w:uiPriority w:val="1"/>
    <w:qFormat/>
    <w:rsid w:val="00FC5556"/>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FC5556"/>
    <w:rPr>
      <w:b/>
      <w:bCs w:val="0"/>
      <w:u w:val="single"/>
    </w:rPr>
  </w:style>
  <w:style w:type="character" w:customStyle="1" w:styleId="created">
    <w:name w:val="created"/>
    <w:basedOn w:val="DefaultParagraphFont"/>
    <w:rsid w:val="00FC5556"/>
  </w:style>
  <w:style w:type="paragraph" w:customStyle="1" w:styleId="8font">
    <w:name w:val="8font"/>
    <w:basedOn w:val="Normal"/>
    <w:next w:val="Normal"/>
    <w:autoRedefine/>
    <w:qFormat/>
    <w:rsid w:val="00FC5556"/>
    <w:rPr>
      <w:rFonts w:eastAsia="Cambria" w:cs="Times New Roman"/>
      <w:szCs w:val="16"/>
    </w:rPr>
  </w:style>
  <w:style w:type="paragraph" w:customStyle="1" w:styleId="CiteLittle">
    <w:name w:val="Cite Little"/>
    <w:next w:val="Normal"/>
    <w:qFormat/>
    <w:rsid w:val="00FC5556"/>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rsid w:val="00FC5556"/>
    <w:rPr>
      <w:rFonts w:ascii="Calibri" w:hAnsi="Calibri"/>
    </w:rPr>
  </w:style>
  <w:style w:type="character" w:customStyle="1" w:styleId="UnderlinedChar0">
    <w:name w:val="Underlined Char"/>
    <w:rsid w:val="00FC5556"/>
    <w:rPr>
      <w:rFonts w:ascii="Times New Roman" w:eastAsia="MS Mincho" w:hAnsi="Times New Roman"/>
      <w:u w:val="single"/>
      <w:lang w:eastAsia="ja-JP"/>
    </w:rPr>
  </w:style>
  <w:style w:type="character" w:customStyle="1" w:styleId="StyleAsianMSMinchoBold">
    <w:name w:val="Style (Asian) MS Mincho Bold"/>
    <w:rsid w:val="00FC5556"/>
    <w:rPr>
      <w:rFonts w:ascii="Times New Roman" w:eastAsia="MS Mincho" w:hAnsi="Times New Roman"/>
      <w:b/>
      <w:bCs/>
      <w:u w:val="thick"/>
    </w:rPr>
  </w:style>
  <w:style w:type="character" w:customStyle="1" w:styleId="StyleAsianMSMincho">
    <w:name w:val="Style (Asian) MS Mincho"/>
    <w:rsid w:val="00FC5556"/>
    <w:rPr>
      <w:rFonts w:ascii="Times New Roman" w:eastAsia="MS Mincho" w:hAnsi="Times New Roman"/>
      <w:u w:val="thick"/>
    </w:rPr>
  </w:style>
  <w:style w:type="paragraph" w:customStyle="1" w:styleId="docheader">
    <w:name w:val="doc header"/>
    <w:autoRedefine/>
    <w:qFormat/>
    <w:rsid w:val="00FC5556"/>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C5556"/>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FC5556"/>
  </w:style>
  <w:style w:type="character" w:customStyle="1" w:styleId="CardCharChar1">
    <w:name w:val="Card Char Char1"/>
    <w:rsid w:val="00FC5556"/>
    <w:rPr>
      <w:b/>
      <w:bCs/>
      <w:sz w:val="28"/>
      <w:szCs w:val="28"/>
    </w:rPr>
  </w:style>
  <w:style w:type="character" w:customStyle="1" w:styleId="CharacterStyle3">
    <w:name w:val="Character Style 3"/>
    <w:rsid w:val="00FC5556"/>
    <w:rPr>
      <w:sz w:val="18"/>
      <w:szCs w:val="18"/>
    </w:rPr>
  </w:style>
  <w:style w:type="paragraph" w:customStyle="1" w:styleId="bloctitles">
    <w:name w:val="bloc titles"/>
    <w:basedOn w:val="Heading1"/>
    <w:next w:val="Normal"/>
    <w:link w:val="bloctitlesChar"/>
    <w:autoRedefine/>
    <w:rsid w:val="00FC5556"/>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caps/>
      <w:sz w:val="28"/>
      <w:u w:val="single"/>
    </w:rPr>
  </w:style>
  <w:style w:type="character" w:customStyle="1" w:styleId="bloctitlesChar">
    <w:name w:val="bloc titles Char"/>
    <w:link w:val="bloctitles"/>
    <w:rsid w:val="00FC5556"/>
    <w:rPr>
      <w:rFonts w:ascii="Times New Roman" w:eastAsia="Times New Roman" w:hAnsi="Times New Roman" w:cs="Times New Roman"/>
      <w:b/>
      <w:caps/>
      <w:sz w:val="28"/>
      <w:szCs w:val="32"/>
      <w:u w:val="single"/>
    </w:rPr>
  </w:style>
  <w:style w:type="paragraph" w:customStyle="1" w:styleId="blocorganizer">
    <w:name w:val="bloc organizer"/>
    <w:basedOn w:val="Heading1"/>
    <w:next w:val="bloctitles"/>
    <w:link w:val="blocorganizerChar"/>
    <w:autoRedefine/>
    <w:qFormat/>
    <w:rsid w:val="00FC5556"/>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caps/>
      <w:sz w:val="4"/>
      <w:u w:val="single"/>
    </w:rPr>
  </w:style>
  <w:style w:type="character" w:customStyle="1" w:styleId="blocorganizerChar">
    <w:name w:val="bloc organizer Char"/>
    <w:link w:val="blocorganizer"/>
    <w:rsid w:val="00FC5556"/>
    <w:rPr>
      <w:rFonts w:ascii="Times New Roman" w:eastAsia="Times New Roman" w:hAnsi="Times New Roman" w:cs="Times New Roman"/>
      <w:b/>
      <w:caps/>
      <w:sz w:val="4"/>
      <w:szCs w:val="32"/>
      <w:u w:val="single"/>
    </w:rPr>
  </w:style>
  <w:style w:type="character" w:customStyle="1" w:styleId="UnderlineBoldChar">
    <w:name w:val="Underline Bold Char"/>
    <w:locked/>
    <w:rsid w:val="00FC5556"/>
    <w:rPr>
      <w:rFonts w:ascii="Times New Roman" w:eastAsia="Times New Roman" w:hAnsi="Times New Roman" w:cs="Calibri"/>
      <w:b/>
      <w:sz w:val="24"/>
      <w:szCs w:val="20"/>
      <w:u w:val="single"/>
    </w:rPr>
  </w:style>
  <w:style w:type="paragraph" w:customStyle="1" w:styleId="cardCharCharCharChar">
    <w:name w:val="card Char Char Char Char"/>
    <w:basedOn w:val="Normal"/>
    <w:rsid w:val="00FC5556"/>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AAAcardChar">
    <w:name w:val="AAAcard Char"/>
    <w:link w:val="AAAcard"/>
    <w:rsid w:val="00FC5556"/>
    <w:rPr>
      <w:rFonts w:ascii="Calibri" w:hAnsi="Calibri"/>
    </w:rPr>
  </w:style>
  <w:style w:type="character" w:customStyle="1" w:styleId="underlineCharChar2">
    <w:name w:val="underline Char Char"/>
    <w:rsid w:val="00FC5556"/>
    <w:rPr>
      <w:rFonts w:ascii="Arial Narrow" w:eastAsia="Times New Roman" w:hAnsi="Arial Narrow" w:cs="Calibri"/>
      <w:sz w:val="24"/>
      <w:u w:val="single"/>
    </w:rPr>
  </w:style>
  <w:style w:type="paragraph" w:customStyle="1" w:styleId="TagStyle">
    <w:name w:val="Tag Style"/>
    <w:basedOn w:val="Normal"/>
    <w:qFormat/>
    <w:rsid w:val="00FC5556"/>
    <w:rPr>
      <w:rFonts w:ascii="Times New Roman" w:eastAsia="Times New Roman" w:hAnsi="Times New Roman"/>
      <w:b/>
    </w:rPr>
  </w:style>
  <w:style w:type="paragraph" w:customStyle="1" w:styleId="tagstyle0">
    <w:name w:val="tagstyle"/>
    <w:basedOn w:val="Normal"/>
    <w:rsid w:val="00FC5556"/>
    <w:pPr>
      <w:spacing w:before="100" w:beforeAutospacing="1" w:after="100" w:afterAutospacing="1"/>
    </w:pPr>
    <w:rPr>
      <w:rFonts w:ascii="Times New Roman" w:eastAsia="Times New Roman" w:hAnsi="Times New Roman"/>
    </w:rPr>
  </w:style>
  <w:style w:type="character" w:customStyle="1" w:styleId="newsstorytitle">
    <w:name w:val="news_story_title"/>
    <w:rsid w:val="00FC5556"/>
  </w:style>
  <w:style w:type="character" w:customStyle="1" w:styleId="yqlink">
    <w:name w:val="yqlink"/>
    <w:rsid w:val="00FC5556"/>
  </w:style>
  <w:style w:type="character" w:customStyle="1" w:styleId="clbody">
    <w:name w:val="clbody"/>
    <w:rsid w:val="00FC5556"/>
  </w:style>
  <w:style w:type="character" w:customStyle="1" w:styleId="Boxing">
    <w:name w:val="Boxing"/>
    <w:rsid w:val="00FC5556"/>
    <w:rPr>
      <w:rFonts w:ascii="Arial Narrow" w:hAnsi="Arial Narrow"/>
      <w:dstrike w:val="0"/>
      <w:sz w:val="20"/>
      <w:bdr w:val="single" w:sz="2" w:space="0" w:color="auto"/>
      <w:vertAlign w:val="baseline"/>
    </w:rPr>
  </w:style>
  <w:style w:type="paragraph" w:customStyle="1" w:styleId="Analyticals">
    <w:name w:val="Analyticals"/>
    <w:basedOn w:val="Normal"/>
    <w:rsid w:val="00FC5556"/>
    <w:rPr>
      <w:rFonts w:ascii="Times New Roman" w:eastAsia="Times New Roman" w:hAnsi="Times New Roman"/>
    </w:rPr>
  </w:style>
  <w:style w:type="character" w:customStyle="1" w:styleId="norm">
    <w:name w:val="norm"/>
    <w:rsid w:val="00FC5556"/>
  </w:style>
  <w:style w:type="character" w:customStyle="1" w:styleId="boldandunderlinecharcharcharcharcharcharcharcharcharcharcharcharcharcharcharchar0">
    <w:name w:val="boldandunderlinecharcharcharcharcharcharcharcharcharcharcharcharcharcharcharchar"/>
    <w:rsid w:val="00FC5556"/>
  </w:style>
  <w:style w:type="character" w:customStyle="1" w:styleId="underlinecharcharcharcharcharcharcharcharcharcharcharcharcharchar0">
    <w:name w:val="underlinecharcharcharcharcharcharcharcharcharcharcharcharcharchar"/>
    <w:rsid w:val="00FC5556"/>
  </w:style>
  <w:style w:type="paragraph" w:customStyle="1" w:styleId="CharChar2">
    <w:name w:val="Char Char2"/>
    <w:aliases w:val="Char Char Char Char Char Char1"/>
    <w:next w:val="Nothing"/>
    <w:link w:val="CharCharCharCharCharChar1Char"/>
    <w:rsid w:val="00FC555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harCharCharCharCharChar1Char">
    <w:name w:val="Char Char Char Char Char Char1 Char"/>
    <w:link w:val="CharChar2"/>
    <w:rsid w:val="00FC5556"/>
    <w:rPr>
      <w:rFonts w:ascii="Times New Roman" w:eastAsia="Times New Roman" w:hAnsi="Times New Roman" w:cs="Times New Roman"/>
      <w:b/>
      <w:sz w:val="24"/>
      <w:szCs w:val="24"/>
    </w:rPr>
  </w:style>
  <w:style w:type="character" w:customStyle="1" w:styleId="Underlined-New">
    <w:name w:val="Underlined - New"/>
    <w:rsid w:val="00FC5556"/>
    <w:rPr>
      <w:rFonts w:ascii="Arial Narrow" w:hAnsi="Arial Narrow"/>
      <w:sz w:val="16"/>
      <w:u w:val="single"/>
    </w:rPr>
  </w:style>
  <w:style w:type="character" w:customStyle="1" w:styleId="Taggin-New">
    <w:name w:val="Taggin - New"/>
    <w:rsid w:val="00FC5556"/>
    <w:rPr>
      <w:rFonts w:ascii="Arial Narrow" w:hAnsi="Arial Narrow"/>
      <w:b/>
      <w:sz w:val="22"/>
    </w:rPr>
  </w:style>
  <w:style w:type="character" w:customStyle="1" w:styleId="emphasis22">
    <w:name w:val="emphasis2"/>
    <w:rsid w:val="00FC5556"/>
  </w:style>
  <w:style w:type="character" w:customStyle="1" w:styleId="citechar0">
    <w:name w:val="citechar"/>
    <w:rsid w:val="00FC555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C5556"/>
    <w:rPr>
      <w:sz w:val="24"/>
      <w:szCs w:val="24"/>
      <w:lang w:val="en-US" w:eastAsia="en-US" w:bidi="ar-SA"/>
    </w:rPr>
  </w:style>
  <w:style w:type="character" w:customStyle="1" w:styleId="NewTag">
    <w:name w:val="NewTag"/>
    <w:uiPriority w:val="1"/>
    <w:qFormat/>
    <w:rsid w:val="00FC5556"/>
    <w:rPr>
      <w:rFonts w:ascii="Georgia" w:hAnsi="Georgia"/>
      <w:b/>
      <w:sz w:val="24"/>
    </w:rPr>
  </w:style>
  <w:style w:type="character" w:customStyle="1" w:styleId="aqj">
    <w:name w:val="aqj"/>
    <w:rsid w:val="00FC5556"/>
  </w:style>
  <w:style w:type="character" w:customStyle="1" w:styleId="searchtools-record-title">
    <w:name w:val="searchtools-record-title"/>
    <w:basedOn w:val="DefaultParagraphFont"/>
    <w:rsid w:val="00FC5556"/>
  </w:style>
  <w:style w:type="character" w:customStyle="1" w:styleId="HighlightedUnderline0">
    <w:name w:val="Highlighted Underline"/>
    <w:basedOn w:val="DefaultParagraphFont"/>
    <w:uiPriority w:val="1"/>
    <w:qFormat/>
    <w:rsid w:val="00FC5556"/>
    <w:rPr>
      <w:rFonts w:ascii="Arial Narrow" w:hAnsi="Arial Narrow"/>
      <w:b w:val="0"/>
      <w:sz w:val="22"/>
      <w:u w:val="single"/>
      <w:bdr w:val="none" w:sz="0" w:space="0" w:color="auto"/>
      <w:shd w:val="clear" w:color="auto" w:fill="C76361"/>
    </w:rPr>
  </w:style>
  <w:style w:type="character" w:customStyle="1" w:styleId="rightside">
    <w:name w:val="rightside"/>
    <w:rsid w:val="00FC5556"/>
  </w:style>
  <w:style w:type="character" w:customStyle="1" w:styleId="flourish">
    <w:name w:val="flourish"/>
    <w:rsid w:val="00FC5556"/>
  </w:style>
  <w:style w:type="character" w:customStyle="1" w:styleId="style150">
    <w:name w:val="style150"/>
    <w:rsid w:val="00FC5556"/>
  </w:style>
  <w:style w:type="character" w:customStyle="1" w:styleId="head">
    <w:name w:val="head"/>
    <w:rsid w:val="00FC5556"/>
  </w:style>
  <w:style w:type="character" w:customStyle="1" w:styleId="first-letter">
    <w:name w:val="first-letter"/>
    <w:rsid w:val="00FC5556"/>
  </w:style>
  <w:style w:type="character" w:customStyle="1" w:styleId="focusparagraph">
    <w:name w:val="focusparagraph"/>
    <w:rsid w:val="00FC5556"/>
  </w:style>
  <w:style w:type="character" w:customStyle="1" w:styleId="StyleUnderlineCharChar9pt">
    <w:name w:val="Style Underline Char Char + 9 pt"/>
    <w:rsid w:val="00FC5556"/>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FC5556"/>
    <w:rPr>
      <w:rFonts w:ascii="Times New Roman" w:hAnsi="Times New Roman"/>
      <w:sz w:val="20"/>
      <w:u w:val="single"/>
      <w:lang w:val="en-US" w:eastAsia="en-US" w:bidi="ar-SA"/>
    </w:rPr>
  </w:style>
  <w:style w:type="character" w:customStyle="1" w:styleId="CharChar31">
    <w:name w:val="Char Char31"/>
    <w:rsid w:val="00FC5556"/>
    <w:rPr>
      <w:rFonts w:cs="Arial"/>
      <w:b/>
      <w:bCs/>
      <w:szCs w:val="32"/>
      <w:lang w:val="en-US" w:eastAsia="en-US" w:bidi="ar-SA"/>
    </w:rPr>
  </w:style>
  <w:style w:type="character" w:customStyle="1" w:styleId="citationgenerated">
    <w:name w:val="citation generated"/>
    <w:rsid w:val="00FC5556"/>
  </w:style>
  <w:style w:type="character" w:customStyle="1" w:styleId="commentstext0">
    <w:name w:val="comments_text"/>
    <w:uiPriority w:val="99"/>
    <w:rsid w:val="00FC5556"/>
    <w:rPr>
      <w:rFonts w:cs="Times New Roman"/>
    </w:rPr>
  </w:style>
  <w:style w:type="paragraph" w:customStyle="1" w:styleId="CM25">
    <w:name w:val="CM25"/>
    <w:basedOn w:val="Default"/>
    <w:next w:val="Default"/>
    <w:rsid w:val="00FC5556"/>
    <w:pPr>
      <w:autoSpaceDE w:val="0"/>
      <w:autoSpaceDN w:val="0"/>
      <w:adjustRightInd w:val="0"/>
      <w:spacing w:after="233" w:line="276" w:lineRule="auto"/>
    </w:pPr>
    <w:rPr>
      <w:rFonts w:eastAsia="Calibri" w:cs="Times New Roman"/>
    </w:rPr>
  </w:style>
  <w:style w:type="character" w:customStyle="1" w:styleId="UnderlineChar4Char">
    <w:name w:val="Underline Char4 Char"/>
    <w:link w:val="UnderlineChar4"/>
    <w:rsid w:val="00FC5556"/>
    <w:rPr>
      <w:u w:val="single"/>
    </w:rPr>
  </w:style>
  <w:style w:type="character" w:customStyle="1" w:styleId="BoldandUnderlineChar3Char2">
    <w:name w:val="Bold and Underline Char3 Char2"/>
    <w:link w:val="BoldandUnderlineChar3"/>
    <w:rsid w:val="00FC5556"/>
    <w:rPr>
      <w:b/>
      <w:u w:val="single"/>
    </w:rPr>
  </w:style>
  <w:style w:type="character" w:customStyle="1" w:styleId="LanguageChar">
    <w:name w:val="Language Char"/>
    <w:link w:val="Language"/>
    <w:rsid w:val="00FC5556"/>
    <w:rPr>
      <w:strike/>
      <w:sz w:val="16"/>
      <w:szCs w:val="16"/>
    </w:rPr>
  </w:style>
  <w:style w:type="character" w:customStyle="1" w:styleId="FontStyle29">
    <w:name w:val="Font Style29"/>
    <w:uiPriority w:val="99"/>
    <w:rsid w:val="00FC5556"/>
    <w:rPr>
      <w:rFonts w:ascii="Arial" w:hAnsi="Arial" w:cs="Arial"/>
      <w:sz w:val="14"/>
      <w:szCs w:val="14"/>
    </w:rPr>
  </w:style>
  <w:style w:type="character" w:customStyle="1" w:styleId="texto1">
    <w:name w:val="texto1"/>
    <w:rsid w:val="00FC5556"/>
  </w:style>
  <w:style w:type="character" w:customStyle="1" w:styleId="A8">
    <w:name w:val="A8"/>
    <w:rsid w:val="00FC5556"/>
    <w:rPr>
      <w:color w:val="000000"/>
      <w:sz w:val="12"/>
      <w:szCs w:val="12"/>
    </w:rPr>
  </w:style>
  <w:style w:type="character" w:customStyle="1" w:styleId="marrontitulobig">
    <w:name w:val="marron_titulo_big"/>
    <w:rsid w:val="00FC5556"/>
  </w:style>
  <w:style w:type="character" w:customStyle="1" w:styleId="apturelink">
    <w:name w:val="apturelink"/>
    <w:rsid w:val="00FC5556"/>
  </w:style>
  <w:style w:type="character" w:customStyle="1" w:styleId="apturelinkicon">
    <w:name w:val="apturelinkicon"/>
    <w:rsid w:val="00FC5556"/>
  </w:style>
  <w:style w:type="character" w:customStyle="1" w:styleId="titletxt">
    <w:name w:val="titletxt"/>
    <w:rsid w:val="00FC5556"/>
  </w:style>
  <w:style w:type="character" w:customStyle="1" w:styleId="colbcopy">
    <w:name w:val="colbcopy"/>
    <w:rsid w:val="00FC5556"/>
  </w:style>
  <w:style w:type="character" w:customStyle="1" w:styleId="hcard">
    <w:name w:val="hcard"/>
    <w:rsid w:val="00FC5556"/>
  </w:style>
  <w:style w:type="table" w:styleId="MediumGrid2">
    <w:name w:val="Medium Grid 2"/>
    <w:basedOn w:val="TableNormal"/>
    <w:uiPriority w:val="68"/>
    <w:rsid w:val="00FC555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FC5556"/>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rsid w:val="00FC5556"/>
    <w:rPr>
      <w:rFonts w:ascii="Courier" w:eastAsia="Cambria" w:hAnsi="Courier" w:cs="Times New Roman"/>
    </w:rPr>
  </w:style>
  <w:style w:type="paragraph" w:customStyle="1" w:styleId="hotroute2">
    <w:name w:val="hotroute"/>
    <w:basedOn w:val="Normal"/>
    <w:qFormat/>
    <w:rsid w:val="00FC5556"/>
    <w:pPr>
      <w:ind w:left="288"/>
    </w:pPr>
  </w:style>
  <w:style w:type="paragraph" w:customStyle="1" w:styleId="DeleteAnalytics">
    <w:name w:val="Delete Analytics"/>
    <w:basedOn w:val="Heading4"/>
    <w:qFormat/>
    <w:rsid w:val="00FC5556"/>
    <w:rPr>
      <w:rFonts w:ascii="Georgia" w:hAnsi="Georgia"/>
      <w:color w:val="800000"/>
      <w:sz w:val="22"/>
    </w:rPr>
  </w:style>
  <w:style w:type="paragraph" w:customStyle="1" w:styleId="ReallyFuckingSmall0">
    <w:name w:val="Really Fucking Small"/>
    <w:basedOn w:val="Normal"/>
    <w:link w:val="ReallyFuckingSmallChar0"/>
    <w:rsid w:val="00FC5556"/>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FC5556"/>
    <w:rPr>
      <w:rFonts w:ascii="Times New Roman" w:eastAsia="Times New Roman" w:hAnsi="Times New Roman" w:cs="Times New Roman"/>
      <w:sz w:val="12"/>
    </w:rPr>
  </w:style>
  <w:style w:type="paragraph" w:customStyle="1" w:styleId="Boxempahsis">
    <w:name w:val="Box empahsis"/>
    <w:basedOn w:val="Normal"/>
    <w:link w:val="BoxempahsisChar"/>
    <w:qFormat/>
    <w:rsid w:val="00FC5556"/>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FC5556"/>
    <w:rPr>
      <w:rFonts w:ascii="Franklin Gothic Heavy" w:hAnsi="Franklin Gothic Heavy"/>
      <w:u w:val="single"/>
      <w:bdr w:val="single" w:sz="4" w:space="0" w:color="auto"/>
    </w:rPr>
  </w:style>
  <w:style w:type="character" w:customStyle="1" w:styleId="Qualified">
    <w:name w:val="Qualified"/>
    <w:rsid w:val="00FC5556"/>
    <w:rPr>
      <w:rFonts w:asciiTheme="majorHAnsi" w:hAnsiTheme="majorHAnsi"/>
      <w:b/>
      <w:bCs/>
      <w:sz w:val="16"/>
    </w:rPr>
  </w:style>
  <w:style w:type="character" w:styleId="SubtleEmphasis">
    <w:name w:val="Subtle Emphasis"/>
    <w:basedOn w:val="DefaultParagraphFont"/>
    <w:uiPriority w:val="19"/>
    <w:qFormat/>
    <w:rsid w:val="00FC5556"/>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FC5556"/>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C5556"/>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FC5556"/>
    <w:rPr>
      <w:rFonts w:ascii="Arial" w:eastAsia="Times New Roman" w:hAnsi="Arial" w:cs="Arial"/>
      <w:b/>
      <w:bCs/>
      <w:kern w:val="32"/>
      <w:sz w:val="28"/>
      <w:szCs w:val="32"/>
    </w:rPr>
  </w:style>
  <w:style w:type="character" w:customStyle="1" w:styleId="columntexthead">
    <w:name w:val="columntexthead"/>
    <w:rsid w:val="00FC5556"/>
  </w:style>
  <w:style w:type="character" w:customStyle="1" w:styleId="instruction">
    <w:name w:val="instruction"/>
    <w:rsid w:val="00FC5556"/>
  </w:style>
  <w:style w:type="character" w:customStyle="1" w:styleId="listpipe">
    <w:name w:val="listpipe"/>
    <w:rsid w:val="00FC5556"/>
  </w:style>
  <w:style w:type="character" w:customStyle="1" w:styleId="imagelink">
    <w:name w:val="imagelink"/>
    <w:rsid w:val="00FC5556"/>
  </w:style>
  <w:style w:type="character" w:customStyle="1" w:styleId="leadin">
    <w:name w:val="leadin"/>
    <w:rsid w:val="00FC5556"/>
  </w:style>
  <w:style w:type="character" w:customStyle="1" w:styleId="A4">
    <w:name w:val="A4"/>
    <w:rsid w:val="00FC5556"/>
    <w:rPr>
      <w:rFonts w:ascii="Baskerville" w:hAnsi="Baskerville" w:cs="Baskerville"/>
      <w:b/>
      <w:bCs/>
      <w:color w:val="000000"/>
      <w:sz w:val="22"/>
      <w:szCs w:val="22"/>
    </w:rPr>
  </w:style>
  <w:style w:type="character" w:customStyle="1" w:styleId="noticiabyline">
    <w:name w:val="noticia_byline"/>
    <w:rsid w:val="00FC5556"/>
  </w:style>
  <w:style w:type="character" w:customStyle="1" w:styleId="sep">
    <w:name w:val="sep"/>
    <w:rsid w:val="00FC5556"/>
  </w:style>
  <w:style w:type="character" w:customStyle="1" w:styleId="rightnowyahoo">
    <w:name w:val="right_now_yahoo"/>
    <w:rsid w:val="00FC5556"/>
  </w:style>
  <w:style w:type="character" w:customStyle="1" w:styleId="submittedmeta">
    <w:name w:val="submitted meta"/>
    <w:rsid w:val="00FC5556"/>
  </w:style>
  <w:style w:type="character" w:customStyle="1" w:styleId="A10">
    <w:name w:val="A10"/>
    <w:uiPriority w:val="99"/>
    <w:rsid w:val="00FC5556"/>
    <w:rPr>
      <w:color w:val="000000"/>
      <w:sz w:val="12"/>
      <w:szCs w:val="12"/>
    </w:rPr>
  </w:style>
  <w:style w:type="paragraph" w:customStyle="1" w:styleId="Pa7">
    <w:name w:val="Pa7"/>
    <w:basedOn w:val="Default"/>
    <w:next w:val="Default"/>
    <w:uiPriority w:val="99"/>
    <w:rsid w:val="00FC5556"/>
    <w:pPr>
      <w:autoSpaceDE w:val="0"/>
      <w:autoSpaceDN w:val="0"/>
      <w:adjustRightInd w:val="0"/>
      <w:spacing w:before="280" w:line="221" w:lineRule="atLeast"/>
    </w:pPr>
    <w:rPr>
      <w:rFonts w:ascii="Baskerville" w:eastAsia="Times New Roman" w:hAnsi="Baskerville" w:cs="Times New Roman"/>
    </w:rPr>
  </w:style>
  <w:style w:type="paragraph" w:customStyle="1" w:styleId="Pa8">
    <w:name w:val="Pa8"/>
    <w:basedOn w:val="Default"/>
    <w:next w:val="Default"/>
    <w:uiPriority w:val="99"/>
    <w:rsid w:val="00FC5556"/>
    <w:pPr>
      <w:autoSpaceDE w:val="0"/>
      <w:autoSpaceDN w:val="0"/>
      <w:adjustRightInd w:val="0"/>
      <w:spacing w:line="221" w:lineRule="atLeast"/>
    </w:pPr>
    <w:rPr>
      <w:rFonts w:ascii="Baskerville" w:eastAsia="Times New Roman" w:hAnsi="Baskerville" w:cs="Times New Roman"/>
    </w:rPr>
  </w:style>
  <w:style w:type="character" w:customStyle="1" w:styleId="A11">
    <w:name w:val="A11"/>
    <w:rsid w:val="00FC5556"/>
    <w:rPr>
      <w:color w:val="000000"/>
      <w:sz w:val="12"/>
      <w:szCs w:val="12"/>
    </w:rPr>
  </w:style>
  <w:style w:type="character" w:customStyle="1" w:styleId="AAAunderline">
    <w:name w:val="AAAunderline"/>
    <w:qFormat/>
    <w:rsid w:val="00FC5556"/>
    <w:rPr>
      <w:b/>
      <w:u w:val="single"/>
    </w:rPr>
  </w:style>
  <w:style w:type="paragraph" w:customStyle="1" w:styleId="IndexHeader">
    <w:name w:val="Index Header"/>
    <w:basedOn w:val="Normal"/>
    <w:rsid w:val="00FC5556"/>
    <w:pPr>
      <w:ind w:left="-720"/>
      <w:outlineLvl w:val="0"/>
    </w:pPr>
    <w:rPr>
      <w:rFonts w:ascii="Times New Roman" w:eastAsia="Times New Roman" w:hAnsi="Times New Roman"/>
      <w:b/>
      <w:bCs/>
      <w:sz w:val="36"/>
      <w:szCs w:val="20"/>
    </w:rPr>
  </w:style>
  <w:style w:type="character" w:customStyle="1" w:styleId="IndexHeaderChar">
    <w:name w:val="Index Header Char"/>
    <w:rsid w:val="00FC5556"/>
    <w:rPr>
      <w:rFonts w:ascii="Times New Roman" w:eastAsia="Times New Roman" w:hAnsi="Times New Roman"/>
      <w:b/>
      <w:bCs/>
      <w:sz w:val="36"/>
    </w:rPr>
  </w:style>
  <w:style w:type="paragraph" w:customStyle="1" w:styleId="CardRead">
    <w:name w:val="Card_Read"/>
    <w:basedOn w:val="Normal"/>
    <w:rsid w:val="00FC5556"/>
    <w:rPr>
      <w:rFonts w:ascii="Times" w:eastAsia="Times" w:hAnsi="Times"/>
      <w:szCs w:val="20"/>
    </w:rPr>
  </w:style>
  <w:style w:type="paragraph" w:customStyle="1" w:styleId="CardNU">
    <w:name w:val="CardNU"/>
    <w:basedOn w:val="Normal"/>
    <w:rsid w:val="00FC5556"/>
    <w:rPr>
      <w:rFonts w:ascii="Times" w:eastAsia="Times" w:hAnsi="Times"/>
      <w:sz w:val="14"/>
      <w:szCs w:val="20"/>
    </w:rPr>
  </w:style>
  <w:style w:type="paragraph" w:customStyle="1" w:styleId="StyleHeading310pt">
    <w:name w:val="Style Heading 3 + 10 pt"/>
    <w:basedOn w:val="Heading3"/>
    <w:rsid w:val="00FC5556"/>
    <w:pPr>
      <w:keepLines w:val="0"/>
      <w:pageBreakBefore w:val="0"/>
      <w:ind w:left="576"/>
      <w:jc w:val="left"/>
    </w:pPr>
    <w:rPr>
      <w:rFonts w:ascii="Georgia" w:eastAsia="Times New Roman" w:hAnsi="Georgia" w:cs="Arial"/>
      <w:b w:val="0"/>
      <w:bCs/>
      <w:caps/>
      <w:sz w:val="20"/>
      <w:szCs w:val="26"/>
      <w:u w:val="none"/>
    </w:rPr>
  </w:style>
  <w:style w:type="character" w:customStyle="1" w:styleId="StyleHeading310ptChar">
    <w:name w:val="Style Heading 3 + 10 pt Char"/>
    <w:rsid w:val="00FC5556"/>
    <w:rPr>
      <w:rFonts w:ascii="Times New Roman" w:eastAsia="Times New Roman" w:hAnsi="Times New Roman" w:cs="Arial"/>
      <w:b/>
      <w:bCs/>
      <w:sz w:val="26"/>
      <w:szCs w:val="26"/>
    </w:rPr>
  </w:style>
  <w:style w:type="paragraph" w:customStyle="1" w:styleId="Style30">
    <w:name w:val="Style 3"/>
    <w:basedOn w:val="Normal"/>
    <w:rsid w:val="00FC5556"/>
    <w:pPr>
      <w:autoSpaceDE w:val="0"/>
      <w:autoSpaceDN w:val="0"/>
      <w:spacing w:line="326" w:lineRule="auto"/>
      <w:ind w:firstLine="216"/>
      <w:jc w:val="both"/>
    </w:pPr>
    <w:rPr>
      <w:rFonts w:ascii="Arial" w:eastAsia="Times New Roman" w:hAnsi="Arial"/>
      <w:sz w:val="6"/>
      <w:szCs w:val="6"/>
    </w:rPr>
  </w:style>
  <w:style w:type="character" w:customStyle="1" w:styleId="Style12Char">
    <w:name w:val="Style12 Char"/>
    <w:link w:val="Style120"/>
    <w:rsid w:val="00FC5556"/>
    <w:rPr>
      <w:b/>
      <w:u w:val="thick"/>
    </w:rPr>
  </w:style>
  <w:style w:type="character" w:customStyle="1" w:styleId="BoldUnderlineChar10">
    <w:name w:val="BoldUnderline Char1"/>
    <w:rsid w:val="00FC5556"/>
    <w:rPr>
      <w:b/>
      <w:sz w:val="22"/>
      <w:szCs w:val="24"/>
      <w:u w:val="single"/>
      <w:lang w:val="en-US" w:eastAsia="en-US" w:bidi="ar-SA"/>
    </w:rPr>
  </w:style>
  <w:style w:type="paragraph" w:customStyle="1" w:styleId="CardText-NotUnderlined">
    <w:name w:val="Card Text - Not Underlined"/>
    <w:basedOn w:val="Normal"/>
    <w:rsid w:val="00FC5556"/>
    <w:pPr>
      <w:spacing w:after="60"/>
    </w:pPr>
    <w:rPr>
      <w:rFonts w:ascii="Times New Roman" w:eastAsia="Times New Roman" w:hAnsi="Times New Roman"/>
      <w:sz w:val="18"/>
    </w:rPr>
  </w:style>
  <w:style w:type="character" w:customStyle="1" w:styleId="CardsFont12ptCharCharCharChar">
    <w:name w:val="Cards + Font: 12 pt Char Char Char Char"/>
    <w:rsid w:val="00FC5556"/>
    <w:rPr>
      <w:sz w:val="24"/>
      <w:szCs w:val="24"/>
      <w:u w:val="thick"/>
      <w:lang w:val="en-US" w:eastAsia="en-US" w:bidi="ar-SA"/>
    </w:rPr>
  </w:style>
  <w:style w:type="paragraph" w:customStyle="1" w:styleId="OmniPage8">
    <w:name w:val="OmniPage #8"/>
    <w:basedOn w:val="Normal"/>
    <w:rsid w:val="00FC5556"/>
    <w:rPr>
      <w:rFonts w:ascii="Times New Roman" w:eastAsia="Times New Roman" w:hAnsi="Times New Roman"/>
      <w:color w:val="000000"/>
      <w:sz w:val="20"/>
      <w:szCs w:val="20"/>
    </w:rPr>
  </w:style>
  <w:style w:type="paragraph" w:customStyle="1" w:styleId="OmniPage2">
    <w:name w:val="OmniPage #2"/>
    <w:basedOn w:val="Normal"/>
    <w:rsid w:val="00FC5556"/>
    <w:rPr>
      <w:rFonts w:ascii="Times New Roman" w:eastAsia="Times New Roman" w:hAnsi="Times New Roman"/>
      <w:color w:val="000000"/>
      <w:sz w:val="20"/>
      <w:szCs w:val="20"/>
    </w:rPr>
  </w:style>
  <w:style w:type="paragraph" w:customStyle="1" w:styleId="OmniPage6">
    <w:name w:val="OmniPage #6"/>
    <w:basedOn w:val="Normal"/>
    <w:rsid w:val="00FC5556"/>
    <w:rPr>
      <w:rFonts w:ascii="Times New Roman" w:eastAsia="Times New Roman" w:hAnsi="Times New Roman"/>
      <w:color w:val="000000"/>
      <w:sz w:val="20"/>
      <w:szCs w:val="20"/>
    </w:rPr>
  </w:style>
  <w:style w:type="paragraph" w:customStyle="1" w:styleId="OmniPage7">
    <w:name w:val="OmniPage #7"/>
    <w:basedOn w:val="Normal"/>
    <w:rsid w:val="00FC5556"/>
    <w:rPr>
      <w:rFonts w:ascii="Times New Roman" w:eastAsia="Times New Roman" w:hAnsi="Times New Roman"/>
      <w:color w:val="000000"/>
      <w:sz w:val="20"/>
      <w:szCs w:val="20"/>
    </w:rPr>
  </w:style>
  <w:style w:type="paragraph" w:customStyle="1" w:styleId="OmniPage11">
    <w:name w:val="OmniPage #11"/>
    <w:basedOn w:val="Normal"/>
    <w:rsid w:val="00FC5556"/>
    <w:rPr>
      <w:rFonts w:ascii="Times New Roman" w:eastAsia="Times New Roman" w:hAnsi="Times New Roman"/>
      <w:color w:val="000000"/>
      <w:sz w:val="20"/>
      <w:szCs w:val="20"/>
    </w:rPr>
  </w:style>
  <w:style w:type="paragraph" w:customStyle="1" w:styleId="OmniPage12">
    <w:name w:val="OmniPage #12"/>
    <w:basedOn w:val="Normal"/>
    <w:rsid w:val="00FC5556"/>
    <w:rPr>
      <w:rFonts w:ascii="Times New Roman" w:eastAsia="Times New Roman" w:hAnsi="Times New Roman"/>
      <w:color w:val="000000"/>
      <w:sz w:val="20"/>
      <w:szCs w:val="20"/>
    </w:rPr>
  </w:style>
  <w:style w:type="paragraph" w:customStyle="1" w:styleId="OmniPage13">
    <w:name w:val="OmniPage #13"/>
    <w:basedOn w:val="Normal"/>
    <w:rsid w:val="00FC5556"/>
    <w:rPr>
      <w:rFonts w:ascii="Times New Roman" w:eastAsia="Times New Roman" w:hAnsi="Times New Roman"/>
      <w:color w:val="000000"/>
      <w:sz w:val="20"/>
      <w:szCs w:val="20"/>
    </w:rPr>
  </w:style>
  <w:style w:type="paragraph" w:customStyle="1" w:styleId="OmniPage14">
    <w:name w:val="OmniPage #14"/>
    <w:basedOn w:val="Normal"/>
    <w:rsid w:val="00FC5556"/>
    <w:rPr>
      <w:rFonts w:ascii="Times New Roman" w:eastAsia="Times New Roman" w:hAnsi="Times New Roman"/>
      <w:color w:val="000000"/>
      <w:sz w:val="20"/>
      <w:szCs w:val="20"/>
    </w:rPr>
  </w:style>
  <w:style w:type="paragraph" w:customStyle="1" w:styleId="OmniPage15">
    <w:name w:val="OmniPage #15"/>
    <w:basedOn w:val="Normal"/>
    <w:rsid w:val="00FC5556"/>
    <w:rPr>
      <w:rFonts w:ascii="Times New Roman" w:eastAsia="Times New Roman" w:hAnsi="Times New Roman"/>
      <w:color w:val="000000"/>
      <w:sz w:val="20"/>
      <w:szCs w:val="20"/>
    </w:rPr>
  </w:style>
  <w:style w:type="paragraph" w:customStyle="1" w:styleId="OmniPage17">
    <w:name w:val="OmniPage #17"/>
    <w:basedOn w:val="Normal"/>
    <w:rsid w:val="00FC5556"/>
    <w:rPr>
      <w:rFonts w:ascii="Times New Roman" w:eastAsia="Times New Roman" w:hAnsi="Times New Roman"/>
      <w:color w:val="000000"/>
      <w:sz w:val="20"/>
      <w:szCs w:val="20"/>
    </w:rPr>
  </w:style>
  <w:style w:type="paragraph" w:customStyle="1" w:styleId="OmniPage19">
    <w:name w:val="OmniPage #19"/>
    <w:basedOn w:val="Normal"/>
    <w:rsid w:val="00FC5556"/>
    <w:rPr>
      <w:rFonts w:ascii="Times New Roman" w:eastAsia="Times New Roman" w:hAnsi="Times New Roman"/>
      <w:color w:val="000000"/>
      <w:sz w:val="20"/>
      <w:szCs w:val="20"/>
    </w:rPr>
  </w:style>
  <w:style w:type="paragraph" w:customStyle="1" w:styleId="OmniPage20">
    <w:name w:val="OmniPage #20"/>
    <w:basedOn w:val="Normal"/>
    <w:rsid w:val="00FC5556"/>
    <w:rPr>
      <w:rFonts w:ascii="Times New Roman" w:eastAsia="Times New Roman" w:hAnsi="Times New Roman"/>
      <w:color w:val="000000"/>
      <w:sz w:val="20"/>
      <w:szCs w:val="20"/>
    </w:rPr>
  </w:style>
  <w:style w:type="paragraph" w:customStyle="1" w:styleId="OmniPage21">
    <w:name w:val="OmniPage #21"/>
    <w:basedOn w:val="Normal"/>
    <w:rsid w:val="00FC5556"/>
    <w:rPr>
      <w:rFonts w:ascii="Times New Roman" w:eastAsia="Times New Roman" w:hAnsi="Times New Roman"/>
      <w:color w:val="000000"/>
      <w:sz w:val="20"/>
      <w:szCs w:val="20"/>
    </w:rPr>
  </w:style>
  <w:style w:type="paragraph" w:customStyle="1" w:styleId="OmniPage22">
    <w:name w:val="OmniPage #22"/>
    <w:basedOn w:val="Normal"/>
    <w:rsid w:val="00FC5556"/>
    <w:rPr>
      <w:rFonts w:ascii="Times New Roman" w:eastAsia="Times New Roman" w:hAnsi="Times New Roman"/>
      <w:color w:val="000000"/>
      <w:sz w:val="20"/>
      <w:szCs w:val="20"/>
    </w:rPr>
  </w:style>
  <w:style w:type="paragraph" w:customStyle="1" w:styleId="OmniPage25">
    <w:name w:val="OmniPage #25"/>
    <w:basedOn w:val="Normal"/>
    <w:rsid w:val="00FC5556"/>
    <w:rPr>
      <w:rFonts w:ascii="Times New Roman" w:eastAsia="Times New Roman" w:hAnsi="Times New Roman"/>
      <w:color w:val="000000"/>
      <w:sz w:val="20"/>
      <w:szCs w:val="20"/>
    </w:rPr>
  </w:style>
  <w:style w:type="paragraph" w:customStyle="1" w:styleId="OmniPage18">
    <w:name w:val="OmniPage #18"/>
    <w:basedOn w:val="Normal"/>
    <w:rsid w:val="00FC5556"/>
    <w:rPr>
      <w:rFonts w:ascii="Times New Roman" w:eastAsia="Times New Roman" w:hAnsi="Times New Roman"/>
      <w:color w:val="000000"/>
      <w:sz w:val="20"/>
      <w:szCs w:val="20"/>
    </w:rPr>
  </w:style>
  <w:style w:type="paragraph" w:customStyle="1" w:styleId="OmniPage26">
    <w:name w:val="OmniPage #26"/>
    <w:basedOn w:val="Normal"/>
    <w:rsid w:val="00FC5556"/>
    <w:rPr>
      <w:rFonts w:ascii="Times New Roman" w:eastAsia="Times New Roman" w:hAnsi="Times New Roman"/>
      <w:color w:val="000000"/>
      <w:sz w:val="20"/>
      <w:szCs w:val="20"/>
    </w:rPr>
  </w:style>
  <w:style w:type="character" w:customStyle="1" w:styleId="iagsheaderlarge">
    <w:name w:val="iags_header_large"/>
    <w:rsid w:val="00FC5556"/>
  </w:style>
  <w:style w:type="paragraph" w:customStyle="1" w:styleId="OmniPage9">
    <w:name w:val="OmniPage #9"/>
    <w:basedOn w:val="Normal"/>
    <w:rsid w:val="00FC5556"/>
    <w:rPr>
      <w:rFonts w:ascii="Times New Roman" w:eastAsia="Times New Roman" w:hAnsi="Times New Roman"/>
      <w:color w:val="000000"/>
      <w:sz w:val="20"/>
      <w:szCs w:val="20"/>
    </w:rPr>
  </w:style>
  <w:style w:type="paragraph" w:customStyle="1" w:styleId="OmniPage5">
    <w:name w:val="OmniPage #5"/>
    <w:basedOn w:val="Normal"/>
    <w:rsid w:val="00FC5556"/>
    <w:rPr>
      <w:rFonts w:ascii="Times New Roman" w:eastAsia="Times New Roman" w:hAnsi="Times New Roman"/>
      <w:color w:val="000000"/>
      <w:sz w:val="20"/>
      <w:szCs w:val="20"/>
    </w:rPr>
  </w:style>
  <w:style w:type="character" w:customStyle="1" w:styleId="style12char0">
    <w:name w:val="style12char"/>
    <w:rsid w:val="00FC5556"/>
  </w:style>
  <w:style w:type="character" w:customStyle="1" w:styleId="charchar20">
    <w:name w:val="charchar2"/>
    <w:rsid w:val="00FC5556"/>
  </w:style>
  <w:style w:type="character" w:customStyle="1" w:styleId="style11char">
    <w:name w:val="style11char"/>
    <w:rsid w:val="00FC5556"/>
  </w:style>
  <w:style w:type="paragraph" w:customStyle="1" w:styleId="CitesandCardText">
    <w:name w:val="Cites and Card Text"/>
    <w:basedOn w:val="Normal"/>
    <w:rsid w:val="00FC5556"/>
    <w:rPr>
      <w:rFonts w:ascii="Times New Roman" w:eastAsia="Times New Roman" w:hAnsi="Times New Roman"/>
      <w:sz w:val="20"/>
    </w:rPr>
  </w:style>
  <w:style w:type="paragraph" w:styleId="List2">
    <w:name w:val="List 2"/>
    <w:basedOn w:val="Default"/>
    <w:next w:val="Default"/>
    <w:rsid w:val="00FC5556"/>
    <w:pPr>
      <w:autoSpaceDE w:val="0"/>
      <w:autoSpaceDN w:val="0"/>
      <w:adjustRightInd w:val="0"/>
    </w:pPr>
    <w:rPr>
      <w:rFonts w:ascii="Times New Roman" w:eastAsia="Times New Roman" w:hAnsi="Times New Roman" w:cs="Times New Roman"/>
    </w:rPr>
  </w:style>
  <w:style w:type="character" w:customStyle="1" w:styleId="Heading51">
    <w:name w:val="Heading 51"/>
    <w:aliases w:val="Heading 5 Char Char Char"/>
    <w:rsid w:val="00FC5556"/>
    <w:rPr>
      <w:b/>
      <w:bCs/>
      <w:iCs/>
      <w:szCs w:val="26"/>
      <w:lang w:val="en-US" w:eastAsia="en-US" w:bidi="ar-SA"/>
    </w:rPr>
  </w:style>
  <w:style w:type="paragraph" w:customStyle="1" w:styleId="Style16">
    <w:name w:val="Style 16"/>
    <w:basedOn w:val="Normal"/>
    <w:rsid w:val="00FC5556"/>
    <w:pPr>
      <w:autoSpaceDE w:val="0"/>
      <w:autoSpaceDN w:val="0"/>
      <w:adjustRightInd w:val="0"/>
    </w:pPr>
    <w:rPr>
      <w:rFonts w:ascii="Times New Roman" w:eastAsia="Times New Roman" w:hAnsi="Times New Roman"/>
    </w:rPr>
  </w:style>
  <w:style w:type="paragraph" w:customStyle="1" w:styleId="smalltext2">
    <w:name w:val="smalltext"/>
    <w:basedOn w:val="Normal"/>
    <w:link w:val="smalltextChar0"/>
    <w:rsid w:val="00FC5556"/>
    <w:rPr>
      <w:rFonts w:ascii="Times New Roman" w:eastAsia="Times New Roman" w:hAnsi="Times New Roman" w:cs="Arial"/>
    </w:rPr>
  </w:style>
  <w:style w:type="character" w:customStyle="1" w:styleId="smalltextChar0">
    <w:name w:val="smalltext Char"/>
    <w:link w:val="smalltext2"/>
    <w:rsid w:val="00FC5556"/>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rsid w:val="00FC5556"/>
    <w:pPr>
      <w:autoSpaceDE w:val="0"/>
      <w:autoSpaceDN w:val="0"/>
      <w:adjustRightInd w:val="0"/>
      <w:spacing w:after="120"/>
    </w:pPr>
    <w:rPr>
      <w:rFonts w:ascii="Times New Roman" w:eastAsia="Times New Roman" w:hAnsi="Times New Roman" w:cs="Times New Roman"/>
    </w:rPr>
  </w:style>
  <w:style w:type="paragraph" w:customStyle="1" w:styleId="headingChar">
    <w:name w:val="heading Char"/>
    <w:basedOn w:val="Normal"/>
    <w:rsid w:val="00FC5556"/>
    <w:pPr>
      <w:jc w:val="center"/>
    </w:pPr>
    <w:rPr>
      <w:rFonts w:ascii="Arial Black" w:eastAsia="Times New Roman" w:hAnsi="Arial Black"/>
      <w:b/>
      <w:sz w:val="36"/>
      <w:u w:val="single"/>
    </w:rPr>
  </w:style>
  <w:style w:type="character" w:customStyle="1" w:styleId="boldunderlineCharChar0">
    <w:name w:val="boldunderline Char Char"/>
    <w:rsid w:val="00FC5556"/>
    <w:rPr>
      <w:b/>
      <w:sz w:val="22"/>
      <w:szCs w:val="24"/>
      <w:u w:val="single"/>
      <w:lang w:val="en-US" w:eastAsia="en-US" w:bidi="ar-SA"/>
    </w:rPr>
  </w:style>
  <w:style w:type="paragraph" w:customStyle="1" w:styleId="Bullets-squares">
    <w:name w:val="Bullets - squares"/>
    <w:basedOn w:val="Normal"/>
    <w:next w:val="Normal"/>
    <w:rsid w:val="00FC5556"/>
    <w:pPr>
      <w:numPr>
        <w:numId w:val="16"/>
      </w:numPr>
      <w:overflowPunct w:val="0"/>
      <w:autoSpaceDE w:val="0"/>
      <w:autoSpaceDN w:val="0"/>
      <w:adjustRightInd w:val="0"/>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rsid w:val="00FC5556"/>
    <w:pPr>
      <w:ind w:left="288"/>
    </w:pPr>
    <w:rPr>
      <w:rFonts w:asciiTheme="minorHAnsi" w:hAnsiTheme="minorHAnsi"/>
    </w:rPr>
  </w:style>
  <w:style w:type="paragraph" w:customStyle="1" w:styleId="Size8">
    <w:name w:val="Size 8"/>
    <w:link w:val="Size8Char"/>
    <w:rsid w:val="00FC5556"/>
    <w:pPr>
      <w:spacing w:after="0" w:line="240" w:lineRule="auto"/>
    </w:pPr>
    <w:rPr>
      <w:rFonts w:ascii="Times New Roman" w:eastAsia="Times New Roman" w:hAnsi="Times New Roman" w:cs="Times New Roman"/>
      <w:sz w:val="16"/>
    </w:rPr>
  </w:style>
  <w:style w:type="character" w:customStyle="1" w:styleId="MediumGrid2Char">
    <w:name w:val="Medium Grid 2 Char"/>
    <w:rsid w:val="00FC5556"/>
    <w:rPr>
      <w:sz w:val="24"/>
      <w:szCs w:val="22"/>
      <w:lang w:val="en-US" w:eastAsia="en-US" w:bidi="ar-SA"/>
    </w:rPr>
  </w:style>
  <w:style w:type="character" w:customStyle="1" w:styleId="Size8Char">
    <w:name w:val="Size 8 Char"/>
    <w:link w:val="Size8"/>
    <w:rsid w:val="00FC5556"/>
    <w:rPr>
      <w:rFonts w:ascii="Times New Roman" w:eastAsia="Times New Roman" w:hAnsi="Times New Roman" w:cs="Times New Roman"/>
      <w:sz w:val="16"/>
    </w:rPr>
  </w:style>
  <w:style w:type="character" w:customStyle="1" w:styleId="UnderlinedTextCharChar">
    <w:name w:val="Underlined Text Char Char"/>
    <w:rsid w:val="00FC5556"/>
    <w:rPr>
      <w:rFonts w:cs="Arial"/>
      <w:bCs/>
      <w:szCs w:val="26"/>
      <w:u w:val="single"/>
      <w:lang w:val="en-US" w:eastAsia="en-US" w:bidi="ar-SA"/>
    </w:rPr>
  </w:style>
  <w:style w:type="paragraph" w:customStyle="1" w:styleId="RegularCite">
    <w:name w:val="Regular Cite"/>
    <w:qFormat/>
    <w:rsid w:val="00FC5556"/>
    <w:pPr>
      <w:spacing w:after="0" w:line="240" w:lineRule="auto"/>
    </w:pPr>
    <w:rPr>
      <w:rFonts w:ascii="Times New Roman" w:eastAsia="Times New Roman" w:hAnsi="Times New Roman" w:cs="Times New Roman"/>
      <w:sz w:val="20"/>
    </w:rPr>
  </w:style>
  <w:style w:type="character" w:customStyle="1" w:styleId="eudoraheader">
    <w:name w:val="eudoraheader"/>
    <w:rsid w:val="00FC5556"/>
  </w:style>
  <w:style w:type="character" w:customStyle="1" w:styleId="emailstyle26">
    <w:name w:val="emailstyle26"/>
    <w:rsid w:val="00FC5556"/>
  </w:style>
  <w:style w:type="paragraph" w:customStyle="1" w:styleId="context">
    <w:name w:val="context"/>
    <w:basedOn w:val="Normal"/>
    <w:rsid w:val="00FC5556"/>
    <w:pPr>
      <w:spacing w:before="100" w:beforeAutospacing="1" w:after="100" w:afterAutospacing="1"/>
    </w:pPr>
    <w:rPr>
      <w:rFonts w:ascii="Times New Roman" w:eastAsia="Times New Roman" w:hAnsi="Times New Roman"/>
    </w:rPr>
  </w:style>
  <w:style w:type="character" w:customStyle="1" w:styleId="newstitle1">
    <w:name w:val="newstitle1"/>
    <w:rsid w:val="00FC5556"/>
  </w:style>
  <w:style w:type="character" w:customStyle="1" w:styleId="articleheadline">
    <w:name w:val="articleheadline"/>
    <w:rsid w:val="00FC5556"/>
  </w:style>
  <w:style w:type="character" w:customStyle="1" w:styleId="dateline">
    <w:name w:val="dateline"/>
    <w:rsid w:val="00FC5556"/>
  </w:style>
  <w:style w:type="character" w:customStyle="1" w:styleId="sendtofriend">
    <w:name w:val="sendtofriend"/>
    <w:rsid w:val="00FC5556"/>
  </w:style>
  <w:style w:type="character" w:customStyle="1" w:styleId="pagetype">
    <w:name w:val="pagetype"/>
    <w:rsid w:val="00FC5556"/>
  </w:style>
  <w:style w:type="character" w:customStyle="1" w:styleId="byl">
    <w:name w:val="byl"/>
    <w:rsid w:val="00FC5556"/>
  </w:style>
  <w:style w:type="character" w:customStyle="1" w:styleId="byd">
    <w:name w:val="byd"/>
    <w:rsid w:val="00FC5556"/>
  </w:style>
  <w:style w:type="paragraph" w:customStyle="1" w:styleId="Size6">
    <w:name w:val="Size 6"/>
    <w:link w:val="Size6Char"/>
    <w:qFormat/>
    <w:rsid w:val="00FC5556"/>
    <w:pPr>
      <w:spacing w:after="0" w:line="240" w:lineRule="auto"/>
    </w:pPr>
    <w:rPr>
      <w:rFonts w:ascii="Times New Roman" w:eastAsia="Times New Roman" w:hAnsi="Times New Roman" w:cs="Times New Roman"/>
      <w:sz w:val="16"/>
    </w:rPr>
  </w:style>
  <w:style w:type="character" w:customStyle="1" w:styleId="Size6Char">
    <w:name w:val="Size 6 Char"/>
    <w:link w:val="Size6"/>
    <w:rsid w:val="00FC5556"/>
    <w:rPr>
      <w:rFonts w:ascii="Times New Roman" w:eastAsia="Times New Roman" w:hAnsi="Times New Roman" w:cs="Times New Roman"/>
      <w:sz w:val="16"/>
    </w:rPr>
  </w:style>
  <w:style w:type="character" w:customStyle="1" w:styleId="underliningchar0">
    <w:name w:val="underliningchar"/>
    <w:rsid w:val="00FC5556"/>
  </w:style>
  <w:style w:type="paragraph" w:customStyle="1" w:styleId="TxBrp11">
    <w:name w:val="TxBr_p11"/>
    <w:basedOn w:val="Normal"/>
    <w:rsid w:val="00FC5556"/>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rsid w:val="00FC5556"/>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rsid w:val="00FC5556"/>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FC5556"/>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rsid w:val="00FC5556"/>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rsid w:val="00FC5556"/>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rsid w:val="00FC5556"/>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rsid w:val="00FC5556"/>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rsid w:val="00FC5556"/>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rsid w:val="00FC5556"/>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rsid w:val="00FC5556"/>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rsid w:val="00FC5556"/>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rsid w:val="00FC5556"/>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rsid w:val="00FC5556"/>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rsid w:val="00FC5556"/>
    <w:pPr>
      <w:tabs>
        <w:tab w:val="left" w:pos="2931"/>
      </w:tabs>
      <w:autoSpaceDE w:val="0"/>
      <w:autoSpaceDN w:val="0"/>
      <w:adjustRightInd w:val="0"/>
      <w:spacing w:line="300" w:lineRule="atLeast"/>
      <w:ind w:left="2552"/>
      <w:jc w:val="both"/>
    </w:pPr>
    <w:rPr>
      <w:rFonts w:ascii="Times New Roman" w:eastAsia="Times New Roman" w:hAnsi="Times New Roman"/>
    </w:rPr>
  </w:style>
  <w:style w:type="character" w:customStyle="1" w:styleId="adtext124">
    <w:name w:val="adtext124"/>
    <w:rsid w:val="00FC5556"/>
    <w:rPr>
      <w:vanish w:val="0"/>
      <w:webHidden w:val="0"/>
      <w:color w:val="999999"/>
      <w:sz w:val="12"/>
      <w:szCs w:val="12"/>
      <w:specVanish/>
    </w:rPr>
  </w:style>
  <w:style w:type="paragraph" w:customStyle="1" w:styleId="CardsFont8pt">
    <w:name w:val="Cards + Font: 8 pt"/>
    <w:basedOn w:val="Normal"/>
    <w:rsid w:val="00FC5556"/>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FC5556"/>
    <w:rPr>
      <w:sz w:val="16"/>
    </w:rPr>
  </w:style>
  <w:style w:type="character" w:customStyle="1" w:styleId="TagLineCharChar">
    <w:name w:val="Tag Line Char Char"/>
    <w:rsid w:val="00FC5556"/>
    <w:rPr>
      <w:rFonts w:cs="Arial"/>
      <w:b/>
      <w:bCs/>
      <w:iCs/>
      <w:sz w:val="24"/>
      <w:szCs w:val="28"/>
      <w:lang w:val="en-US" w:eastAsia="en-US" w:bidi="ar-SA"/>
    </w:rPr>
  </w:style>
  <w:style w:type="paragraph" w:customStyle="1" w:styleId="published">
    <w:name w:val="published"/>
    <w:basedOn w:val="Normal"/>
    <w:rsid w:val="00FC5556"/>
    <w:pPr>
      <w:spacing w:before="100" w:beforeAutospacing="1" w:after="100" w:afterAutospacing="1"/>
    </w:pPr>
    <w:rPr>
      <w:rFonts w:ascii="Times New Roman" w:eastAsia="Times New Roman" w:hAnsi="Times New Roman"/>
    </w:rPr>
  </w:style>
  <w:style w:type="paragraph" w:customStyle="1" w:styleId="updated">
    <w:name w:val="updated"/>
    <w:basedOn w:val="Normal"/>
    <w:rsid w:val="00FC5556"/>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FC5556"/>
  </w:style>
  <w:style w:type="character" w:customStyle="1" w:styleId="articlerecommendcount">
    <w:name w:val="article_recommend_count"/>
    <w:rsid w:val="00FC5556"/>
  </w:style>
  <w:style w:type="character" w:customStyle="1" w:styleId="normaltext1">
    <w:name w:val="normal_text"/>
    <w:rsid w:val="00FC5556"/>
  </w:style>
  <w:style w:type="paragraph" w:customStyle="1" w:styleId="storytimestamp">
    <w:name w:val="storytimestamp"/>
    <w:basedOn w:val="Normal"/>
    <w:rsid w:val="00FC5556"/>
    <w:pPr>
      <w:spacing w:before="100" w:beforeAutospacing="1" w:after="100" w:afterAutospacing="1"/>
    </w:pPr>
    <w:rPr>
      <w:rFonts w:ascii="Times New Roman" w:eastAsia="Times New Roman" w:hAnsi="Times New Roman"/>
    </w:rPr>
  </w:style>
  <w:style w:type="character" w:customStyle="1" w:styleId="story-byline">
    <w:name w:val="story-byline"/>
    <w:rsid w:val="00FC5556"/>
  </w:style>
  <w:style w:type="character" w:customStyle="1" w:styleId="story-titleline">
    <w:name w:val="story-titleline"/>
    <w:rsid w:val="00FC5556"/>
  </w:style>
  <w:style w:type="paragraph" w:styleId="ListBullet2">
    <w:name w:val="List Bullet 2"/>
    <w:basedOn w:val="Normal"/>
    <w:rsid w:val="00FC5556"/>
    <w:pPr>
      <w:tabs>
        <w:tab w:val="num" w:pos="1440"/>
      </w:tabs>
      <w:ind w:left="1440" w:hanging="360"/>
    </w:pPr>
    <w:rPr>
      <w:rFonts w:ascii="Times New Roman" w:eastAsia="Times New Roman" w:hAnsi="Times New Roman" w:cs="Arial"/>
      <w:b/>
      <w:szCs w:val="44"/>
    </w:rPr>
  </w:style>
  <w:style w:type="paragraph" w:customStyle="1" w:styleId="Cardnotunderlined0">
    <w:name w:val="Card not underlined"/>
    <w:basedOn w:val="Normal"/>
    <w:rsid w:val="00FC5556"/>
    <w:rPr>
      <w:rFonts w:ascii="Times New Roman" w:eastAsia="Times New Roman" w:hAnsi="Times New Roman"/>
      <w:color w:val="000000"/>
      <w:sz w:val="10"/>
    </w:rPr>
  </w:style>
  <w:style w:type="character" w:customStyle="1" w:styleId="marron">
    <w:name w:val="marron"/>
    <w:rsid w:val="00FC5556"/>
  </w:style>
  <w:style w:type="paragraph" w:customStyle="1" w:styleId="boldcite">
    <w:name w:val="bold cite"/>
    <w:basedOn w:val="Heading1"/>
    <w:link w:val="boldciteChar4"/>
    <w:qFormat/>
    <w:rsid w:val="00FC5556"/>
    <w:pPr>
      <w:keepLines w:val="0"/>
      <w:pageBreakBefore w:val="0"/>
      <w:pBdr>
        <w:top w:val="none" w:sz="0" w:space="0" w:color="auto"/>
        <w:left w:val="none" w:sz="0" w:space="0" w:color="auto"/>
        <w:bottom w:val="none" w:sz="0" w:space="0" w:color="auto"/>
        <w:right w:val="none" w:sz="0" w:space="0" w:color="auto"/>
      </w:pBdr>
      <w:jc w:val="left"/>
      <w:outlineLvl w:val="9"/>
    </w:pPr>
    <w:rPr>
      <w:rFonts w:ascii="Arial" w:eastAsia="Times New Roman" w:hAnsi="Arial" w:cs="Arial"/>
      <w:caps/>
      <w:kern w:val="32"/>
      <w:sz w:val="24"/>
      <w:szCs w:val="24"/>
    </w:rPr>
  </w:style>
  <w:style w:type="character" w:customStyle="1" w:styleId="UnderlineCardChar0">
    <w:name w:val="Underline Card Char"/>
    <w:rsid w:val="00FC5556"/>
    <w:rPr>
      <w:sz w:val="22"/>
      <w:szCs w:val="24"/>
      <w:u w:val="single"/>
      <w:lang w:val="en-US" w:eastAsia="en-US" w:bidi="ar-SA"/>
    </w:rPr>
  </w:style>
  <w:style w:type="character" w:customStyle="1" w:styleId="SourcesCharChar1">
    <w:name w:val="Sources Char Char1"/>
    <w:rsid w:val="00FC5556"/>
    <w:rPr>
      <w:rFonts w:cs="Arial"/>
      <w:b/>
      <w:bCs/>
      <w:iCs/>
      <w:sz w:val="24"/>
      <w:szCs w:val="28"/>
      <w:lang w:val="en-US" w:eastAsia="en-US" w:bidi="ar-SA"/>
    </w:rPr>
  </w:style>
  <w:style w:type="character" w:customStyle="1" w:styleId="UnderlinesCharChar">
    <w:name w:val="Underlines Char Char"/>
    <w:rsid w:val="00FC5556"/>
    <w:rPr>
      <w:rFonts w:cs="Arial"/>
      <w:b/>
      <w:bCs/>
      <w:sz w:val="22"/>
      <w:szCs w:val="26"/>
      <w:u w:val="single"/>
      <w:lang w:val="en-US" w:eastAsia="en-US" w:bidi="ar-SA"/>
    </w:rPr>
  </w:style>
  <w:style w:type="paragraph" w:customStyle="1" w:styleId="OmniPage3">
    <w:name w:val="OmniPage #3"/>
    <w:basedOn w:val="Normal"/>
    <w:rsid w:val="00FC5556"/>
    <w:rPr>
      <w:rFonts w:ascii="Times New Roman" w:eastAsia="Times New Roman" w:hAnsi="Times New Roman"/>
      <w:color w:val="000000"/>
      <w:sz w:val="20"/>
      <w:szCs w:val="20"/>
    </w:rPr>
  </w:style>
  <w:style w:type="paragraph" w:customStyle="1" w:styleId="OmniPage16">
    <w:name w:val="OmniPage #16"/>
    <w:basedOn w:val="Normal"/>
    <w:rsid w:val="00FC5556"/>
    <w:rPr>
      <w:rFonts w:ascii="Times New Roman" w:eastAsia="Times New Roman" w:hAnsi="Times New Roman"/>
      <w:color w:val="000000"/>
      <w:sz w:val="20"/>
      <w:szCs w:val="20"/>
    </w:rPr>
  </w:style>
  <w:style w:type="paragraph" w:customStyle="1" w:styleId="OmniPage23">
    <w:name w:val="OmniPage #23"/>
    <w:basedOn w:val="Normal"/>
    <w:rsid w:val="00FC5556"/>
    <w:rPr>
      <w:rFonts w:ascii="Times New Roman" w:eastAsia="Times New Roman" w:hAnsi="Times New Roman"/>
      <w:color w:val="000000"/>
      <w:sz w:val="20"/>
      <w:szCs w:val="20"/>
    </w:rPr>
  </w:style>
  <w:style w:type="paragraph" w:customStyle="1" w:styleId="OmniPage24">
    <w:name w:val="OmniPage #24"/>
    <w:basedOn w:val="Normal"/>
    <w:rsid w:val="00FC5556"/>
    <w:rPr>
      <w:rFonts w:ascii="Times New Roman" w:eastAsia="Times New Roman" w:hAnsi="Times New Roman"/>
      <w:color w:val="000000"/>
      <w:sz w:val="20"/>
      <w:szCs w:val="20"/>
    </w:rPr>
  </w:style>
  <w:style w:type="paragraph" w:customStyle="1" w:styleId="OmniPage27">
    <w:name w:val="OmniPage #27"/>
    <w:basedOn w:val="Normal"/>
    <w:rsid w:val="00FC5556"/>
    <w:rPr>
      <w:rFonts w:ascii="Times New Roman" w:eastAsia="Times New Roman" w:hAnsi="Times New Roman"/>
      <w:color w:val="000000"/>
      <w:sz w:val="20"/>
      <w:szCs w:val="20"/>
    </w:rPr>
  </w:style>
  <w:style w:type="paragraph" w:customStyle="1" w:styleId="OmniPage28">
    <w:name w:val="OmniPage #28"/>
    <w:basedOn w:val="Normal"/>
    <w:rsid w:val="00FC5556"/>
    <w:rPr>
      <w:rFonts w:ascii="Times New Roman" w:eastAsia="Times New Roman" w:hAnsi="Times New Roman"/>
      <w:color w:val="000000"/>
      <w:sz w:val="20"/>
      <w:szCs w:val="20"/>
    </w:rPr>
  </w:style>
  <w:style w:type="paragraph" w:customStyle="1" w:styleId="OmniPage29">
    <w:name w:val="OmniPage #29"/>
    <w:basedOn w:val="Normal"/>
    <w:rsid w:val="00FC5556"/>
    <w:rPr>
      <w:rFonts w:ascii="Times New Roman" w:eastAsia="Times New Roman" w:hAnsi="Times New Roman"/>
      <w:color w:val="000000"/>
      <w:sz w:val="20"/>
      <w:szCs w:val="20"/>
    </w:rPr>
  </w:style>
  <w:style w:type="paragraph" w:customStyle="1" w:styleId="OmniPage30">
    <w:name w:val="OmniPage #30"/>
    <w:basedOn w:val="Normal"/>
    <w:rsid w:val="00FC5556"/>
    <w:rPr>
      <w:rFonts w:ascii="Times New Roman" w:eastAsia="Times New Roman" w:hAnsi="Times New Roman"/>
      <w:color w:val="000000"/>
      <w:sz w:val="20"/>
      <w:szCs w:val="20"/>
    </w:rPr>
  </w:style>
  <w:style w:type="paragraph" w:customStyle="1" w:styleId="OmniPage31">
    <w:name w:val="OmniPage #31"/>
    <w:basedOn w:val="Normal"/>
    <w:rsid w:val="00FC5556"/>
    <w:rPr>
      <w:rFonts w:ascii="Times New Roman" w:eastAsia="Times New Roman" w:hAnsi="Times New Roman"/>
      <w:color w:val="000000"/>
      <w:sz w:val="20"/>
      <w:szCs w:val="20"/>
    </w:rPr>
  </w:style>
  <w:style w:type="paragraph" w:customStyle="1" w:styleId="OmniPage32">
    <w:name w:val="OmniPage #32"/>
    <w:basedOn w:val="Normal"/>
    <w:rsid w:val="00FC5556"/>
    <w:rPr>
      <w:rFonts w:ascii="Times New Roman" w:eastAsia="Times New Roman" w:hAnsi="Times New Roman"/>
      <w:color w:val="000000"/>
      <w:sz w:val="20"/>
      <w:szCs w:val="20"/>
    </w:rPr>
  </w:style>
  <w:style w:type="paragraph" w:customStyle="1" w:styleId="OmniPage33">
    <w:name w:val="OmniPage #33"/>
    <w:basedOn w:val="Normal"/>
    <w:rsid w:val="00FC5556"/>
    <w:rPr>
      <w:rFonts w:ascii="Times New Roman" w:eastAsia="Times New Roman" w:hAnsi="Times New Roman"/>
      <w:color w:val="000000"/>
      <w:sz w:val="20"/>
      <w:szCs w:val="20"/>
    </w:rPr>
  </w:style>
  <w:style w:type="paragraph" w:customStyle="1" w:styleId="OmniPage34">
    <w:name w:val="OmniPage #34"/>
    <w:basedOn w:val="Normal"/>
    <w:rsid w:val="00FC5556"/>
    <w:rPr>
      <w:rFonts w:ascii="Times New Roman" w:eastAsia="Times New Roman" w:hAnsi="Times New Roman"/>
      <w:color w:val="000000"/>
      <w:sz w:val="20"/>
      <w:szCs w:val="20"/>
    </w:rPr>
  </w:style>
  <w:style w:type="paragraph" w:customStyle="1" w:styleId="OmniPage35">
    <w:name w:val="OmniPage #35"/>
    <w:basedOn w:val="Normal"/>
    <w:rsid w:val="00FC5556"/>
    <w:rPr>
      <w:rFonts w:ascii="Times New Roman" w:eastAsia="Times New Roman" w:hAnsi="Times New Roman"/>
      <w:color w:val="000000"/>
      <w:sz w:val="20"/>
      <w:szCs w:val="20"/>
    </w:rPr>
  </w:style>
  <w:style w:type="paragraph" w:customStyle="1" w:styleId="OmniPage36">
    <w:name w:val="OmniPage #36"/>
    <w:basedOn w:val="Normal"/>
    <w:rsid w:val="00FC5556"/>
    <w:rPr>
      <w:rFonts w:ascii="Times New Roman" w:eastAsia="Times New Roman" w:hAnsi="Times New Roman"/>
      <w:color w:val="000000"/>
      <w:sz w:val="20"/>
      <w:szCs w:val="20"/>
    </w:rPr>
  </w:style>
  <w:style w:type="paragraph" w:customStyle="1" w:styleId="OmniPage37">
    <w:name w:val="OmniPage #37"/>
    <w:basedOn w:val="Normal"/>
    <w:rsid w:val="00FC5556"/>
    <w:rPr>
      <w:rFonts w:ascii="Times New Roman" w:eastAsia="Times New Roman" w:hAnsi="Times New Roman"/>
      <w:color w:val="000000"/>
      <w:sz w:val="20"/>
      <w:szCs w:val="20"/>
    </w:rPr>
  </w:style>
  <w:style w:type="paragraph" w:customStyle="1" w:styleId="OmniPage38">
    <w:name w:val="OmniPage #38"/>
    <w:basedOn w:val="Normal"/>
    <w:rsid w:val="00FC5556"/>
    <w:rPr>
      <w:rFonts w:ascii="Times New Roman" w:eastAsia="Times New Roman" w:hAnsi="Times New Roman"/>
      <w:color w:val="000000"/>
      <w:sz w:val="20"/>
      <w:szCs w:val="20"/>
    </w:rPr>
  </w:style>
  <w:style w:type="paragraph" w:customStyle="1" w:styleId="OmniPage39">
    <w:name w:val="OmniPage #39"/>
    <w:basedOn w:val="Normal"/>
    <w:rsid w:val="00FC5556"/>
    <w:rPr>
      <w:rFonts w:ascii="Times New Roman" w:eastAsia="Times New Roman" w:hAnsi="Times New Roman"/>
      <w:color w:val="000000"/>
      <w:sz w:val="20"/>
      <w:szCs w:val="20"/>
    </w:rPr>
  </w:style>
  <w:style w:type="paragraph" w:customStyle="1" w:styleId="OmniPage40">
    <w:name w:val="OmniPage #40"/>
    <w:basedOn w:val="Normal"/>
    <w:rsid w:val="00FC5556"/>
    <w:rPr>
      <w:rFonts w:ascii="Times New Roman" w:eastAsia="Times New Roman" w:hAnsi="Times New Roman"/>
      <w:color w:val="000000"/>
      <w:sz w:val="20"/>
      <w:szCs w:val="20"/>
    </w:rPr>
  </w:style>
  <w:style w:type="paragraph" w:customStyle="1" w:styleId="OmniPage41">
    <w:name w:val="OmniPage #41"/>
    <w:basedOn w:val="Normal"/>
    <w:rsid w:val="00FC5556"/>
    <w:rPr>
      <w:rFonts w:ascii="Times New Roman" w:eastAsia="Times New Roman" w:hAnsi="Times New Roman"/>
      <w:color w:val="000000"/>
      <w:sz w:val="20"/>
      <w:szCs w:val="20"/>
    </w:rPr>
  </w:style>
  <w:style w:type="paragraph" w:customStyle="1" w:styleId="OmniPage42">
    <w:name w:val="OmniPage #42"/>
    <w:basedOn w:val="Normal"/>
    <w:rsid w:val="00FC5556"/>
    <w:rPr>
      <w:rFonts w:ascii="Times New Roman" w:eastAsia="Times New Roman" w:hAnsi="Times New Roman"/>
      <w:color w:val="000000"/>
      <w:sz w:val="20"/>
      <w:szCs w:val="20"/>
    </w:rPr>
  </w:style>
  <w:style w:type="paragraph" w:customStyle="1" w:styleId="OmniPage43">
    <w:name w:val="OmniPage #43"/>
    <w:basedOn w:val="Normal"/>
    <w:rsid w:val="00FC5556"/>
    <w:rPr>
      <w:rFonts w:ascii="Times New Roman" w:eastAsia="Times New Roman" w:hAnsi="Times New Roman"/>
      <w:color w:val="000000"/>
      <w:sz w:val="20"/>
      <w:szCs w:val="20"/>
    </w:rPr>
  </w:style>
  <w:style w:type="paragraph" w:customStyle="1" w:styleId="OmniPage44">
    <w:name w:val="OmniPage #44"/>
    <w:basedOn w:val="Normal"/>
    <w:rsid w:val="00FC5556"/>
    <w:rPr>
      <w:rFonts w:ascii="Times New Roman" w:eastAsia="Times New Roman" w:hAnsi="Times New Roman"/>
      <w:color w:val="000000"/>
      <w:sz w:val="20"/>
      <w:szCs w:val="20"/>
    </w:rPr>
  </w:style>
  <w:style w:type="paragraph" w:customStyle="1" w:styleId="OmniPage45">
    <w:name w:val="OmniPage #45"/>
    <w:basedOn w:val="Normal"/>
    <w:rsid w:val="00FC5556"/>
    <w:rPr>
      <w:rFonts w:ascii="Times New Roman" w:eastAsia="Times New Roman" w:hAnsi="Times New Roman"/>
      <w:color w:val="000000"/>
      <w:sz w:val="20"/>
      <w:szCs w:val="20"/>
    </w:rPr>
  </w:style>
  <w:style w:type="paragraph" w:customStyle="1" w:styleId="OmniPage46">
    <w:name w:val="OmniPage #46"/>
    <w:basedOn w:val="Normal"/>
    <w:rsid w:val="00FC5556"/>
    <w:rPr>
      <w:rFonts w:ascii="Times New Roman" w:eastAsia="Times New Roman" w:hAnsi="Times New Roman"/>
      <w:color w:val="000000"/>
      <w:sz w:val="20"/>
      <w:szCs w:val="20"/>
    </w:rPr>
  </w:style>
  <w:style w:type="paragraph" w:customStyle="1" w:styleId="OmniPage47">
    <w:name w:val="OmniPage #47"/>
    <w:basedOn w:val="Normal"/>
    <w:rsid w:val="00FC5556"/>
    <w:rPr>
      <w:rFonts w:ascii="Times New Roman" w:eastAsia="Times New Roman" w:hAnsi="Times New Roman"/>
      <w:color w:val="000000"/>
      <w:sz w:val="20"/>
      <w:szCs w:val="20"/>
    </w:rPr>
  </w:style>
  <w:style w:type="paragraph" w:customStyle="1" w:styleId="OmniPage48">
    <w:name w:val="OmniPage #48"/>
    <w:basedOn w:val="Normal"/>
    <w:rsid w:val="00FC5556"/>
    <w:rPr>
      <w:rFonts w:ascii="Times New Roman" w:eastAsia="Times New Roman" w:hAnsi="Times New Roman"/>
      <w:color w:val="000000"/>
      <w:sz w:val="20"/>
      <w:szCs w:val="20"/>
    </w:rPr>
  </w:style>
  <w:style w:type="paragraph" w:customStyle="1" w:styleId="OmniPage49">
    <w:name w:val="OmniPage #49"/>
    <w:basedOn w:val="Normal"/>
    <w:rsid w:val="00FC5556"/>
    <w:rPr>
      <w:rFonts w:ascii="Times New Roman" w:eastAsia="Times New Roman" w:hAnsi="Times New Roman"/>
      <w:color w:val="000000"/>
      <w:sz w:val="20"/>
      <w:szCs w:val="20"/>
    </w:rPr>
  </w:style>
  <w:style w:type="paragraph" w:customStyle="1" w:styleId="OmniPage50">
    <w:name w:val="OmniPage #50"/>
    <w:basedOn w:val="Normal"/>
    <w:rsid w:val="00FC5556"/>
    <w:rPr>
      <w:rFonts w:ascii="Times New Roman" w:eastAsia="Times New Roman" w:hAnsi="Times New Roman"/>
      <w:color w:val="000000"/>
      <w:sz w:val="20"/>
      <w:szCs w:val="20"/>
    </w:rPr>
  </w:style>
  <w:style w:type="paragraph" w:customStyle="1" w:styleId="OmniPage51">
    <w:name w:val="OmniPage #51"/>
    <w:basedOn w:val="Normal"/>
    <w:rsid w:val="00FC5556"/>
    <w:rPr>
      <w:rFonts w:ascii="Times New Roman" w:eastAsia="Times New Roman" w:hAnsi="Times New Roman"/>
      <w:color w:val="000000"/>
      <w:sz w:val="20"/>
      <w:szCs w:val="20"/>
    </w:rPr>
  </w:style>
  <w:style w:type="paragraph" w:customStyle="1" w:styleId="OmniPage52">
    <w:name w:val="OmniPage #52"/>
    <w:basedOn w:val="Normal"/>
    <w:rsid w:val="00FC5556"/>
    <w:rPr>
      <w:rFonts w:ascii="Times New Roman" w:eastAsia="Times New Roman" w:hAnsi="Times New Roman"/>
      <w:color w:val="000000"/>
      <w:sz w:val="20"/>
      <w:szCs w:val="20"/>
    </w:rPr>
  </w:style>
  <w:style w:type="paragraph" w:customStyle="1" w:styleId="OmniPage53">
    <w:name w:val="OmniPage #53"/>
    <w:basedOn w:val="Normal"/>
    <w:rsid w:val="00FC5556"/>
    <w:rPr>
      <w:rFonts w:ascii="Times New Roman" w:eastAsia="Times New Roman" w:hAnsi="Times New Roman"/>
      <w:color w:val="000000"/>
      <w:sz w:val="20"/>
      <w:szCs w:val="20"/>
    </w:rPr>
  </w:style>
  <w:style w:type="paragraph" w:customStyle="1" w:styleId="OmniPage54">
    <w:name w:val="OmniPage #54"/>
    <w:basedOn w:val="Normal"/>
    <w:rsid w:val="00FC5556"/>
    <w:rPr>
      <w:rFonts w:ascii="Times New Roman" w:eastAsia="Times New Roman" w:hAnsi="Times New Roman"/>
      <w:color w:val="000000"/>
      <w:sz w:val="20"/>
      <w:szCs w:val="20"/>
    </w:rPr>
  </w:style>
  <w:style w:type="paragraph" w:customStyle="1" w:styleId="OmniPage55">
    <w:name w:val="OmniPage #55"/>
    <w:basedOn w:val="Normal"/>
    <w:rsid w:val="00FC5556"/>
    <w:rPr>
      <w:rFonts w:ascii="Times New Roman" w:eastAsia="Times New Roman" w:hAnsi="Times New Roman"/>
      <w:color w:val="000000"/>
      <w:sz w:val="20"/>
      <w:szCs w:val="20"/>
    </w:rPr>
  </w:style>
  <w:style w:type="paragraph" w:customStyle="1" w:styleId="OmniPage56">
    <w:name w:val="OmniPage #56"/>
    <w:basedOn w:val="Normal"/>
    <w:rsid w:val="00FC5556"/>
    <w:rPr>
      <w:rFonts w:ascii="Times New Roman" w:eastAsia="Times New Roman" w:hAnsi="Times New Roman"/>
      <w:color w:val="000000"/>
      <w:sz w:val="20"/>
      <w:szCs w:val="20"/>
    </w:rPr>
  </w:style>
  <w:style w:type="paragraph" w:customStyle="1" w:styleId="OmniPage57">
    <w:name w:val="OmniPage #57"/>
    <w:basedOn w:val="Normal"/>
    <w:rsid w:val="00FC5556"/>
    <w:rPr>
      <w:rFonts w:ascii="Times New Roman" w:eastAsia="Times New Roman" w:hAnsi="Times New Roman"/>
      <w:color w:val="000000"/>
      <w:sz w:val="20"/>
      <w:szCs w:val="20"/>
    </w:rPr>
  </w:style>
  <w:style w:type="paragraph" w:customStyle="1" w:styleId="OmniPage58">
    <w:name w:val="OmniPage #58"/>
    <w:basedOn w:val="Normal"/>
    <w:rsid w:val="00FC5556"/>
    <w:rPr>
      <w:rFonts w:ascii="Times New Roman" w:eastAsia="Times New Roman" w:hAnsi="Times New Roman"/>
      <w:color w:val="000000"/>
      <w:sz w:val="20"/>
      <w:szCs w:val="20"/>
    </w:rPr>
  </w:style>
  <w:style w:type="paragraph" w:customStyle="1" w:styleId="OmniPage59">
    <w:name w:val="OmniPage #59"/>
    <w:basedOn w:val="Normal"/>
    <w:rsid w:val="00FC5556"/>
    <w:rPr>
      <w:rFonts w:ascii="Times New Roman" w:eastAsia="Times New Roman" w:hAnsi="Times New Roman"/>
      <w:color w:val="000000"/>
      <w:sz w:val="20"/>
      <w:szCs w:val="20"/>
    </w:rPr>
  </w:style>
  <w:style w:type="paragraph" w:customStyle="1" w:styleId="OmniPage60">
    <w:name w:val="OmniPage #60"/>
    <w:basedOn w:val="Normal"/>
    <w:rsid w:val="00FC5556"/>
    <w:rPr>
      <w:rFonts w:ascii="Times New Roman" w:eastAsia="Times New Roman" w:hAnsi="Times New Roman"/>
      <w:color w:val="000000"/>
      <w:sz w:val="20"/>
      <w:szCs w:val="20"/>
    </w:rPr>
  </w:style>
  <w:style w:type="paragraph" w:customStyle="1" w:styleId="OmniPage61">
    <w:name w:val="OmniPage #61"/>
    <w:basedOn w:val="Normal"/>
    <w:rsid w:val="00FC5556"/>
    <w:rPr>
      <w:rFonts w:ascii="Times New Roman" w:eastAsia="Times New Roman" w:hAnsi="Times New Roman"/>
      <w:color w:val="000000"/>
      <w:sz w:val="20"/>
      <w:szCs w:val="20"/>
    </w:rPr>
  </w:style>
  <w:style w:type="paragraph" w:customStyle="1" w:styleId="OmniPage62">
    <w:name w:val="OmniPage #62"/>
    <w:basedOn w:val="Normal"/>
    <w:rsid w:val="00FC5556"/>
    <w:rPr>
      <w:rFonts w:ascii="Times New Roman" w:eastAsia="Times New Roman" w:hAnsi="Times New Roman"/>
      <w:color w:val="000000"/>
      <w:sz w:val="20"/>
      <w:szCs w:val="20"/>
    </w:rPr>
  </w:style>
  <w:style w:type="paragraph" w:customStyle="1" w:styleId="OmniPage63">
    <w:name w:val="OmniPage #63"/>
    <w:basedOn w:val="Normal"/>
    <w:rsid w:val="00FC5556"/>
    <w:rPr>
      <w:rFonts w:ascii="Times New Roman" w:eastAsia="Times New Roman" w:hAnsi="Times New Roman"/>
      <w:color w:val="000000"/>
      <w:sz w:val="20"/>
      <w:szCs w:val="20"/>
    </w:rPr>
  </w:style>
  <w:style w:type="paragraph" w:customStyle="1" w:styleId="OmniPage64">
    <w:name w:val="OmniPage #64"/>
    <w:basedOn w:val="Normal"/>
    <w:rsid w:val="00FC5556"/>
    <w:rPr>
      <w:rFonts w:ascii="Times New Roman" w:eastAsia="Times New Roman" w:hAnsi="Times New Roman"/>
      <w:color w:val="000000"/>
      <w:sz w:val="20"/>
      <w:szCs w:val="20"/>
    </w:rPr>
  </w:style>
  <w:style w:type="paragraph" w:customStyle="1" w:styleId="OmniPage65">
    <w:name w:val="OmniPage #65"/>
    <w:basedOn w:val="Normal"/>
    <w:rsid w:val="00FC5556"/>
    <w:rPr>
      <w:rFonts w:ascii="Times New Roman" w:eastAsia="Times New Roman" w:hAnsi="Times New Roman"/>
      <w:color w:val="000000"/>
      <w:sz w:val="20"/>
      <w:szCs w:val="20"/>
    </w:rPr>
  </w:style>
  <w:style w:type="paragraph" w:customStyle="1" w:styleId="OmniPage66">
    <w:name w:val="OmniPage #66"/>
    <w:basedOn w:val="Normal"/>
    <w:rsid w:val="00FC5556"/>
    <w:rPr>
      <w:rFonts w:ascii="Times New Roman" w:eastAsia="Times New Roman" w:hAnsi="Times New Roman"/>
      <w:color w:val="000000"/>
      <w:sz w:val="20"/>
      <w:szCs w:val="20"/>
    </w:rPr>
  </w:style>
  <w:style w:type="paragraph" w:customStyle="1" w:styleId="OmniPage67">
    <w:name w:val="OmniPage #67"/>
    <w:basedOn w:val="Normal"/>
    <w:rsid w:val="00FC5556"/>
    <w:rPr>
      <w:rFonts w:ascii="Times New Roman" w:eastAsia="Times New Roman" w:hAnsi="Times New Roman"/>
      <w:color w:val="000000"/>
      <w:sz w:val="20"/>
      <w:szCs w:val="20"/>
    </w:rPr>
  </w:style>
  <w:style w:type="paragraph" w:customStyle="1" w:styleId="OmniPage68">
    <w:name w:val="OmniPage #68"/>
    <w:basedOn w:val="Normal"/>
    <w:rsid w:val="00FC5556"/>
    <w:rPr>
      <w:rFonts w:ascii="Times New Roman" w:eastAsia="Times New Roman" w:hAnsi="Times New Roman"/>
      <w:color w:val="000000"/>
      <w:sz w:val="20"/>
      <w:szCs w:val="20"/>
    </w:rPr>
  </w:style>
  <w:style w:type="paragraph" w:customStyle="1" w:styleId="OmniPage69">
    <w:name w:val="OmniPage #69"/>
    <w:basedOn w:val="Normal"/>
    <w:rsid w:val="00FC5556"/>
    <w:rPr>
      <w:rFonts w:ascii="Times New Roman" w:eastAsia="Times New Roman" w:hAnsi="Times New Roman"/>
      <w:color w:val="000000"/>
      <w:sz w:val="20"/>
      <w:szCs w:val="20"/>
    </w:rPr>
  </w:style>
  <w:style w:type="paragraph" w:customStyle="1" w:styleId="OmniPage70">
    <w:name w:val="OmniPage #70"/>
    <w:basedOn w:val="Normal"/>
    <w:rsid w:val="00FC5556"/>
    <w:rPr>
      <w:rFonts w:ascii="Times New Roman" w:eastAsia="Times New Roman" w:hAnsi="Times New Roman"/>
      <w:color w:val="000000"/>
      <w:sz w:val="20"/>
      <w:szCs w:val="20"/>
    </w:rPr>
  </w:style>
  <w:style w:type="paragraph" w:customStyle="1" w:styleId="OmniPage71">
    <w:name w:val="OmniPage #71"/>
    <w:basedOn w:val="Normal"/>
    <w:rsid w:val="00FC5556"/>
    <w:rPr>
      <w:rFonts w:ascii="Times New Roman" w:eastAsia="Times New Roman" w:hAnsi="Times New Roman"/>
      <w:color w:val="000000"/>
      <w:sz w:val="20"/>
      <w:szCs w:val="20"/>
    </w:rPr>
  </w:style>
  <w:style w:type="table" w:customStyle="1" w:styleId="MediumGrid22">
    <w:name w:val="Medium Grid 22"/>
    <w:basedOn w:val="TableNormal"/>
    <w:uiPriority w:val="68"/>
    <w:rsid w:val="00FC5556"/>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C5556"/>
    <w:rPr>
      <w:rFonts w:ascii="Times New Roman" w:eastAsia="Times New Roman" w:hAnsi="Times New Roman" w:cs="Calibri"/>
      <w:sz w:val="16"/>
      <w:szCs w:val="20"/>
    </w:rPr>
  </w:style>
  <w:style w:type="character" w:customStyle="1" w:styleId="createby">
    <w:name w:val="createby"/>
    <w:rsid w:val="00FC5556"/>
  </w:style>
  <w:style w:type="character" w:customStyle="1" w:styleId="quote-right">
    <w:name w:val="quote-right"/>
    <w:rsid w:val="00FC5556"/>
  </w:style>
  <w:style w:type="character" w:customStyle="1" w:styleId="dropcap">
    <w:name w:val="dropcap"/>
    <w:rsid w:val="00FC5556"/>
  </w:style>
  <w:style w:type="character" w:customStyle="1" w:styleId="smallcase">
    <w:name w:val="smallcase"/>
    <w:rsid w:val="00FC5556"/>
  </w:style>
  <w:style w:type="character" w:customStyle="1" w:styleId="ft0">
    <w:name w:val="ft0"/>
    <w:rsid w:val="00FC5556"/>
  </w:style>
  <w:style w:type="character" w:customStyle="1" w:styleId="ft2">
    <w:name w:val="ft2"/>
    <w:rsid w:val="00FC5556"/>
  </w:style>
  <w:style w:type="character" w:customStyle="1" w:styleId="ft1">
    <w:name w:val="ft1"/>
    <w:rsid w:val="00FC5556"/>
  </w:style>
  <w:style w:type="character" w:customStyle="1" w:styleId="ft3">
    <w:name w:val="ft3"/>
    <w:rsid w:val="00FC5556"/>
  </w:style>
  <w:style w:type="character" w:customStyle="1" w:styleId="StyleTimesNewRoman12ptBold1">
    <w:name w:val="Style Times New Roman 12 pt Bold1"/>
    <w:rsid w:val="00FC5556"/>
    <w:rPr>
      <w:b/>
      <w:bCs/>
      <w:sz w:val="24"/>
    </w:rPr>
  </w:style>
  <w:style w:type="character" w:customStyle="1" w:styleId="UnderlinedChar2">
    <w:name w:val="Underlined Char2"/>
    <w:aliases w:val="Heading 4 Char2,body Char2"/>
    <w:qFormat/>
    <w:rsid w:val="00FC5556"/>
    <w:rPr>
      <w:rFonts w:eastAsia="MS Mincho"/>
      <w:szCs w:val="24"/>
      <w:u w:val="single"/>
      <w:lang w:val="en-US" w:eastAsia="ja-JP" w:bidi="ar-SA"/>
    </w:rPr>
  </w:style>
  <w:style w:type="character" w:customStyle="1" w:styleId="CircledChar2">
    <w:name w:val="Circled Char2"/>
    <w:rsid w:val="00FC5556"/>
    <w:rPr>
      <w:rFonts w:eastAsia="MS Mincho"/>
      <w:b/>
      <w:szCs w:val="24"/>
      <w:u w:val="single"/>
      <w:lang w:val="en-US" w:eastAsia="ja-JP" w:bidi="ar-SA"/>
    </w:rPr>
  </w:style>
  <w:style w:type="character" w:customStyle="1" w:styleId="SmallTextChar2">
    <w:name w:val="Small Text Char2"/>
    <w:rsid w:val="00FC5556"/>
    <w:rPr>
      <w:rFonts w:eastAsia="MS Mincho"/>
      <w:sz w:val="15"/>
      <w:szCs w:val="24"/>
      <w:lang w:val="en-US" w:eastAsia="ja-JP" w:bidi="ar-SA"/>
    </w:rPr>
  </w:style>
  <w:style w:type="character" w:customStyle="1" w:styleId="BoldandUnderlineCharCharCharCharChar1">
    <w:name w:val="Bold and Underline Char Char Char Char Char1"/>
    <w:rsid w:val="00FC5556"/>
    <w:rPr>
      <w:b/>
      <w:szCs w:val="24"/>
      <w:u w:val="single"/>
      <w:lang w:val="en-US" w:eastAsia="en-US" w:bidi="ar-SA"/>
    </w:rPr>
  </w:style>
  <w:style w:type="character" w:customStyle="1" w:styleId="SmallCardChar">
    <w:name w:val="Small Card Char"/>
    <w:rsid w:val="00FC5556"/>
    <w:rPr>
      <w:rFonts w:ascii="Palatino Linotype" w:eastAsia="Times New Roman" w:hAnsi="Palatino Linotype"/>
      <w:sz w:val="12"/>
      <w:szCs w:val="24"/>
    </w:rPr>
  </w:style>
  <w:style w:type="character" w:customStyle="1" w:styleId="StyleBoldUnderline10ptBold">
    <w:name w:val="Style Bold Underline + 10 pt Bold"/>
    <w:rsid w:val="00FC5556"/>
    <w:rPr>
      <w:b/>
      <w:bCs/>
      <w:sz w:val="20"/>
      <w:u w:val="thick"/>
    </w:rPr>
  </w:style>
  <w:style w:type="character" w:customStyle="1" w:styleId="separator">
    <w:name w:val="separator"/>
    <w:rsid w:val="00FC5556"/>
  </w:style>
  <w:style w:type="character" w:customStyle="1" w:styleId="PageHeaderChar">
    <w:name w:val="Page Header Char"/>
    <w:link w:val="PageHeader"/>
    <w:rsid w:val="00FC5556"/>
    <w:rPr>
      <w:rFonts w:ascii="Calibri" w:hAnsi="Calibri"/>
    </w:rPr>
  </w:style>
  <w:style w:type="paragraph" w:customStyle="1" w:styleId="NormalUnderline0">
    <w:name w:val="Normal + Underline"/>
    <w:basedOn w:val="Normal"/>
    <w:link w:val="NormalUnderlineChar0"/>
    <w:rsid w:val="00FC5556"/>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rsid w:val="00FC5556"/>
    <w:pPr>
      <w:ind w:left="720"/>
    </w:pPr>
    <w:rPr>
      <w:rFonts w:ascii="Times New Roman" w:eastAsia="Times New Roman" w:hAnsi="Times New Roman"/>
      <w:sz w:val="12"/>
    </w:rPr>
  </w:style>
  <w:style w:type="character" w:customStyle="1" w:styleId="NormalUnderlineChar0">
    <w:name w:val="Normal + Underline Char"/>
    <w:link w:val="NormalUnderline0"/>
    <w:rsid w:val="00FC5556"/>
    <w:rPr>
      <w:rFonts w:ascii="Times New Roman" w:eastAsia="Times New Roman" w:hAnsi="Times New Roman"/>
      <w:b/>
      <w:u w:val="single"/>
    </w:rPr>
  </w:style>
  <w:style w:type="character" w:customStyle="1" w:styleId="NormalNoUnderlineChar">
    <w:name w:val="Normal + No Underline Char"/>
    <w:link w:val="NormalNoUnderline"/>
    <w:rsid w:val="00FC5556"/>
    <w:rPr>
      <w:rFonts w:ascii="Times New Roman" w:eastAsia="Times New Roman" w:hAnsi="Times New Roman"/>
      <w:sz w:val="12"/>
    </w:rPr>
  </w:style>
  <w:style w:type="paragraph" w:customStyle="1" w:styleId="TagCite2">
    <w:name w:val="Tag Cite"/>
    <w:basedOn w:val="PageHeader"/>
    <w:link w:val="TagCiteChar3"/>
    <w:qFormat/>
    <w:rsid w:val="00FC5556"/>
    <w:rPr>
      <w:rFonts w:ascii="Arial Narrow" w:eastAsia="SimSun" w:hAnsi="Arial Narrow"/>
      <w:b/>
      <w:lang w:eastAsia="zh-CN"/>
    </w:rPr>
  </w:style>
  <w:style w:type="character" w:customStyle="1" w:styleId="TagCiteChar3">
    <w:name w:val="Tag Cite Char"/>
    <w:link w:val="TagCite2"/>
    <w:rsid w:val="00FC5556"/>
    <w:rPr>
      <w:rFonts w:ascii="Arial Narrow" w:eastAsia="SimSun" w:hAnsi="Arial Narrow"/>
      <w:b/>
      <w:lang w:eastAsia="zh-CN"/>
    </w:rPr>
  </w:style>
  <w:style w:type="character" w:customStyle="1" w:styleId="smalllink">
    <w:name w:val="smalllink"/>
    <w:rsid w:val="00FC5556"/>
  </w:style>
  <w:style w:type="character" w:customStyle="1" w:styleId="bighead1">
    <w:name w:val="bighead1"/>
    <w:rsid w:val="00FC5556"/>
    <w:rPr>
      <w:rFonts w:ascii="Verdana" w:hAnsi="Verdana" w:hint="default"/>
      <w:b/>
      <w:bCs/>
      <w:sz w:val="27"/>
      <w:szCs w:val="27"/>
    </w:rPr>
  </w:style>
  <w:style w:type="character" w:customStyle="1" w:styleId="Underline-WFU">
    <w:name w:val="Underline-WFU"/>
    <w:uiPriority w:val="1"/>
    <w:qFormat/>
    <w:rsid w:val="00FC5556"/>
    <w:rPr>
      <w:rFonts w:ascii="Cambria" w:hAnsi="Cambria"/>
      <w:sz w:val="21"/>
      <w:u w:val="single"/>
    </w:rPr>
  </w:style>
  <w:style w:type="paragraph" w:customStyle="1" w:styleId="Tiny-WFU">
    <w:name w:val="Tiny-WFU"/>
    <w:basedOn w:val="Normal"/>
    <w:qFormat/>
    <w:rsid w:val="00FC5556"/>
    <w:rPr>
      <w:rFonts w:ascii="Cambria" w:eastAsia="Malgun Gothic" w:hAnsi="Cambria"/>
      <w:sz w:val="12"/>
      <w:lang w:eastAsia="ko-KR"/>
    </w:rPr>
  </w:style>
  <w:style w:type="character" w:customStyle="1" w:styleId="b">
    <w:name w:val="b"/>
    <w:rsid w:val="00FC5556"/>
  </w:style>
  <w:style w:type="character" w:customStyle="1" w:styleId="CardTextCharChar">
    <w:name w:val="Card Text Char Char"/>
    <w:rsid w:val="00FC5556"/>
    <w:rPr>
      <w:rFonts w:ascii="Arial" w:hAnsi="Arial"/>
      <w:sz w:val="16"/>
      <w:szCs w:val="24"/>
    </w:rPr>
  </w:style>
  <w:style w:type="paragraph" w:customStyle="1" w:styleId="Indentation">
    <w:name w:val="Indentation"/>
    <w:basedOn w:val="Normal"/>
    <w:qFormat/>
    <w:rsid w:val="00FC5556"/>
    <w:pPr>
      <w:ind w:left="288" w:right="288"/>
    </w:pPr>
    <w:rPr>
      <w:rFonts w:ascii="Times New Roman" w:eastAsia="Calibri" w:hAnsi="Times New Roman"/>
    </w:rPr>
  </w:style>
  <w:style w:type="paragraph" w:customStyle="1" w:styleId="departments">
    <w:name w:val="departments"/>
    <w:basedOn w:val="Normal"/>
    <w:rsid w:val="00FC5556"/>
    <w:pPr>
      <w:spacing w:before="100" w:beforeAutospacing="1" w:after="100" w:afterAutospacing="1"/>
    </w:pPr>
    <w:rPr>
      <w:rFonts w:ascii="Times New Roman" w:eastAsia="Times New Roman" w:hAnsi="Times New Roman"/>
    </w:rPr>
  </w:style>
  <w:style w:type="character" w:customStyle="1" w:styleId="left-date1">
    <w:name w:val="left-date1"/>
    <w:rsid w:val="00FC5556"/>
    <w:rPr>
      <w:rFonts w:ascii="Verdana" w:hAnsi="Verdana" w:hint="default"/>
      <w:color w:val="666666"/>
      <w:sz w:val="14"/>
      <w:szCs w:val="14"/>
    </w:rPr>
  </w:style>
  <w:style w:type="character" w:customStyle="1" w:styleId="org">
    <w:name w:val="org"/>
    <w:basedOn w:val="DefaultParagraphFont"/>
    <w:rsid w:val="00FC5556"/>
  </w:style>
  <w:style w:type="paragraph" w:customStyle="1" w:styleId="seeall">
    <w:name w:val="seeall"/>
    <w:basedOn w:val="Normal"/>
    <w:rsid w:val="00FC5556"/>
    <w:pPr>
      <w:spacing w:before="100" w:beforeAutospacing="1" w:after="100" w:afterAutospacing="1"/>
    </w:pPr>
    <w:rPr>
      <w:rFonts w:ascii="Times New Roman" w:eastAsia="Times New Roman" w:hAnsi="Times New Roman" w:cs="Times New Roman"/>
    </w:rPr>
  </w:style>
  <w:style w:type="character" w:customStyle="1" w:styleId="list-comma">
    <w:name w:val="list-comma"/>
    <w:basedOn w:val="DefaultParagraphFont"/>
    <w:rsid w:val="00FC5556"/>
  </w:style>
  <w:style w:type="character" w:customStyle="1" w:styleId="livefyre-commentcount">
    <w:name w:val="livefyre-commentcount"/>
    <w:basedOn w:val="DefaultParagraphFont"/>
    <w:rsid w:val="00FC5556"/>
  </w:style>
  <w:style w:type="character" w:customStyle="1" w:styleId="rednegchange">
    <w:name w:val="red_neg_change"/>
    <w:basedOn w:val="DefaultParagraphFont"/>
    <w:rsid w:val="00FC5556"/>
  </w:style>
  <w:style w:type="character" w:customStyle="1" w:styleId="wsodqchgshow">
    <w:name w:val="wsodq_chgshow"/>
    <w:basedOn w:val="DefaultParagraphFont"/>
    <w:rsid w:val="00FC5556"/>
  </w:style>
  <w:style w:type="character" w:customStyle="1" w:styleId="greenposchange">
    <w:name w:val="green_pos_change"/>
    <w:basedOn w:val="DefaultParagraphFont"/>
    <w:rsid w:val="00FC5556"/>
  </w:style>
  <w:style w:type="paragraph" w:customStyle="1" w:styleId="image-caption">
    <w:name w:val="image-caption"/>
    <w:basedOn w:val="Normal"/>
    <w:rsid w:val="00FC5556"/>
    <w:pPr>
      <w:spacing w:before="100" w:beforeAutospacing="1" w:after="100" w:afterAutospacing="1"/>
    </w:pPr>
    <w:rPr>
      <w:rFonts w:ascii="Times New Roman" w:eastAsia="Times New Roman" w:hAnsi="Times New Roman" w:cs="Times New Roman"/>
    </w:rPr>
  </w:style>
  <w:style w:type="character" w:customStyle="1" w:styleId="image-credit">
    <w:name w:val="image-credit"/>
    <w:basedOn w:val="DefaultParagraphFont"/>
    <w:rsid w:val="00FC5556"/>
  </w:style>
  <w:style w:type="paragraph" w:customStyle="1" w:styleId="gascontcredit">
    <w:name w:val="gas_cont_credit"/>
    <w:basedOn w:val="Normal"/>
    <w:rsid w:val="00FC5556"/>
    <w:pPr>
      <w:spacing w:before="100" w:beforeAutospacing="1" w:after="100" w:afterAutospacing="1"/>
    </w:pPr>
    <w:rPr>
      <w:rFonts w:ascii="Times New Roman" w:eastAsia="Times New Roman" w:hAnsi="Times New Roman" w:cs="Times New Roman"/>
    </w:rPr>
  </w:style>
  <w:style w:type="character" w:customStyle="1" w:styleId="Heading2CharCharCharCharCharCharCharChar1">
    <w:name w:val="Heading 2 Char Char Char Char Char Char Char Char1"/>
    <w:aliases w:val="Heading 2 Char1 Char Char Char Char Char,Heading 2 Char Char Char Char Char Char Char Char"/>
    <w:rsid w:val="00FC5556"/>
    <w:rPr>
      <w:rFonts w:cs="Arial"/>
      <w:b/>
      <w:bCs/>
      <w:iCs/>
      <w:color w:val="000000"/>
      <w:szCs w:val="28"/>
      <w:lang w:val="en-US" w:eastAsia="en-US" w:bidi="ar-SA"/>
    </w:rPr>
  </w:style>
  <w:style w:type="character" w:customStyle="1" w:styleId="BoldandUnderlineChar6">
    <w:name w:val="Bold and Underline Char6"/>
    <w:basedOn w:val="DefaultParagraphFont"/>
    <w:rsid w:val="00FC5556"/>
    <w:rPr>
      <w:b/>
      <w:szCs w:val="24"/>
      <w:u w:val="single"/>
      <w:lang w:val="en-US" w:eastAsia="en-US" w:bidi="ar-SA"/>
    </w:rPr>
  </w:style>
  <w:style w:type="paragraph" w:customStyle="1" w:styleId="endarticle">
    <w:name w:val="endarticle"/>
    <w:basedOn w:val="Normal"/>
    <w:uiPriority w:val="99"/>
    <w:rsid w:val="00FC5556"/>
    <w:pPr>
      <w:spacing w:before="100" w:beforeAutospacing="1" w:after="100" w:afterAutospacing="1"/>
    </w:pPr>
    <w:rPr>
      <w:rFonts w:ascii="Times New Roman" w:eastAsia="Times New Roman" w:hAnsi="Times New Roman" w:cs="Times New Roman"/>
    </w:rPr>
  </w:style>
  <w:style w:type="paragraph" w:customStyle="1" w:styleId="a-body-text">
    <w:name w:val="a-body-text"/>
    <w:basedOn w:val="Normal"/>
    <w:uiPriority w:val="99"/>
    <w:rsid w:val="00FC5556"/>
    <w:pPr>
      <w:spacing w:before="100" w:beforeAutospacing="1" w:after="100" w:afterAutospacing="1"/>
    </w:pPr>
    <w:rPr>
      <w:rFonts w:ascii="Times New Roman" w:eastAsia="Times New Roman" w:hAnsi="Times New Roman" w:cs="Times New Roman"/>
    </w:rPr>
  </w:style>
  <w:style w:type="paragraph" w:customStyle="1" w:styleId="obgpara">
    <w:name w:val="obg_para"/>
    <w:basedOn w:val="Normal"/>
    <w:uiPriority w:val="99"/>
    <w:rsid w:val="00FC5556"/>
    <w:pPr>
      <w:spacing w:before="100" w:beforeAutospacing="1" w:after="100" w:afterAutospacing="1"/>
    </w:pPr>
    <w:rPr>
      <w:rFonts w:ascii="Times New Roman" w:eastAsia="Times New Roman" w:hAnsi="Times New Roman" w:cs="Times New Roman"/>
    </w:rPr>
  </w:style>
  <w:style w:type="character" w:customStyle="1" w:styleId="StyleUnderlineChar11pt3Char">
    <w:name w:val="Style Underline Char + 11 pt3 Char"/>
    <w:link w:val="StyleUnderlineChar11pt3"/>
    <w:locked/>
    <w:rsid w:val="00FC5556"/>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FC5556"/>
    <w:rPr>
      <w:rFonts w:ascii="Georgia" w:eastAsia="Calibri" w:hAnsi="Georgia" w:cs="Calibri"/>
      <w:u w:val="single"/>
    </w:rPr>
  </w:style>
  <w:style w:type="character" w:customStyle="1" w:styleId="StyleUnderlineChar11ptBold3Char">
    <w:name w:val="Style Underline Char + 11 pt Bold3 Char"/>
    <w:link w:val="StyleUnderlineChar11ptBold3"/>
    <w:locked/>
    <w:rsid w:val="00FC5556"/>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FC5556"/>
    <w:rPr>
      <w:rFonts w:ascii="Georgia" w:eastAsia="Calibri" w:hAnsi="Georgia" w:cs="Calibri"/>
      <w:b/>
      <w:bCs/>
      <w:u w:val="single"/>
    </w:rPr>
  </w:style>
  <w:style w:type="character" w:customStyle="1" w:styleId="caption4">
    <w:name w:val="caption4"/>
    <w:basedOn w:val="DefaultParagraphFont"/>
    <w:rsid w:val="00FC5556"/>
  </w:style>
  <w:style w:type="character" w:customStyle="1" w:styleId="field-content">
    <w:name w:val="field-content"/>
    <w:basedOn w:val="DefaultParagraphFont"/>
    <w:rsid w:val="00FC5556"/>
  </w:style>
  <w:style w:type="character" w:customStyle="1" w:styleId="honorific-prefix">
    <w:name w:val="honorific-prefix"/>
    <w:basedOn w:val="DefaultParagraphFont"/>
    <w:rsid w:val="00FC5556"/>
  </w:style>
  <w:style w:type="character" w:customStyle="1" w:styleId="given-name">
    <w:name w:val="given-name"/>
    <w:basedOn w:val="DefaultParagraphFont"/>
    <w:rsid w:val="00FC5556"/>
  </w:style>
  <w:style w:type="character" w:customStyle="1" w:styleId="family-name">
    <w:name w:val="family-name"/>
    <w:basedOn w:val="DefaultParagraphFont"/>
    <w:rsid w:val="00FC5556"/>
  </w:style>
  <w:style w:type="character" w:customStyle="1" w:styleId="chead">
    <w:name w:val="chead"/>
    <w:basedOn w:val="DefaultParagraphFont"/>
    <w:rsid w:val="00FC5556"/>
  </w:style>
  <w:style w:type="character" w:customStyle="1" w:styleId="obgcapsstart">
    <w:name w:val="obg_caps_start"/>
    <w:basedOn w:val="DefaultParagraphFont"/>
    <w:rsid w:val="00FC5556"/>
  </w:style>
  <w:style w:type="character" w:customStyle="1" w:styleId="underlinedCharChar0">
    <w:name w:val="underlined Char Char"/>
    <w:basedOn w:val="DefaultParagraphFont"/>
    <w:rsid w:val="00FC5556"/>
    <w:rPr>
      <w:rFonts w:ascii="Times New Roman" w:eastAsia="Times New Roman" w:hAnsi="Times New Roman" w:cs="Times New Roman"/>
      <w:sz w:val="20"/>
      <w:szCs w:val="20"/>
      <w:u w:val="single"/>
    </w:rPr>
  </w:style>
  <w:style w:type="paragraph" w:customStyle="1" w:styleId="Language">
    <w:name w:val="Language"/>
    <w:next w:val="Normal"/>
    <w:link w:val="LanguageChar"/>
    <w:rsid w:val="00FC5556"/>
    <w:pPr>
      <w:spacing w:after="0" w:line="240" w:lineRule="auto"/>
    </w:pPr>
    <w:rPr>
      <w:strike/>
      <w:sz w:val="16"/>
      <w:szCs w:val="16"/>
    </w:rPr>
  </w:style>
  <w:style w:type="paragraph" w:customStyle="1" w:styleId="Pa4">
    <w:name w:val="Pa4"/>
    <w:basedOn w:val="Normal"/>
    <w:next w:val="Normal"/>
    <w:rsid w:val="00FC5556"/>
    <w:pPr>
      <w:autoSpaceDE w:val="0"/>
      <w:autoSpaceDN w:val="0"/>
      <w:adjustRightInd w:val="0"/>
      <w:spacing w:line="181" w:lineRule="atLeast"/>
    </w:pPr>
    <w:rPr>
      <w:rFonts w:eastAsia="Times New Roman"/>
    </w:rPr>
  </w:style>
  <w:style w:type="character" w:customStyle="1" w:styleId="subheader">
    <w:name w:val="subheader"/>
    <w:basedOn w:val="DefaultParagraphFont"/>
    <w:rsid w:val="00FC5556"/>
  </w:style>
  <w:style w:type="paragraph" w:customStyle="1" w:styleId="attribution">
    <w:name w:val="attribution"/>
    <w:basedOn w:val="Normal"/>
    <w:rsid w:val="00FC5556"/>
    <w:pPr>
      <w:spacing w:before="100" w:beforeAutospacing="1" w:after="100" w:afterAutospacing="1"/>
    </w:pPr>
    <w:rPr>
      <w:rFonts w:eastAsia="Times New Roman"/>
    </w:rPr>
  </w:style>
  <w:style w:type="paragraph" w:customStyle="1" w:styleId="text-textbodyhoustontexttext-dateline">
    <w:name w:val="text-textbody houstontext text-dateline"/>
    <w:basedOn w:val="Normal"/>
    <w:rsid w:val="00FC5556"/>
    <w:pPr>
      <w:spacing w:before="100" w:beforeAutospacing="1" w:after="100" w:afterAutospacing="1"/>
    </w:pPr>
    <w:rPr>
      <w:rFonts w:eastAsia="Times New Roman"/>
    </w:rPr>
  </w:style>
  <w:style w:type="paragraph" w:customStyle="1" w:styleId="text-textbodyhoustontext">
    <w:name w:val="text-textbody houstontext"/>
    <w:basedOn w:val="Normal"/>
    <w:rsid w:val="00FC5556"/>
    <w:pPr>
      <w:spacing w:before="100" w:beforeAutospacing="1" w:after="100" w:afterAutospacing="1"/>
    </w:pPr>
    <w:rPr>
      <w:rFonts w:eastAsia="Times New Roman"/>
    </w:rPr>
  </w:style>
  <w:style w:type="character" w:customStyle="1" w:styleId="text2">
    <w:name w:val="text2"/>
    <w:basedOn w:val="DefaultParagraphFont"/>
    <w:rsid w:val="00FC5556"/>
  </w:style>
  <w:style w:type="paragraph" w:customStyle="1" w:styleId="msolistparagraph0">
    <w:name w:val="msolistparagraph"/>
    <w:basedOn w:val="Normal"/>
    <w:rsid w:val="00FC5556"/>
    <w:pPr>
      <w:spacing w:before="100" w:beforeAutospacing="1" w:after="100" w:afterAutospacing="1"/>
    </w:pPr>
    <w:rPr>
      <w:rFonts w:eastAsia="Times New Roman"/>
    </w:rPr>
  </w:style>
  <w:style w:type="paragraph" w:customStyle="1" w:styleId="msolistparagraphcxsplast">
    <w:name w:val="msolistparagraphcxsplast"/>
    <w:basedOn w:val="Normal"/>
    <w:rsid w:val="00FC5556"/>
    <w:pPr>
      <w:spacing w:before="100" w:beforeAutospacing="1" w:after="100" w:afterAutospacing="1"/>
    </w:pPr>
    <w:rPr>
      <w:rFonts w:eastAsia="Times New Roman"/>
    </w:rPr>
  </w:style>
  <w:style w:type="character" w:customStyle="1" w:styleId="pmtermsel">
    <w:name w:val="pmtermsel"/>
    <w:basedOn w:val="DefaultParagraphFont"/>
    <w:rsid w:val="00FC5556"/>
  </w:style>
  <w:style w:type="character" w:customStyle="1" w:styleId="StyleUnderlineChar2CharChar11pt">
    <w:name w:val="Style Underline Char2 Char Char + 11 pt"/>
    <w:basedOn w:val="Style11pt"/>
    <w:rsid w:val="00FC5556"/>
    <w:rPr>
      <w:rFonts w:ascii="Times New Roman" w:hAnsi="Times New Roman"/>
      <w:sz w:val="20"/>
      <w:u w:val="single"/>
    </w:rPr>
  </w:style>
  <w:style w:type="character" w:customStyle="1" w:styleId="StyleStyleBoldUnderline11pt">
    <w:name w:val="Style Style Bold Underline + 11 pt"/>
    <w:basedOn w:val="DefaultParagraphFont"/>
    <w:rsid w:val="00FC5556"/>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rsid w:val="00FC5556"/>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FC5556"/>
    <w:rPr>
      <w:rFonts w:ascii="Calibri" w:eastAsia="SimSun" w:hAnsi="Calibri"/>
      <w:b/>
      <w:bCs/>
      <w:sz w:val="20"/>
      <w:szCs w:val="24"/>
      <w:u w:val="single"/>
      <w:lang w:eastAsia="zh-CN"/>
    </w:rPr>
  </w:style>
  <w:style w:type="character" w:customStyle="1" w:styleId="Styleunderline11pt">
    <w:name w:val="Style underline + 11 pt"/>
    <w:basedOn w:val="underline"/>
    <w:rsid w:val="00FC5556"/>
    <w:rPr>
      <w:rFonts w:ascii="Times New Roman" w:hAnsi="Times New Roman"/>
      <w:b w:val="0"/>
      <w:sz w:val="20"/>
      <w:u w:val="single"/>
      <w:lang w:val="en-US" w:eastAsia="en-US" w:bidi="ar-SA"/>
    </w:rPr>
  </w:style>
  <w:style w:type="character" w:customStyle="1" w:styleId="Styleunderline11ptBold">
    <w:name w:val="Style underline + 11 pt Bold"/>
    <w:basedOn w:val="underline"/>
    <w:rsid w:val="00FC5556"/>
    <w:rPr>
      <w:rFonts w:ascii="Times New Roman" w:hAnsi="Times New Roman"/>
      <w:b/>
      <w:bCs/>
      <w:sz w:val="20"/>
      <w:u w:val="single"/>
      <w:lang w:val="en-US" w:eastAsia="en-US" w:bidi="ar-SA"/>
    </w:rPr>
  </w:style>
  <w:style w:type="paragraph" w:customStyle="1" w:styleId="StyleStyle49pt10">
    <w:name w:val="Style Style4 + 9 pt10"/>
    <w:basedOn w:val="Style4"/>
    <w:link w:val="StyleStyle49pt10Char"/>
    <w:rsid w:val="00FC5556"/>
    <w:rPr>
      <w:sz w:val="20"/>
      <w:lang w:eastAsia="zh-CN"/>
    </w:rPr>
  </w:style>
  <w:style w:type="character" w:customStyle="1" w:styleId="StyleStyle49pt10Char">
    <w:name w:val="Style Style4 + 9 pt10 Char"/>
    <w:basedOn w:val="Style4Char"/>
    <w:link w:val="StyleStyle49pt10"/>
    <w:rsid w:val="00FC5556"/>
    <w:rPr>
      <w:rFonts w:ascii="Calibri" w:eastAsia="Times New Roman" w:hAnsi="Calibri"/>
      <w:sz w:val="20"/>
      <w:szCs w:val="24"/>
      <w:u w:val="single"/>
      <w:lang w:eastAsia="zh-CN"/>
    </w:rPr>
  </w:style>
  <w:style w:type="paragraph" w:customStyle="1" w:styleId="StyleStyle49ptBold7">
    <w:name w:val="Style Style4 + 9 pt Bold7"/>
    <w:basedOn w:val="Style4"/>
    <w:link w:val="StyleStyle49ptBold7Char"/>
    <w:rsid w:val="00FC5556"/>
    <w:rPr>
      <w:b/>
      <w:bCs/>
      <w:sz w:val="20"/>
      <w:lang w:eastAsia="zh-CN"/>
    </w:rPr>
  </w:style>
  <w:style w:type="character" w:customStyle="1" w:styleId="StyleStyle49ptBold7Char">
    <w:name w:val="Style Style4 + 9 pt Bold7 Char"/>
    <w:basedOn w:val="Style4Char"/>
    <w:link w:val="StyleStyle49ptBold7"/>
    <w:rsid w:val="00FC5556"/>
    <w:rPr>
      <w:rFonts w:ascii="Calibri" w:eastAsia="Times New Roman" w:hAnsi="Calibri"/>
      <w:b/>
      <w:bCs/>
      <w:sz w:val="20"/>
      <w:szCs w:val="24"/>
      <w:u w:val="single"/>
      <w:lang w:eastAsia="zh-CN"/>
    </w:rPr>
  </w:style>
  <w:style w:type="character" w:customStyle="1" w:styleId="StyleUnderlineChar9pt">
    <w:name w:val="Style Underline Char + 9 pt"/>
    <w:basedOn w:val="DefaultParagraphFont"/>
    <w:rsid w:val="00FC5556"/>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FC5556"/>
    <w:rPr>
      <w:rFonts w:ascii="Times New Roman" w:hAnsi="Times New Roman"/>
      <w:b/>
      <w:bCs/>
      <w:sz w:val="20"/>
      <w:u w:val="single"/>
      <w:lang w:val="en-US" w:eastAsia="en-US" w:bidi="ar-SA"/>
    </w:rPr>
  </w:style>
  <w:style w:type="character" w:customStyle="1" w:styleId="articlehead2">
    <w:name w:val="articlehead2"/>
    <w:basedOn w:val="DefaultParagraphFont"/>
    <w:rsid w:val="00FC5556"/>
  </w:style>
  <w:style w:type="character" w:customStyle="1" w:styleId="pronset">
    <w:name w:val="pronset"/>
    <w:basedOn w:val="DefaultParagraphFont"/>
    <w:rsid w:val="00FC5556"/>
  </w:style>
  <w:style w:type="character" w:customStyle="1" w:styleId="showipapr">
    <w:name w:val="show_ipapr"/>
    <w:basedOn w:val="DefaultParagraphFont"/>
    <w:rsid w:val="00FC5556"/>
  </w:style>
  <w:style w:type="character" w:customStyle="1" w:styleId="prondelim">
    <w:name w:val="prondelim"/>
    <w:basedOn w:val="DefaultParagraphFont"/>
    <w:rsid w:val="00FC5556"/>
  </w:style>
  <w:style w:type="character" w:customStyle="1" w:styleId="pron">
    <w:name w:val="pron"/>
    <w:basedOn w:val="DefaultParagraphFont"/>
    <w:rsid w:val="00FC5556"/>
  </w:style>
  <w:style w:type="character" w:customStyle="1" w:styleId="prontoggle">
    <w:name w:val="pron_toggle"/>
    <w:basedOn w:val="DefaultParagraphFont"/>
    <w:rsid w:val="00FC5556"/>
  </w:style>
  <w:style w:type="character" w:customStyle="1" w:styleId="showspellpr">
    <w:name w:val="show_spellpr"/>
    <w:basedOn w:val="DefaultParagraphFont"/>
    <w:rsid w:val="00FC5556"/>
  </w:style>
  <w:style w:type="character" w:customStyle="1" w:styleId="boldface">
    <w:name w:val="boldface"/>
    <w:basedOn w:val="DefaultParagraphFont"/>
    <w:rsid w:val="00FC5556"/>
  </w:style>
  <w:style w:type="character" w:customStyle="1" w:styleId="secondary-bf">
    <w:name w:val="secondary-bf"/>
    <w:basedOn w:val="DefaultParagraphFont"/>
    <w:rsid w:val="00FC5556"/>
  </w:style>
  <w:style w:type="character" w:customStyle="1" w:styleId="dnindex">
    <w:name w:val="dnindex"/>
    <w:basedOn w:val="DefaultParagraphFont"/>
    <w:rsid w:val="00FC5556"/>
  </w:style>
  <w:style w:type="character" w:customStyle="1" w:styleId="Styleterm111ptUnderline">
    <w:name w:val="Style term1 + 11 pt Underline"/>
    <w:basedOn w:val="term1"/>
    <w:rsid w:val="00FC5556"/>
    <w:rPr>
      <w:b/>
      <w:bCs/>
      <w:sz w:val="20"/>
      <w:u w:val="single"/>
    </w:rPr>
  </w:style>
  <w:style w:type="paragraph" w:customStyle="1" w:styleId="StyleMinimizedTextArialNarrow10pt">
    <w:name w:val="Style Minimized Text + Arial Narrow 10 pt"/>
    <w:basedOn w:val="MinimizedText"/>
    <w:link w:val="StyleMinimizedTextArialNarrow10ptChar"/>
    <w:rsid w:val="00FC5556"/>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FC5556"/>
    <w:rPr>
      <w:rFonts w:ascii="Calibri" w:eastAsia="Times New Roman" w:hAnsi="Calibri"/>
      <w:sz w:val="20"/>
    </w:rPr>
  </w:style>
  <w:style w:type="paragraph" w:customStyle="1" w:styleId="StyleStyle49pt3">
    <w:name w:val="Style Style4 + 9 pt3"/>
    <w:basedOn w:val="Style4"/>
    <w:link w:val="StyleStyle49pt3Char"/>
    <w:rsid w:val="00FC5556"/>
    <w:rPr>
      <w:sz w:val="20"/>
      <w:lang w:eastAsia="zh-CN"/>
    </w:rPr>
  </w:style>
  <w:style w:type="character" w:customStyle="1" w:styleId="StyleStyle49pt3Char">
    <w:name w:val="Style Style4 + 9 pt3 Char"/>
    <w:basedOn w:val="Style4Char"/>
    <w:link w:val="StyleStyle49pt3"/>
    <w:rsid w:val="00FC5556"/>
    <w:rPr>
      <w:rFonts w:ascii="Calibri" w:eastAsia="Times New Roman" w:hAnsi="Calibri"/>
      <w:sz w:val="20"/>
      <w:szCs w:val="24"/>
      <w:u w:val="single"/>
      <w:lang w:eastAsia="zh-CN"/>
    </w:rPr>
  </w:style>
  <w:style w:type="paragraph" w:customStyle="1" w:styleId="StyleStyle49ptBold3">
    <w:name w:val="Style Style4 + 9 pt Bold3"/>
    <w:basedOn w:val="Style4"/>
    <w:link w:val="StyleStyle49ptBold3Char"/>
    <w:qFormat/>
    <w:rsid w:val="00FC5556"/>
    <w:rPr>
      <w:b/>
      <w:bCs/>
      <w:sz w:val="20"/>
      <w:lang w:eastAsia="zh-CN"/>
    </w:rPr>
  </w:style>
  <w:style w:type="character" w:customStyle="1" w:styleId="StyleStyle49ptBold3Char">
    <w:name w:val="Style Style4 + 9 pt Bold3 Char"/>
    <w:basedOn w:val="Style4Char"/>
    <w:link w:val="StyleStyle49ptBold3"/>
    <w:rsid w:val="00FC5556"/>
    <w:rPr>
      <w:rFonts w:ascii="Calibri" w:eastAsia="Times New Roman" w:hAnsi="Calibri"/>
      <w:b/>
      <w:bCs/>
      <w:sz w:val="20"/>
      <w:szCs w:val="24"/>
      <w:u w:val="single"/>
      <w:lang w:eastAsia="zh-CN"/>
    </w:rPr>
  </w:style>
  <w:style w:type="character" w:customStyle="1" w:styleId="Style9ptUnderline6">
    <w:name w:val="Style 9 pt Underline6"/>
    <w:basedOn w:val="DefaultParagraphFont"/>
    <w:rsid w:val="00FC5556"/>
    <w:rPr>
      <w:sz w:val="20"/>
      <w:u w:val="single"/>
    </w:rPr>
  </w:style>
  <w:style w:type="character" w:customStyle="1" w:styleId="ct-with-fmlt">
    <w:name w:val="ct-with-fmlt"/>
    <w:basedOn w:val="DefaultParagraphFont"/>
    <w:rsid w:val="00FC5556"/>
  </w:style>
  <w:style w:type="character" w:customStyle="1" w:styleId="althead">
    <w:name w:val="althead"/>
    <w:basedOn w:val="DefaultParagraphFont"/>
    <w:rsid w:val="00FC5556"/>
  </w:style>
  <w:style w:type="character" w:customStyle="1" w:styleId="arbd1">
    <w:name w:val="arbd1"/>
    <w:basedOn w:val="DefaultParagraphFont"/>
    <w:rsid w:val="00FC5556"/>
  </w:style>
  <w:style w:type="character" w:customStyle="1" w:styleId="unx">
    <w:name w:val="unx"/>
    <w:basedOn w:val="DefaultParagraphFont"/>
    <w:rsid w:val="00FC5556"/>
  </w:style>
  <w:style w:type="character" w:customStyle="1" w:styleId="lrdctph">
    <w:name w:val="lr_dct_ph"/>
    <w:basedOn w:val="DefaultParagraphFont"/>
    <w:rsid w:val="00FC5556"/>
  </w:style>
  <w:style w:type="paragraph" w:customStyle="1" w:styleId="CardT1">
    <w:name w:val="CardT1"/>
    <w:basedOn w:val="Normal"/>
    <w:link w:val="CardT1Char"/>
    <w:qFormat/>
    <w:rsid w:val="00FC5556"/>
    <w:pPr>
      <w:jc w:val="both"/>
    </w:pPr>
    <w:rPr>
      <w:rFonts w:ascii="Arial" w:eastAsia="Calibri" w:hAnsi="Arial" w:cs="Arial"/>
      <w:kern w:val="2"/>
      <w:sz w:val="14"/>
      <w:szCs w:val="14"/>
      <w:lang w:eastAsia="zh-TW"/>
    </w:rPr>
  </w:style>
  <w:style w:type="character" w:customStyle="1" w:styleId="CardT1Char">
    <w:name w:val="CardT1 Char"/>
    <w:link w:val="CardT1"/>
    <w:rsid w:val="00FC5556"/>
    <w:rPr>
      <w:rFonts w:ascii="Arial" w:eastAsia="Calibri" w:hAnsi="Arial" w:cs="Arial"/>
      <w:kern w:val="2"/>
      <w:sz w:val="14"/>
      <w:szCs w:val="14"/>
      <w:lang w:eastAsia="zh-TW"/>
    </w:rPr>
  </w:style>
  <w:style w:type="character" w:customStyle="1" w:styleId="CardCite1">
    <w:name w:val="CardCite1"/>
    <w:qFormat/>
    <w:rsid w:val="00FC5556"/>
    <w:rPr>
      <w:rFonts w:ascii="Times New Roman" w:hAnsi="Times New Roman"/>
      <w:b/>
      <w:sz w:val="22"/>
      <w:szCs w:val="22"/>
      <w:u w:val="single"/>
      <w:lang w:val="en-US" w:eastAsia="en-US" w:bidi="ar-SA"/>
    </w:rPr>
  </w:style>
  <w:style w:type="character" w:customStyle="1" w:styleId="BoxX2">
    <w:name w:val="BoxX2"/>
    <w:qFormat/>
    <w:rsid w:val="00FC5556"/>
    <w:rPr>
      <w:rFonts w:ascii="Times New Roman" w:hAnsi="Times New Roman"/>
      <w:b/>
      <w:sz w:val="22"/>
      <w:u w:val="single"/>
      <w:bdr w:val="single" w:sz="4" w:space="0" w:color="auto"/>
    </w:rPr>
  </w:style>
  <w:style w:type="character" w:customStyle="1" w:styleId="StyleUnderlineBold">
    <w:name w:val="Style Underline + Bold"/>
    <w:rsid w:val="00FC5556"/>
    <w:rPr>
      <w:b/>
      <w:bCs/>
      <w:u w:val="single"/>
    </w:rPr>
  </w:style>
  <w:style w:type="character" w:customStyle="1" w:styleId="A-Underlining">
    <w:name w:val="A-Underlining"/>
    <w:basedOn w:val="DefaultParagraphFont"/>
    <w:rsid w:val="00FC5556"/>
    <w:rPr>
      <w:rFonts w:ascii="Garamond" w:hAnsi="Garamond"/>
      <w:color w:val="auto"/>
      <w:sz w:val="24"/>
      <w:u w:val="single"/>
    </w:rPr>
  </w:style>
  <w:style w:type="paragraph" w:customStyle="1" w:styleId="B-TagCite">
    <w:name w:val="B-TagCite"/>
    <w:rsid w:val="00FC555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ewsmain">
    <w:name w:val="news_main"/>
    <w:basedOn w:val="DefaultParagraphFont"/>
    <w:rsid w:val="00FC5556"/>
  </w:style>
  <w:style w:type="character" w:customStyle="1" w:styleId="articletitle0">
    <w:name w:val="articletitle"/>
    <w:rsid w:val="00FC5556"/>
    <w:rPr>
      <w:rFonts w:cs="Times New Roman"/>
    </w:rPr>
  </w:style>
  <w:style w:type="character" w:customStyle="1" w:styleId="6pointChar">
    <w:name w:val="6 point Char"/>
    <w:rsid w:val="00FC5556"/>
    <w:rPr>
      <w:rFonts w:cs="Times New Roman"/>
      <w:sz w:val="12"/>
      <w:lang w:val="en-US" w:eastAsia="en-US"/>
    </w:rPr>
  </w:style>
  <w:style w:type="character" w:customStyle="1" w:styleId="tagciteChar4">
    <w:name w:val="tag/cite Char"/>
    <w:basedOn w:val="DefaultParagraphFont"/>
    <w:rsid w:val="00FC5556"/>
    <w:rPr>
      <w:b/>
      <w:sz w:val="24"/>
      <w:lang w:val="en-US" w:eastAsia="en-US" w:bidi="ar-SA"/>
    </w:rPr>
  </w:style>
  <w:style w:type="character" w:customStyle="1" w:styleId="person-name">
    <w:name w:val="person-name"/>
    <w:basedOn w:val="DefaultParagraphFont"/>
    <w:rsid w:val="00FC5556"/>
  </w:style>
  <w:style w:type="paragraph" w:customStyle="1" w:styleId="TxBr41p1">
    <w:name w:val="TxBr_41p1"/>
    <w:basedOn w:val="Normal"/>
    <w:rsid w:val="00FC5556"/>
    <w:pPr>
      <w:tabs>
        <w:tab w:val="left" w:pos="204"/>
      </w:tabs>
      <w:autoSpaceDE w:val="0"/>
      <w:autoSpaceDN w:val="0"/>
      <w:adjustRightInd w:val="0"/>
      <w:spacing w:line="238" w:lineRule="atLeast"/>
      <w:jc w:val="both"/>
    </w:pPr>
    <w:rPr>
      <w:rFonts w:ascii="Times New Roman" w:eastAsia="Times New Roman" w:hAnsi="Times New Roman" w:cs="Times New Roman"/>
    </w:rPr>
  </w:style>
  <w:style w:type="character" w:customStyle="1" w:styleId="BlockTitleCharChar">
    <w:name w:val="Block Title Char Char"/>
    <w:rsid w:val="00FC5556"/>
    <w:rPr>
      <w:rFonts w:ascii="Georgia" w:eastAsia="Times New Roman" w:hAnsi="Georgia" w:cs="Arial" w:hint="default"/>
      <w:b/>
      <w:bCs/>
      <w:kern w:val="32"/>
      <w:sz w:val="28"/>
      <w:szCs w:val="32"/>
    </w:rPr>
  </w:style>
  <w:style w:type="character" w:customStyle="1" w:styleId="style3Char0">
    <w:name w:val="style 3 Char"/>
    <w:rsid w:val="00FC5556"/>
    <w:rPr>
      <w:sz w:val="18"/>
      <w:szCs w:val="24"/>
      <w:lang w:val="en-US" w:eastAsia="en-US" w:bidi="ar-SA"/>
    </w:rPr>
  </w:style>
  <w:style w:type="paragraph" w:customStyle="1" w:styleId="003Cite">
    <w:name w:val="003Cite"/>
    <w:basedOn w:val="Normal"/>
    <w:qFormat/>
    <w:rsid w:val="00FC555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C5556"/>
    <w:pPr>
      <w:jc w:val="both"/>
    </w:pPr>
    <w:rPr>
      <w:b/>
      <w:color w:val="000000"/>
      <w:u w:val="single"/>
    </w:rPr>
  </w:style>
  <w:style w:type="character" w:customStyle="1" w:styleId="NormalBoldChar">
    <w:name w:val="Normal + Bold Char"/>
    <w:aliases w:val="Double Underline Char"/>
    <w:basedOn w:val="DefaultParagraphFont"/>
    <w:link w:val="NormalBold"/>
    <w:rsid w:val="00FC5556"/>
    <w:rPr>
      <w:rFonts w:ascii="Calibri" w:hAnsi="Calibri"/>
      <w:b/>
      <w:color w:val="000000"/>
      <w:u w:val="single"/>
    </w:rPr>
  </w:style>
  <w:style w:type="character" w:customStyle="1" w:styleId="StyleBold1">
    <w:name w:val="Style Bold1"/>
    <w:rsid w:val="00FC5556"/>
    <w:rPr>
      <w:rFonts w:ascii="Georgia" w:hAnsi="Georgia"/>
      <w:b/>
      <w:bCs/>
      <w:sz w:val="22"/>
    </w:rPr>
  </w:style>
  <w:style w:type="character" w:customStyle="1" w:styleId="BlockHeadingsChar1">
    <w:name w:val="Block Headings Char1"/>
    <w:rsid w:val="00FC5556"/>
    <w:rPr>
      <w:b/>
      <w:caps/>
    </w:rPr>
  </w:style>
  <w:style w:type="character" w:customStyle="1" w:styleId="CARDChar2">
    <w:name w:val="CARD Char"/>
    <w:link w:val="CARD0"/>
    <w:rsid w:val="00FC5556"/>
    <w:rPr>
      <w:rFonts w:ascii="Calibri" w:hAnsi="Calibri"/>
    </w:rPr>
  </w:style>
  <w:style w:type="character" w:customStyle="1" w:styleId="FontStyle170">
    <w:name w:val="Font Style170"/>
    <w:uiPriority w:val="99"/>
    <w:rsid w:val="00FC5556"/>
    <w:rPr>
      <w:rFonts w:ascii="Bookman Old Style" w:hAnsi="Bookman Old Style" w:cs="Bookman Old Style"/>
      <w:sz w:val="16"/>
      <w:szCs w:val="16"/>
    </w:rPr>
  </w:style>
  <w:style w:type="character" w:customStyle="1" w:styleId="FontStyle15">
    <w:name w:val="Font Style15"/>
    <w:uiPriority w:val="99"/>
    <w:rsid w:val="00FC5556"/>
    <w:rPr>
      <w:rFonts w:ascii="Book Antiqua" w:hAnsi="Book Antiqua" w:cs="Book Antiqua"/>
      <w:b/>
      <w:bCs/>
      <w:spacing w:val="10"/>
      <w:sz w:val="16"/>
      <w:szCs w:val="16"/>
    </w:rPr>
  </w:style>
  <w:style w:type="character" w:customStyle="1" w:styleId="FontStyle17">
    <w:name w:val="Font Style17"/>
    <w:uiPriority w:val="99"/>
    <w:rsid w:val="00FC5556"/>
    <w:rPr>
      <w:rFonts w:ascii="Book Antiqua" w:hAnsi="Book Antiqua" w:cs="Book Antiqua"/>
      <w:i/>
      <w:iCs/>
      <w:spacing w:val="10"/>
      <w:sz w:val="22"/>
      <w:szCs w:val="22"/>
    </w:rPr>
  </w:style>
  <w:style w:type="character" w:customStyle="1" w:styleId="label">
    <w:name w:val="label"/>
    <w:rsid w:val="00FC5556"/>
  </w:style>
  <w:style w:type="character" w:customStyle="1" w:styleId="articoloinside">
    <w:name w:val="articolo_inside"/>
    <w:rsid w:val="00FC5556"/>
  </w:style>
  <w:style w:type="paragraph" w:customStyle="1" w:styleId="pagetools">
    <w:name w:val="pagetools"/>
    <w:basedOn w:val="Normal"/>
    <w:rsid w:val="00FC5556"/>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FC5556"/>
  </w:style>
  <w:style w:type="character" w:customStyle="1" w:styleId="company">
    <w:name w:val="company"/>
    <w:basedOn w:val="DefaultParagraphFont"/>
    <w:rsid w:val="00FC5556"/>
  </w:style>
  <w:style w:type="character" w:customStyle="1" w:styleId="publisher">
    <w:name w:val="publisher"/>
    <w:basedOn w:val="DefaultParagraphFont"/>
    <w:rsid w:val="00FC5556"/>
  </w:style>
  <w:style w:type="character" w:customStyle="1" w:styleId="pubyear">
    <w:name w:val="pubyear"/>
    <w:basedOn w:val="DefaultParagraphFont"/>
    <w:rsid w:val="00FC5556"/>
  </w:style>
  <w:style w:type="character" w:customStyle="1" w:styleId="pubcity">
    <w:name w:val="pubcity"/>
    <w:basedOn w:val="DefaultParagraphFont"/>
    <w:rsid w:val="00FC5556"/>
  </w:style>
  <w:style w:type="paragraph" w:customStyle="1" w:styleId="C-Text">
    <w:name w:val="C-Text"/>
    <w:basedOn w:val="Normal"/>
    <w:rsid w:val="00FC5556"/>
    <w:pPr>
      <w:tabs>
        <w:tab w:val="num" w:pos="720"/>
      </w:tabs>
      <w:ind w:left="720" w:hanging="360"/>
    </w:pPr>
    <w:rPr>
      <w:rFonts w:ascii="Garamond" w:hAnsi="Garamond"/>
    </w:rPr>
  </w:style>
  <w:style w:type="paragraph" w:customStyle="1" w:styleId="times">
    <w:name w:val="times"/>
    <w:basedOn w:val="Normal"/>
    <w:rsid w:val="00FC5556"/>
    <w:pPr>
      <w:spacing w:before="100" w:beforeAutospacing="1" w:after="100" w:afterAutospacing="1"/>
    </w:pPr>
  </w:style>
  <w:style w:type="character" w:customStyle="1" w:styleId="ecdate">
    <w:name w:val="ec_date"/>
    <w:basedOn w:val="DefaultParagraphFont"/>
    <w:rsid w:val="00FC5556"/>
    <w:rPr>
      <w:rFonts w:ascii="Verdana" w:hAnsi="Verdana" w:hint="default"/>
      <w:sz w:val="20"/>
      <w:szCs w:val="20"/>
      <w:shd w:val="clear" w:color="auto" w:fill="FFFFFF"/>
    </w:rPr>
  </w:style>
  <w:style w:type="paragraph" w:customStyle="1" w:styleId="ecmsonormal">
    <w:name w:val="ec_msonormal"/>
    <w:basedOn w:val="Normal"/>
    <w:rsid w:val="00FC5556"/>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FC5556"/>
  </w:style>
  <w:style w:type="character" w:customStyle="1" w:styleId="hittermhilite">
    <w:name w:val="hittermhilite"/>
    <w:basedOn w:val="DefaultParagraphFont"/>
    <w:rsid w:val="00FC5556"/>
  </w:style>
  <w:style w:type="paragraph" w:customStyle="1" w:styleId="u-intro">
    <w:name w:val="u-intro"/>
    <w:basedOn w:val="Normal"/>
    <w:rsid w:val="00FC5556"/>
    <w:pPr>
      <w:spacing w:before="100" w:beforeAutospacing="1" w:after="100" w:afterAutospacing="1"/>
    </w:pPr>
  </w:style>
  <w:style w:type="character" w:customStyle="1" w:styleId="u-byline">
    <w:name w:val="u-byline"/>
    <w:basedOn w:val="DefaultParagraphFont"/>
    <w:rsid w:val="00FC5556"/>
  </w:style>
  <w:style w:type="character" w:customStyle="1" w:styleId="story">
    <w:name w:val="story"/>
    <w:basedOn w:val="DefaultParagraphFont"/>
    <w:rsid w:val="00FC5556"/>
  </w:style>
  <w:style w:type="character" w:customStyle="1" w:styleId="articlebya">
    <w:name w:val="articleby_a"/>
    <w:basedOn w:val="DefaultParagraphFont"/>
    <w:rsid w:val="00FC5556"/>
  </w:style>
  <w:style w:type="character" w:customStyle="1" w:styleId="popupwinby">
    <w:name w:val="popupwinby"/>
    <w:basedOn w:val="DefaultParagraphFont"/>
    <w:rsid w:val="00FC5556"/>
  </w:style>
  <w:style w:type="character" w:customStyle="1" w:styleId="storyheader">
    <w:name w:val="storyheader"/>
    <w:basedOn w:val="DefaultParagraphFont"/>
    <w:rsid w:val="00FC5556"/>
  </w:style>
  <w:style w:type="character" w:customStyle="1" w:styleId="StyleNormalWeb10ptChar">
    <w:name w:val="Style Normal (Web) + 10 pt Char"/>
    <w:basedOn w:val="DefaultParagraphFont"/>
    <w:rsid w:val="00FC5556"/>
    <w:rPr>
      <w:szCs w:val="24"/>
      <w:lang w:val="en-US" w:eastAsia="en-US" w:bidi="ar-SA"/>
    </w:rPr>
  </w:style>
  <w:style w:type="paragraph" w:customStyle="1" w:styleId="TagCiteShells">
    <w:name w:val="Tag/Cite/Shells"/>
    <w:basedOn w:val="Normal"/>
    <w:rsid w:val="00FC5556"/>
    <w:rPr>
      <w:b/>
    </w:rPr>
  </w:style>
  <w:style w:type="paragraph" w:customStyle="1" w:styleId="DefinitionTerm">
    <w:name w:val="Definition Term"/>
    <w:basedOn w:val="Normal"/>
    <w:next w:val="Normal"/>
    <w:rsid w:val="00FC5556"/>
    <w:rPr>
      <w:snapToGrid w:val="0"/>
    </w:rPr>
  </w:style>
  <w:style w:type="character" w:customStyle="1" w:styleId="Style3CharChar">
    <w:name w:val="Style3 Char Char"/>
    <w:basedOn w:val="DefaultParagraphFont"/>
    <w:rsid w:val="00FC5556"/>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C5556"/>
    <w:pPr>
      <w:spacing w:after="60"/>
    </w:pPr>
    <w:rPr>
      <w:rFonts w:ascii="Georgia" w:eastAsia="SimSun" w:hAnsi="Georgia" w:cs="Times New Roman"/>
      <w:sz w:val="20"/>
      <w:lang w:eastAsia="zh-CN"/>
    </w:rPr>
  </w:style>
  <w:style w:type="character" w:customStyle="1" w:styleId="NormalChar">
    <w:name w:val="Normal Char"/>
    <w:basedOn w:val="DefaultParagraphFont"/>
    <w:rsid w:val="00FC5556"/>
    <w:rPr>
      <w:lang w:eastAsia="en-US"/>
    </w:rPr>
  </w:style>
  <w:style w:type="character" w:customStyle="1" w:styleId="BoldUnderlineChar2">
    <w:name w:val="Bold + Underline Char"/>
    <w:basedOn w:val="DefaultParagraphFont"/>
    <w:rsid w:val="00FC5556"/>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FC5556"/>
  </w:style>
  <w:style w:type="character" w:customStyle="1" w:styleId="CharacterStyle7">
    <w:name w:val="Character Style 7"/>
    <w:rsid w:val="00FC5556"/>
    <w:rPr>
      <w:rFonts w:ascii="Arial Narrow" w:hAnsi="Arial Narrow" w:cs="Arial Narrow"/>
      <w:sz w:val="20"/>
      <w:szCs w:val="20"/>
      <w:u w:val="single"/>
    </w:rPr>
  </w:style>
  <w:style w:type="character" w:customStyle="1" w:styleId="StyleStyle4Char">
    <w:name w:val="Style Style4 + Char"/>
    <w:basedOn w:val="DefaultParagraphFont"/>
    <w:rsid w:val="00FC5556"/>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C5556"/>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rsid w:val="00FC5556"/>
    <w:rPr>
      <w:rFonts w:ascii="Verdana" w:hAnsi="Verdana"/>
      <w:sz w:val="21"/>
      <w:szCs w:val="21"/>
      <w:u w:val="thick"/>
    </w:rPr>
  </w:style>
  <w:style w:type="character" w:styleId="PlaceholderText">
    <w:name w:val="Placeholder Text"/>
    <w:basedOn w:val="DefaultParagraphFont"/>
    <w:uiPriority w:val="99"/>
    <w:rsid w:val="00FC5556"/>
    <w:rPr>
      <w:color w:val="808080"/>
    </w:rPr>
  </w:style>
  <w:style w:type="character" w:customStyle="1" w:styleId="Styleunderline12pt">
    <w:name w:val="Style underline + 12 pt"/>
    <w:rsid w:val="00FC5556"/>
    <w:rPr>
      <w:rFonts w:ascii="Times New Roman" w:hAnsi="Times New Roman"/>
      <w:bCs/>
      <w:sz w:val="20"/>
      <w:u w:val="single"/>
    </w:rPr>
  </w:style>
  <w:style w:type="character" w:customStyle="1" w:styleId="StyleUnderlineChar19pt">
    <w:name w:val="Style Underline Char1 + 9 pt"/>
    <w:basedOn w:val="UnderlineChar1"/>
    <w:rsid w:val="00FC5556"/>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FC5556"/>
    <w:rPr>
      <w:rFonts w:ascii="Times New Roman" w:hAnsi="Times New Roman"/>
      <w:b/>
      <w:bCs/>
      <w:sz w:val="20"/>
      <w:szCs w:val="24"/>
      <w:u w:val="single"/>
      <w:lang w:val="en-US" w:eastAsia="en-US" w:bidi="ar-SA"/>
    </w:rPr>
  </w:style>
  <w:style w:type="character" w:customStyle="1" w:styleId="StyleUnderlineChar1Bold">
    <w:name w:val="Style Underline Char1 + Bold"/>
    <w:rsid w:val="00FC5556"/>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FC555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C5556"/>
    <w:rPr>
      <w:rFonts w:ascii="Times New Roman" w:hAnsi="Times New Roman"/>
      <w:sz w:val="20"/>
      <w:szCs w:val="24"/>
      <w:u w:val="single"/>
      <w:lang w:val="en-US" w:eastAsia="en-US" w:bidi="ar-SA"/>
    </w:rPr>
  </w:style>
  <w:style w:type="character" w:customStyle="1" w:styleId="Style9ptBoldUnderline">
    <w:name w:val="Style 9 pt Bold Underline"/>
    <w:rsid w:val="00FC5556"/>
    <w:rPr>
      <w:b/>
      <w:bCs/>
      <w:sz w:val="20"/>
      <w:u w:val="single"/>
    </w:rPr>
  </w:style>
  <w:style w:type="paragraph" w:customStyle="1" w:styleId="StyleUnderline9pt">
    <w:name w:val="Style Underline + 9 pt"/>
    <w:link w:val="StyleUnderline9ptChar"/>
    <w:rsid w:val="00FC5556"/>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FC5556"/>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FC5556"/>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C5556"/>
    <w:rPr>
      <w:rFonts w:ascii="Times New Roman" w:hAnsi="Times New Roman"/>
      <w:sz w:val="20"/>
      <w:u w:val="single"/>
      <w:lang w:val="en-US" w:eastAsia="en-US" w:bidi="ar-SA"/>
    </w:rPr>
  </w:style>
  <w:style w:type="paragraph" w:customStyle="1" w:styleId="StyleUnderline9pt1">
    <w:name w:val="Style Underline + 9 pt1"/>
    <w:rsid w:val="00FC5556"/>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FC5556"/>
    <w:rPr>
      <w:sz w:val="20"/>
      <w:u w:val="single"/>
    </w:rPr>
  </w:style>
  <w:style w:type="character" w:customStyle="1" w:styleId="StyleUnderlineChar19pt2">
    <w:name w:val="Style Underline Char1 + 9 pt2"/>
    <w:basedOn w:val="UnderlineChar1"/>
    <w:rsid w:val="00FC5556"/>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C5556"/>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C5556"/>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C5556"/>
    <w:rPr>
      <w:rFonts w:ascii="Times New Roman" w:hAnsi="Times New Roman"/>
      <w:b/>
      <w:bCs/>
      <w:sz w:val="20"/>
      <w:szCs w:val="24"/>
      <w:u w:val="single"/>
      <w:lang w:val="en-US" w:eastAsia="en-US" w:bidi="ar-SA"/>
    </w:rPr>
  </w:style>
  <w:style w:type="character" w:customStyle="1" w:styleId="content">
    <w:name w:val="content"/>
    <w:basedOn w:val="DefaultParagraphFont"/>
    <w:rsid w:val="00FC5556"/>
  </w:style>
  <w:style w:type="character" w:customStyle="1" w:styleId="Style9ptUnderline2">
    <w:name w:val="Style 9 pt Underline2"/>
    <w:rsid w:val="00FC5556"/>
    <w:rPr>
      <w:sz w:val="20"/>
      <w:u w:val="single"/>
    </w:rPr>
  </w:style>
  <w:style w:type="character" w:customStyle="1" w:styleId="Style9ptBoldUnderline1">
    <w:name w:val="Style 9 pt Bold Underline1"/>
    <w:rsid w:val="00FC5556"/>
    <w:rPr>
      <w:b/>
      <w:bCs/>
      <w:sz w:val="20"/>
      <w:u w:val="single"/>
    </w:rPr>
  </w:style>
  <w:style w:type="paragraph" w:customStyle="1" w:styleId="StyleUnderline9pt2">
    <w:name w:val="Style Underline + 9 pt2"/>
    <w:link w:val="StyleUnderline9pt2Char"/>
    <w:rsid w:val="00FC5556"/>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FC5556"/>
    <w:rPr>
      <w:rFonts w:ascii="Times New Roman" w:eastAsia="SimSun" w:hAnsi="Times New Roman" w:cs="Times New Roman"/>
      <w:sz w:val="20"/>
      <w:szCs w:val="20"/>
      <w:u w:val="single"/>
    </w:rPr>
  </w:style>
  <w:style w:type="character" w:customStyle="1" w:styleId="tagCharCharCharChar">
    <w:name w:val="tag Char Char Char Char"/>
    <w:rsid w:val="00FC5556"/>
    <w:rPr>
      <w:rFonts w:ascii="Georgia" w:eastAsia="Calibri" w:hAnsi="Georgia" w:cs="Calibri"/>
      <w:b/>
      <w:sz w:val="24"/>
    </w:rPr>
  </w:style>
  <w:style w:type="character" w:customStyle="1" w:styleId="3">
    <w:name w:val="3"/>
    <w:rsid w:val="00FC5556"/>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C5556"/>
    <w:rPr>
      <w:rFonts w:cs="Arial"/>
      <w:b/>
      <w:bCs/>
      <w:iCs/>
      <w:szCs w:val="28"/>
      <w:lang w:val="en-US" w:eastAsia="en-US" w:bidi="ar-SA"/>
    </w:rPr>
  </w:style>
  <w:style w:type="paragraph" w:customStyle="1" w:styleId="EmphasisText">
    <w:name w:val="Emphasis Text"/>
    <w:basedOn w:val="UnderlinedText"/>
    <w:link w:val="EmphasisTextChar"/>
    <w:rsid w:val="00FC5556"/>
    <w:rPr>
      <w:rFonts w:ascii="Times New Roman" w:eastAsia="SimSun" w:hAnsi="Times New Roman" w:cs="Times New Roman"/>
      <w:b/>
      <w:u w:val="single"/>
    </w:rPr>
  </w:style>
  <w:style w:type="character" w:customStyle="1" w:styleId="EmphasisTextChar">
    <w:name w:val="Emphasis Text Char"/>
    <w:link w:val="EmphasisText"/>
    <w:rsid w:val="00FC5556"/>
    <w:rPr>
      <w:rFonts w:ascii="Times New Roman" w:eastAsia="SimSun" w:hAnsi="Times New Roman" w:cs="Times New Roman"/>
      <w:b/>
      <w:u w:val="single"/>
    </w:rPr>
  </w:style>
  <w:style w:type="character" w:customStyle="1" w:styleId="featuretitle">
    <w:name w:val="feature_title"/>
    <w:basedOn w:val="DefaultParagraphFont"/>
    <w:rsid w:val="00FC5556"/>
  </w:style>
  <w:style w:type="character" w:customStyle="1" w:styleId="6">
    <w:name w:val="6"/>
    <w:rsid w:val="00FC5556"/>
    <w:rPr>
      <w:rFonts w:cs="Arial"/>
      <w:bCs/>
      <w:sz w:val="20"/>
      <w:u w:val="single"/>
      <w:lang w:val="en-US" w:eastAsia="en-US" w:bidi="ar-SA"/>
    </w:rPr>
  </w:style>
  <w:style w:type="character" w:customStyle="1" w:styleId="7">
    <w:name w:val="7"/>
    <w:rsid w:val="00FC5556"/>
    <w:rPr>
      <w:rFonts w:cs="Arial"/>
      <w:bCs/>
      <w:sz w:val="20"/>
      <w:u w:val="single"/>
      <w:lang w:val="en-US" w:eastAsia="en-US" w:bidi="ar-SA"/>
    </w:rPr>
  </w:style>
  <w:style w:type="character" w:customStyle="1" w:styleId="StyleUnderlineChar19pt4">
    <w:name w:val="Style Underline Char1 + 9 pt4"/>
    <w:basedOn w:val="UnderlineChar1"/>
    <w:rsid w:val="00FC5556"/>
    <w:rPr>
      <w:rFonts w:ascii="Times New Roman" w:hAnsi="Times New Roman"/>
      <w:sz w:val="20"/>
      <w:szCs w:val="24"/>
      <w:u w:val="single"/>
      <w:lang w:val="en-US" w:eastAsia="en-US" w:bidi="ar-SA"/>
    </w:rPr>
  </w:style>
  <w:style w:type="character" w:customStyle="1" w:styleId="StyleUnderlineChar19ptBold1">
    <w:name w:val="Style Underline Char1 + 9 pt Bold1"/>
    <w:rsid w:val="00FC5556"/>
    <w:rPr>
      <w:rFonts w:ascii="Times New Roman" w:hAnsi="Times New Roman"/>
      <w:b/>
      <w:bCs/>
      <w:sz w:val="20"/>
      <w:szCs w:val="24"/>
      <w:u w:val="single"/>
      <w:lang w:val="en-US" w:eastAsia="en-US" w:bidi="ar-SA"/>
    </w:rPr>
  </w:style>
  <w:style w:type="character" w:customStyle="1" w:styleId="Style9ptUnderline3">
    <w:name w:val="Style 9 pt Underline3"/>
    <w:rsid w:val="00FC5556"/>
    <w:rPr>
      <w:sz w:val="20"/>
      <w:u w:val="single"/>
    </w:rPr>
  </w:style>
  <w:style w:type="paragraph" w:customStyle="1" w:styleId="Stylecard9pt">
    <w:name w:val="Style card + 9 pt"/>
    <w:basedOn w:val="Normal"/>
    <w:link w:val="Stylecard9ptChar"/>
    <w:rsid w:val="00FC5556"/>
    <w:pPr>
      <w:ind w:left="288" w:right="288"/>
    </w:pPr>
    <w:rPr>
      <w:rFonts w:eastAsia="Calibri" w:cs="Times New Roman"/>
      <w:kern w:val="32"/>
      <w:sz w:val="20"/>
      <w:szCs w:val="20"/>
      <w:u w:val="single"/>
      <w:lang w:val="x-none" w:eastAsia="x-none"/>
    </w:rPr>
  </w:style>
  <w:style w:type="character" w:customStyle="1" w:styleId="Stylecard9ptChar">
    <w:name w:val="Style card + 9 pt Char"/>
    <w:basedOn w:val="cardChar"/>
    <w:link w:val="Stylecard9pt"/>
    <w:rsid w:val="00FC5556"/>
    <w:rPr>
      <w:rFonts w:ascii="Calibri" w:eastAsia="Calibri" w:hAnsi="Calibri" w:cs="Times New Roman"/>
      <w:kern w:val="32"/>
      <w:sz w:val="20"/>
      <w:szCs w:val="20"/>
      <w:u w:val="single"/>
      <w:lang w:val="x-none" w:eastAsia="x-none"/>
    </w:rPr>
  </w:style>
  <w:style w:type="character" w:customStyle="1" w:styleId="Styleunderline9pt0">
    <w:name w:val="Style underline + 9 pt"/>
    <w:basedOn w:val="underline"/>
    <w:rsid w:val="00FC5556"/>
    <w:rPr>
      <w:rFonts w:ascii="Georgia" w:hAnsi="Georgia"/>
      <w:b w:val="0"/>
      <w:u w:val="single"/>
      <w:lang w:val="en-US" w:eastAsia="en-US" w:bidi="ar-SA"/>
    </w:rPr>
  </w:style>
  <w:style w:type="character" w:customStyle="1" w:styleId="Style9ptUnderline4">
    <w:name w:val="Style 9 pt Underline4"/>
    <w:rsid w:val="00FC5556"/>
    <w:rPr>
      <w:sz w:val="20"/>
      <w:u w:val="single"/>
    </w:rPr>
  </w:style>
  <w:style w:type="character" w:customStyle="1" w:styleId="55">
    <w:name w:val="55"/>
    <w:rsid w:val="00FC5556"/>
    <w:rPr>
      <w:rFonts w:cs="Arial"/>
      <w:bCs/>
      <w:sz w:val="20"/>
      <w:u w:val="single"/>
      <w:lang w:val="en-US" w:eastAsia="en-US" w:bidi="ar-SA"/>
    </w:rPr>
  </w:style>
  <w:style w:type="paragraph" w:customStyle="1" w:styleId="CardBody">
    <w:name w:val="Card Body"/>
    <w:basedOn w:val="Normal"/>
    <w:link w:val="CardBodyChar"/>
    <w:qFormat/>
    <w:rsid w:val="00FC5556"/>
    <w:rPr>
      <w:rFonts w:eastAsia="Calibri"/>
    </w:rPr>
  </w:style>
  <w:style w:type="character" w:customStyle="1" w:styleId="CardBodyChar">
    <w:name w:val="Card Body Char"/>
    <w:link w:val="CardBody"/>
    <w:rsid w:val="00FC5556"/>
    <w:rPr>
      <w:rFonts w:ascii="Calibri" w:eastAsia="Calibri" w:hAnsi="Calibri"/>
    </w:rPr>
  </w:style>
  <w:style w:type="character" w:customStyle="1" w:styleId="Styleunderline9pt10">
    <w:name w:val="Style underline + 9 pt1"/>
    <w:basedOn w:val="underline"/>
    <w:rsid w:val="00FC5556"/>
    <w:rPr>
      <w:rFonts w:ascii="Georgia" w:hAnsi="Georgia"/>
      <w:b w:val="0"/>
      <w:u w:val="single"/>
      <w:lang w:val="en-US" w:eastAsia="en-US" w:bidi="ar-SA"/>
    </w:rPr>
  </w:style>
  <w:style w:type="character" w:customStyle="1" w:styleId="Styleunderline9ptBold">
    <w:name w:val="Style underline + 9 pt Bold"/>
    <w:rsid w:val="00FC5556"/>
    <w:rPr>
      <w:b/>
      <w:bCs/>
      <w:sz w:val="20"/>
      <w:u w:val="single"/>
    </w:rPr>
  </w:style>
  <w:style w:type="character" w:customStyle="1" w:styleId="StyleUnderliningChar9ptBold">
    <w:name w:val="Style Underlining Char + 9 pt Bold"/>
    <w:rsid w:val="00FC5556"/>
    <w:rPr>
      <w:rFonts w:ascii="Times New Roman" w:hAnsi="Times New Roman"/>
      <w:b/>
      <w:bCs/>
      <w:sz w:val="20"/>
      <w:szCs w:val="24"/>
      <w:u w:val="single"/>
      <w:lang w:val="en-US" w:eastAsia="en-US" w:bidi="ar-SA"/>
    </w:rPr>
  </w:style>
  <w:style w:type="character" w:customStyle="1" w:styleId="StyleUnderliningChar9pt">
    <w:name w:val="Style Underlining Char + 9 pt"/>
    <w:rsid w:val="00FC5556"/>
    <w:rPr>
      <w:rFonts w:ascii="Times New Roman" w:hAnsi="Times New Roman"/>
      <w:sz w:val="20"/>
      <w:szCs w:val="24"/>
      <w:u w:val="single"/>
      <w:lang w:val="en-US" w:eastAsia="en-US" w:bidi="ar-SA"/>
    </w:rPr>
  </w:style>
  <w:style w:type="character" w:customStyle="1" w:styleId="34">
    <w:name w:val="34"/>
    <w:rsid w:val="00FC5556"/>
    <w:rPr>
      <w:rFonts w:ascii="Times New Roman" w:hAnsi="Times New Roman" w:cs="Arial"/>
      <w:bCs/>
      <w:sz w:val="20"/>
      <w:u w:val="single"/>
      <w:lang w:val="en-US" w:eastAsia="en-US" w:bidi="ar-SA"/>
    </w:rPr>
  </w:style>
  <w:style w:type="character" w:customStyle="1" w:styleId="45">
    <w:name w:val="45"/>
    <w:rsid w:val="00FC5556"/>
    <w:rPr>
      <w:rFonts w:ascii="Times New Roman" w:hAnsi="Times New Roman" w:cs="Arial"/>
      <w:b/>
      <w:bCs/>
      <w:sz w:val="20"/>
      <w:u w:val="single"/>
      <w:lang w:val="en-US" w:eastAsia="en-US" w:bidi="ar-SA"/>
    </w:rPr>
  </w:style>
  <w:style w:type="character" w:customStyle="1" w:styleId="Style9ptUnderline5">
    <w:name w:val="Style 9 pt Underline5"/>
    <w:rsid w:val="00FC5556"/>
    <w:rPr>
      <w:rFonts w:ascii="Times New Roman" w:hAnsi="Times New Roman"/>
      <w:sz w:val="20"/>
      <w:u w:val="single"/>
    </w:rPr>
  </w:style>
  <w:style w:type="character" w:customStyle="1" w:styleId="Style9ptBoldUnderline2">
    <w:name w:val="Style 9 pt Bold Underline2"/>
    <w:rsid w:val="00FC5556"/>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C5556"/>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FC5556"/>
    <w:rPr>
      <w:rFonts w:eastAsia="Calibri"/>
      <w:sz w:val="20"/>
      <w:lang w:eastAsia="zh-CN"/>
    </w:rPr>
  </w:style>
  <w:style w:type="character" w:customStyle="1" w:styleId="StyleStyle49pt1Char">
    <w:name w:val="Style Style4 + 9 pt1 Char"/>
    <w:basedOn w:val="Style4Char"/>
    <w:link w:val="StyleStyle49pt1"/>
    <w:rsid w:val="00FC5556"/>
    <w:rPr>
      <w:rFonts w:ascii="Calibri" w:eastAsia="Calibri" w:hAnsi="Calibri"/>
      <w:sz w:val="20"/>
      <w:szCs w:val="24"/>
      <w:u w:val="single"/>
      <w:lang w:eastAsia="zh-CN"/>
    </w:rPr>
  </w:style>
  <w:style w:type="paragraph" w:customStyle="1" w:styleId="StyleStyle49ptBold1">
    <w:name w:val="Style Style4 + 9 pt Bold1"/>
    <w:basedOn w:val="Style4"/>
    <w:link w:val="StyleStyle49ptBold1Char"/>
    <w:rsid w:val="00FC5556"/>
    <w:rPr>
      <w:rFonts w:eastAsia="Calibri"/>
      <w:b/>
      <w:bCs/>
      <w:szCs w:val="22"/>
    </w:rPr>
  </w:style>
  <w:style w:type="character" w:customStyle="1" w:styleId="StyleStyle49ptBold1Char">
    <w:name w:val="Style Style4 + 9 pt Bold1 Char"/>
    <w:link w:val="StyleStyle49ptBold1"/>
    <w:rsid w:val="00FC5556"/>
    <w:rPr>
      <w:rFonts w:ascii="Calibri" w:eastAsia="Calibri" w:hAnsi="Calibri"/>
      <w:b/>
      <w:bCs/>
      <w:u w:val="single"/>
    </w:rPr>
  </w:style>
  <w:style w:type="paragraph" w:customStyle="1" w:styleId="StyleStyle49pt2">
    <w:name w:val="Style Style4 + 9 pt2"/>
    <w:basedOn w:val="Style4"/>
    <w:link w:val="StyleStyle49pt2Char"/>
    <w:rsid w:val="00FC5556"/>
    <w:rPr>
      <w:rFonts w:eastAsia="Calibri"/>
      <w:sz w:val="20"/>
      <w:lang w:eastAsia="zh-CN"/>
    </w:rPr>
  </w:style>
  <w:style w:type="character" w:customStyle="1" w:styleId="StyleStyle49pt2Char">
    <w:name w:val="Style Style4 + 9 pt2 Char"/>
    <w:basedOn w:val="Style4Char"/>
    <w:link w:val="StyleStyle49pt2"/>
    <w:rsid w:val="00FC5556"/>
    <w:rPr>
      <w:rFonts w:ascii="Calibri" w:eastAsia="Calibri" w:hAnsi="Calibri"/>
      <w:sz w:val="20"/>
      <w:szCs w:val="24"/>
      <w:u w:val="single"/>
      <w:lang w:eastAsia="zh-CN"/>
    </w:rPr>
  </w:style>
  <w:style w:type="paragraph" w:customStyle="1" w:styleId="StyleStyle49ptBold2">
    <w:name w:val="Style Style4 + 9 pt Bold2"/>
    <w:basedOn w:val="Style4"/>
    <w:link w:val="StyleStyle49ptBold2Char"/>
    <w:rsid w:val="00FC5556"/>
    <w:rPr>
      <w:rFonts w:eastAsia="Calibri"/>
      <w:b/>
      <w:bCs/>
      <w:szCs w:val="22"/>
    </w:rPr>
  </w:style>
  <w:style w:type="character" w:customStyle="1" w:styleId="StyleStyle49ptBold2Char">
    <w:name w:val="Style Style4 + 9 pt Bold2 Char"/>
    <w:link w:val="StyleStyle49ptBold2"/>
    <w:rsid w:val="00FC5556"/>
    <w:rPr>
      <w:rFonts w:ascii="Calibri" w:eastAsia="Calibri" w:hAnsi="Calibri"/>
      <w:b/>
      <w:bCs/>
      <w:u w:val="single"/>
    </w:rPr>
  </w:style>
  <w:style w:type="character" w:customStyle="1" w:styleId="23">
    <w:name w:val="23"/>
    <w:rsid w:val="00FC5556"/>
    <w:rPr>
      <w:rFonts w:ascii="Times New Roman" w:hAnsi="Times New Roman" w:cs="Arial"/>
      <w:bCs/>
      <w:sz w:val="20"/>
      <w:u w:val="single"/>
      <w:lang w:val="en-US" w:eastAsia="en-US" w:bidi="ar-SA"/>
    </w:rPr>
  </w:style>
  <w:style w:type="character" w:customStyle="1" w:styleId="33">
    <w:name w:val="33"/>
    <w:rsid w:val="00FC5556"/>
    <w:rPr>
      <w:rFonts w:ascii="Times New Roman" w:hAnsi="Times New Roman" w:cs="Arial"/>
      <w:b/>
      <w:bCs/>
      <w:sz w:val="20"/>
      <w:u w:val="single"/>
      <w:lang w:val="en-US" w:eastAsia="en-US" w:bidi="ar-SA"/>
    </w:rPr>
  </w:style>
  <w:style w:type="character" w:customStyle="1" w:styleId="27">
    <w:name w:val="27"/>
    <w:rsid w:val="00FC5556"/>
    <w:rPr>
      <w:rFonts w:cs="Arial"/>
      <w:bCs/>
      <w:sz w:val="20"/>
      <w:u w:val="single"/>
      <w:lang w:val="en-US" w:eastAsia="en-US" w:bidi="ar-SA"/>
    </w:rPr>
  </w:style>
  <w:style w:type="character" w:customStyle="1" w:styleId="StyleArialNarrow9pt">
    <w:name w:val="Style Arial Narrow 9 pt"/>
    <w:rsid w:val="00FC5556"/>
    <w:rPr>
      <w:rFonts w:ascii="Times New Roman" w:hAnsi="Times New Roman"/>
      <w:sz w:val="20"/>
    </w:rPr>
  </w:style>
  <w:style w:type="paragraph" w:customStyle="1" w:styleId="CiteBody">
    <w:name w:val="Cite Body"/>
    <w:basedOn w:val="Normal"/>
    <w:link w:val="CiteBodyChar"/>
    <w:qFormat/>
    <w:rsid w:val="00FC5556"/>
    <w:rPr>
      <w:rFonts w:eastAsia="Calibri"/>
      <w:szCs w:val="16"/>
    </w:rPr>
  </w:style>
  <w:style w:type="paragraph" w:customStyle="1" w:styleId="CiteBold">
    <w:name w:val="Cite Bold"/>
    <w:basedOn w:val="CiteBody"/>
    <w:link w:val="CiteBoldChar"/>
    <w:qFormat/>
    <w:rsid w:val="00FC5556"/>
    <w:rPr>
      <w:b/>
    </w:rPr>
  </w:style>
  <w:style w:type="character" w:customStyle="1" w:styleId="CiteBodyChar">
    <w:name w:val="Cite Body Char"/>
    <w:link w:val="CiteBody"/>
    <w:rsid w:val="00FC5556"/>
    <w:rPr>
      <w:rFonts w:ascii="Calibri" w:eastAsia="Calibri" w:hAnsi="Calibri"/>
      <w:szCs w:val="16"/>
    </w:rPr>
  </w:style>
  <w:style w:type="character" w:customStyle="1" w:styleId="CiteBoldChar">
    <w:name w:val="Cite Bold Char"/>
    <w:link w:val="CiteBold"/>
    <w:rsid w:val="00FC5556"/>
    <w:rPr>
      <w:rFonts w:ascii="Calibri" w:eastAsia="Calibri" w:hAnsi="Calibri"/>
      <w:b/>
      <w:szCs w:val="16"/>
    </w:rPr>
  </w:style>
  <w:style w:type="paragraph" w:customStyle="1" w:styleId="StyleCardBody11ptUnderline">
    <w:name w:val="Style Card Body + 11 pt Underline"/>
    <w:basedOn w:val="CardBody"/>
    <w:link w:val="StyleCardBody11ptUnderlineChar"/>
    <w:rsid w:val="00FC5556"/>
    <w:rPr>
      <w:sz w:val="20"/>
      <w:u w:val="single"/>
    </w:rPr>
  </w:style>
  <w:style w:type="character" w:customStyle="1" w:styleId="StyleCardBody11ptUnderlineChar">
    <w:name w:val="Style Card Body + 11 pt Underline Char"/>
    <w:link w:val="StyleCardBody11ptUnderline"/>
    <w:rsid w:val="00FC5556"/>
    <w:rPr>
      <w:rFonts w:ascii="Calibri" w:eastAsia="Calibri" w:hAnsi="Calibri"/>
      <w:sz w:val="20"/>
      <w:u w:val="single"/>
    </w:rPr>
  </w:style>
  <w:style w:type="paragraph" w:customStyle="1" w:styleId="StyleStyle49pt4">
    <w:name w:val="Style Style4 + 9 pt4"/>
    <w:basedOn w:val="Style4"/>
    <w:link w:val="StyleStyle49pt4Char"/>
    <w:rsid w:val="00FC5556"/>
    <w:rPr>
      <w:rFonts w:eastAsia="Calibri"/>
      <w:sz w:val="20"/>
      <w:lang w:eastAsia="zh-CN"/>
    </w:rPr>
  </w:style>
  <w:style w:type="character" w:customStyle="1" w:styleId="StyleStyle49pt4Char">
    <w:name w:val="Style Style4 + 9 pt4 Char"/>
    <w:basedOn w:val="Style4Char"/>
    <w:link w:val="StyleStyle49pt4"/>
    <w:rsid w:val="00FC5556"/>
    <w:rPr>
      <w:rFonts w:ascii="Calibri" w:eastAsia="Calibri" w:hAnsi="Calibri"/>
      <w:sz w:val="20"/>
      <w:szCs w:val="24"/>
      <w:u w:val="single"/>
      <w:lang w:eastAsia="zh-CN"/>
    </w:rPr>
  </w:style>
  <w:style w:type="paragraph" w:customStyle="1" w:styleId="StyleStyle49ptBold4">
    <w:name w:val="Style Style4 + 9 pt Bold4"/>
    <w:basedOn w:val="Style4"/>
    <w:link w:val="StyleStyle49ptBold4Char"/>
    <w:rsid w:val="00FC5556"/>
    <w:rPr>
      <w:rFonts w:eastAsia="Calibri"/>
      <w:b/>
      <w:bCs/>
      <w:szCs w:val="22"/>
    </w:rPr>
  </w:style>
  <w:style w:type="character" w:customStyle="1" w:styleId="StyleStyle49ptBold4Char">
    <w:name w:val="Style Style4 + 9 pt Bold4 Char"/>
    <w:link w:val="StyleStyle49ptBold4"/>
    <w:rsid w:val="00FC5556"/>
    <w:rPr>
      <w:rFonts w:ascii="Calibri" w:eastAsia="Calibri" w:hAnsi="Calibri"/>
      <w:b/>
      <w:bCs/>
      <w:u w:val="single"/>
    </w:rPr>
  </w:style>
  <w:style w:type="character" w:customStyle="1" w:styleId="StyleUnderlineCharChar9pt2">
    <w:name w:val="Style Underline Char Char + 9 pt2"/>
    <w:basedOn w:val="DefaultParagraphFont"/>
    <w:rsid w:val="00FC5556"/>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C5556"/>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C5556"/>
    <w:rPr>
      <w:b/>
      <w:bCs/>
      <w:sz w:val="20"/>
      <w:u w:val="single"/>
      <w:bdr w:val="single" w:sz="4" w:space="0" w:color="auto"/>
    </w:rPr>
  </w:style>
  <w:style w:type="character" w:customStyle="1" w:styleId="Style9ptUnderline7">
    <w:name w:val="Style 9 pt Underline7"/>
    <w:rsid w:val="00FC5556"/>
    <w:rPr>
      <w:sz w:val="20"/>
      <w:u w:val="single"/>
    </w:rPr>
  </w:style>
  <w:style w:type="character" w:customStyle="1" w:styleId="Style9ptBoldUnderline3">
    <w:name w:val="Style 9 pt Bold Underline3"/>
    <w:rsid w:val="00FC5556"/>
    <w:rPr>
      <w:b/>
      <w:bCs/>
      <w:sz w:val="20"/>
      <w:u w:val="single"/>
    </w:rPr>
  </w:style>
  <w:style w:type="character" w:customStyle="1" w:styleId="Style9ptUnderline8">
    <w:name w:val="Style 9 pt Underline8"/>
    <w:rsid w:val="00FC5556"/>
    <w:rPr>
      <w:sz w:val="20"/>
      <w:u w:val="single"/>
    </w:rPr>
  </w:style>
  <w:style w:type="paragraph" w:customStyle="1" w:styleId="StyleStyle49pt5">
    <w:name w:val="Style Style4 + 9 pt5"/>
    <w:basedOn w:val="Style4"/>
    <w:link w:val="StyleStyle49pt5Char"/>
    <w:rsid w:val="00FC5556"/>
    <w:rPr>
      <w:rFonts w:eastAsia="Calibri"/>
      <w:sz w:val="20"/>
      <w:lang w:eastAsia="zh-CN"/>
    </w:rPr>
  </w:style>
  <w:style w:type="character" w:customStyle="1" w:styleId="StyleStyle49pt5Char">
    <w:name w:val="Style Style4 + 9 pt5 Char"/>
    <w:basedOn w:val="Style4Char"/>
    <w:link w:val="StyleStyle49pt5"/>
    <w:rsid w:val="00FC5556"/>
    <w:rPr>
      <w:rFonts w:ascii="Calibri" w:eastAsia="Calibri" w:hAnsi="Calibri"/>
      <w:sz w:val="20"/>
      <w:szCs w:val="24"/>
      <w:u w:val="single"/>
      <w:lang w:eastAsia="zh-CN"/>
    </w:rPr>
  </w:style>
  <w:style w:type="paragraph" w:customStyle="1" w:styleId="StyleStyle49pt6">
    <w:name w:val="Style Style4 + 9 pt6"/>
    <w:basedOn w:val="Style4"/>
    <w:link w:val="StyleStyle49pt6Char"/>
    <w:rsid w:val="00FC5556"/>
    <w:rPr>
      <w:rFonts w:eastAsia="Calibri"/>
      <w:sz w:val="20"/>
      <w:lang w:eastAsia="zh-CN"/>
    </w:rPr>
  </w:style>
  <w:style w:type="character" w:customStyle="1" w:styleId="StyleStyle49pt6Char">
    <w:name w:val="Style Style4 + 9 pt6 Char"/>
    <w:basedOn w:val="Style4Char"/>
    <w:link w:val="StyleStyle49pt6"/>
    <w:rsid w:val="00FC5556"/>
    <w:rPr>
      <w:rFonts w:ascii="Calibri" w:eastAsia="Calibri" w:hAnsi="Calibri"/>
      <w:sz w:val="20"/>
      <w:szCs w:val="24"/>
      <w:u w:val="single"/>
      <w:lang w:eastAsia="zh-CN"/>
    </w:rPr>
  </w:style>
  <w:style w:type="character" w:customStyle="1" w:styleId="66">
    <w:name w:val="66"/>
    <w:rsid w:val="00FC5556"/>
    <w:rPr>
      <w:rFonts w:cs="Arial"/>
      <w:bCs/>
      <w:sz w:val="20"/>
      <w:u w:val="single"/>
      <w:lang w:val="en-US" w:eastAsia="en-US" w:bidi="ar-SA"/>
    </w:rPr>
  </w:style>
  <w:style w:type="character" w:customStyle="1" w:styleId="Style9ptUnderline9">
    <w:name w:val="Style 9 pt Underline9"/>
    <w:rsid w:val="00FC5556"/>
    <w:rPr>
      <w:sz w:val="20"/>
      <w:u w:val="single"/>
    </w:rPr>
  </w:style>
  <w:style w:type="paragraph" w:customStyle="1" w:styleId="StyleStyle49ptBold5">
    <w:name w:val="Style Style4 + 9 pt Bold5"/>
    <w:basedOn w:val="Style4"/>
    <w:link w:val="StyleStyle49ptBold5Char"/>
    <w:rsid w:val="00FC5556"/>
    <w:rPr>
      <w:rFonts w:eastAsia="Calibri"/>
      <w:b/>
      <w:bCs/>
      <w:szCs w:val="22"/>
    </w:rPr>
  </w:style>
  <w:style w:type="character" w:customStyle="1" w:styleId="StyleStyle49ptBold5Char">
    <w:name w:val="Style Style4 + 9 pt Bold5 Char"/>
    <w:link w:val="StyleStyle49ptBold5"/>
    <w:rsid w:val="00FC5556"/>
    <w:rPr>
      <w:rFonts w:ascii="Calibri" w:eastAsia="Calibri" w:hAnsi="Calibri"/>
      <w:b/>
      <w:bCs/>
      <w:u w:val="single"/>
    </w:rPr>
  </w:style>
  <w:style w:type="character" w:customStyle="1" w:styleId="Style9ptBoldUnderline4">
    <w:name w:val="Style 9 pt Bold Underline4"/>
    <w:rsid w:val="00FC5556"/>
    <w:rPr>
      <w:b/>
      <w:bCs/>
      <w:sz w:val="20"/>
      <w:u w:val="single"/>
    </w:rPr>
  </w:style>
  <w:style w:type="paragraph" w:customStyle="1" w:styleId="StyleStyle49pt7">
    <w:name w:val="Style Style4 + 9 pt7"/>
    <w:basedOn w:val="Style4"/>
    <w:link w:val="StyleStyle49pt7Char"/>
    <w:rsid w:val="00FC5556"/>
    <w:rPr>
      <w:rFonts w:eastAsia="Calibri"/>
      <w:sz w:val="20"/>
      <w:lang w:eastAsia="zh-CN"/>
    </w:rPr>
  </w:style>
  <w:style w:type="character" w:customStyle="1" w:styleId="StyleStyle49pt7Char">
    <w:name w:val="Style Style4 + 9 pt7 Char"/>
    <w:basedOn w:val="Style4Char"/>
    <w:link w:val="StyleStyle49pt7"/>
    <w:rsid w:val="00FC5556"/>
    <w:rPr>
      <w:rFonts w:ascii="Calibri" w:eastAsia="Calibri" w:hAnsi="Calibri"/>
      <w:sz w:val="20"/>
      <w:szCs w:val="24"/>
      <w:u w:val="single"/>
      <w:lang w:eastAsia="zh-CN"/>
    </w:rPr>
  </w:style>
  <w:style w:type="character" w:customStyle="1" w:styleId="titleblue14">
    <w:name w:val="titleblue14"/>
    <w:basedOn w:val="DefaultParagraphFont"/>
    <w:rsid w:val="00FC5556"/>
  </w:style>
  <w:style w:type="character" w:customStyle="1" w:styleId="Style11ptUnderline1">
    <w:name w:val="Style 11 pt Underline1"/>
    <w:rsid w:val="00FC5556"/>
    <w:rPr>
      <w:sz w:val="20"/>
      <w:u w:val="single"/>
    </w:rPr>
  </w:style>
  <w:style w:type="character" w:customStyle="1" w:styleId="Style11ptBoldUnderline1">
    <w:name w:val="Style 11 pt Bold Underline1"/>
    <w:rsid w:val="00FC5556"/>
    <w:rPr>
      <w:b/>
      <w:bCs/>
      <w:sz w:val="20"/>
      <w:u w:val="single"/>
    </w:rPr>
  </w:style>
  <w:style w:type="paragraph" w:customStyle="1" w:styleId="FONT7">
    <w:name w:val="FONT 7"/>
    <w:qFormat/>
    <w:rsid w:val="00FC5556"/>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FC5556"/>
    <w:rPr>
      <w:rFonts w:eastAsia="Calibri"/>
      <w:szCs w:val="22"/>
    </w:rPr>
  </w:style>
  <w:style w:type="character" w:customStyle="1" w:styleId="underlinecardChar1">
    <w:name w:val="underline card Char"/>
    <w:rsid w:val="00FC5556"/>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rsid w:val="00FC5556"/>
    <w:pPr>
      <w:tabs>
        <w:tab w:val="right" w:leader="dot" w:pos="9360"/>
      </w:tabs>
      <w:spacing w:before="240" w:after="240"/>
      <w:ind w:left="-900" w:right="-900"/>
    </w:pPr>
    <w:rPr>
      <w:rFonts w:ascii="Georgia" w:eastAsia="Times New Roman" w:hAnsi="Georgia" w:cs="Times New Roman"/>
      <w:caps/>
      <w:sz w:val="24"/>
      <w:u w:val="single"/>
    </w:rPr>
  </w:style>
  <w:style w:type="character" w:customStyle="1" w:styleId="StyleHeading2UnderlineChar">
    <w:name w:val="Style Heading 2 + Underline Char"/>
    <w:link w:val="StyleHeading2Underline"/>
    <w:rsid w:val="00FC5556"/>
    <w:rPr>
      <w:rFonts w:ascii="Georgia" w:eastAsia="Times New Roman" w:hAnsi="Georgia" w:cs="Times New Roman"/>
      <w:b/>
      <w:caps/>
      <w:sz w:val="24"/>
      <w:szCs w:val="26"/>
      <w:u w:val="single"/>
    </w:rPr>
  </w:style>
  <w:style w:type="paragraph" w:customStyle="1" w:styleId="StyleCardText11ptUnderline">
    <w:name w:val="Style Card Text + 11 pt Underline"/>
    <w:link w:val="StyleCardText11ptUnderlineChar"/>
    <w:rsid w:val="00FC5556"/>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FC5556"/>
    <w:rPr>
      <w:rFonts w:eastAsia="Calibri"/>
      <w:szCs w:val="24"/>
      <w:u w:val="single"/>
    </w:rPr>
  </w:style>
  <w:style w:type="paragraph" w:customStyle="1" w:styleId="StyleCardText11ptBoldUnderline">
    <w:name w:val="Style Card Text + 11 pt Bold Underline"/>
    <w:link w:val="StyleCardText11ptBoldUnderlineChar"/>
    <w:rsid w:val="00FC5556"/>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FC5556"/>
    <w:rPr>
      <w:rFonts w:eastAsia="Calibri"/>
      <w:b/>
      <w:bCs/>
      <w:szCs w:val="24"/>
      <w:u w:val="single"/>
    </w:rPr>
  </w:style>
  <w:style w:type="paragraph" w:customStyle="1" w:styleId="StyleMinimizedText11pt">
    <w:name w:val="Style Minimized Text + 11 pt"/>
    <w:basedOn w:val="MinimizedText"/>
    <w:link w:val="StyleMinimizedText11ptChar"/>
    <w:qFormat/>
    <w:rsid w:val="00FC5556"/>
    <w:pPr>
      <w:spacing w:after="200" w:line="276" w:lineRule="auto"/>
    </w:pPr>
    <w:rPr>
      <w:rFonts w:ascii="Times New Roman" w:eastAsia="Calibri" w:hAnsi="Times New Roman" w:cs="Times New Roman"/>
    </w:rPr>
  </w:style>
  <w:style w:type="character" w:customStyle="1" w:styleId="StyleMinimizedText11ptChar">
    <w:name w:val="Style Minimized Text + 11 pt Char"/>
    <w:basedOn w:val="MinimizedTextChar"/>
    <w:link w:val="StyleMinimizedText11pt"/>
    <w:rsid w:val="00FC5556"/>
    <w:rPr>
      <w:rFonts w:ascii="Times New Roman" w:eastAsia="Calibri" w:hAnsi="Times New Roman" w:cs="Times New Roman"/>
    </w:rPr>
  </w:style>
  <w:style w:type="paragraph" w:customStyle="1" w:styleId="StyleStyle49ptBold6">
    <w:name w:val="Style Style4 + 9 pt Bold6"/>
    <w:basedOn w:val="Style4"/>
    <w:link w:val="StyleStyle49ptBold6Char"/>
    <w:rsid w:val="00FC5556"/>
    <w:rPr>
      <w:rFonts w:eastAsia="Calibri"/>
      <w:b/>
      <w:bCs/>
      <w:szCs w:val="22"/>
    </w:rPr>
  </w:style>
  <w:style w:type="character" w:customStyle="1" w:styleId="StyleStyle49ptBold6Char">
    <w:name w:val="Style Style4 + 9 pt Bold6 Char"/>
    <w:link w:val="StyleStyle49ptBold6"/>
    <w:rsid w:val="00FC5556"/>
    <w:rPr>
      <w:rFonts w:ascii="Calibri" w:eastAsia="Calibri" w:hAnsi="Calibri"/>
      <w:b/>
      <w:bCs/>
      <w:u w:val="single"/>
    </w:rPr>
  </w:style>
  <w:style w:type="character" w:customStyle="1" w:styleId="Style11ptUnderline2">
    <w:name w:val="Style 11 pt Underline2"/>
    <w:rsid w:val="00FC5556"/>
    <w:rPr>
      <w:sz w:val="20"/>
      <w:u w:val="single"/>
    </w:rPr>
  </w:style>
  <w:style w:type="character" w:customStyle="1" w:styleId="Style11ptBoldUnderline2">
    <w:name w:val="Style 11 pt Bold Underline2"/>
    <w:rsid w:val="00FC5556"/>
    <w:rPr>
      <w:b/>
      <w:bCs/>
      <w:sz w:val="20"/>
      <w:u w:val="single"/>
    </w:rPr>
  </w:style>
  <w:style w:type="paragraph" w:customStyle="1" w:styleId="StyleUnderlined11pt">
    <w:name w:val="Style Underlined + 11 pt"/>
    <w:link w:val="StyleUnderlined11ptChar"/>
    <w:rsid w:val="00FC5556"/>
    <w:pPr>
      <w:spacing w:after="200" w:line="276" w:lineRule="auto"/>
    </w:pPr>
    <w:rPr>
      <w:rFonts w:ascii="Georgia" w:eastAsia="Calibri" w:hAnsi="Georgia" w:cs="Calibri"/>
      <w:szCs w:val="24"/>
      <w:u w:val="single"/>
      <w:lang w:eastAsia="ja-JP"/>
    </w:rPr>
  </w:style>
  <w:style w:type="character" w:customStyle="1" w:styleId="StyleUnderlined11ptChar">
    <w:name w:val="Style Underlined + 11 pt Char"/>
    <w:basedOn w:val="UnderlinedChar0"/>
    <w:link w:val="StyleUnderlined11pt"/>
    <w:rsid w:val="00FC5556"/>
    <w:rPr>
      <w:rFonts w:ascii="Georgia" w:eastAsia="Calibri" w:hAnsi="Georgia" w:cs="Calibri"/>
      <w:szCs w:val="24"/>
      <w:u w:val="single"/>
      <w:lang w:eastAsia="ja-JP"/>
    </w:rPr>
  </w:style>
  <w:style w:type="paragraph" w:customStyle="1" w:styleId="StyleCircled11pt">
    <w:name w:val="Style Circled + 11 pt"/>
    <w:basedOn w:val="Circled"/>
    <w:link w:val="StyleCircled11ptChar"/>
    <w:rsid w:val="00FC5556"/>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FC5556"/>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FC5556"/>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FC5556"/>
    <w:rPr>
      <w:rFonts w:eastAsia="Calibri"/>
      <w:b/>
      <w:bCs/>
      <w:u w:val="single"/>
      <w:bdr w:val="single" w:sz="4" w:space="0" w:color="auto"/>
    </w:rPr>
  </w:style>
  <w:style w:type="paragraph" w:customStyle="1" w:styleId="StyleMinimizedText11pt1">
    <w:name w:val="Style Minimized Text + 11 pt1"/>
    <w:basedOn w:val="MinimizedText"/>
    <w:link w:val="StyleMinimizedText11pt1Char"/>
    <w:rsid w:val="00FC5556"/>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FC5556"/>
    <w:rPr>
      <w:rFonts w:ascii="Times New Roman" w:eastAsia="Calibri" w:hAnsi="Times New Roman" w:cs="Times New Roman"/>
    </w:rPr>
  </w:style>
  <w:style w:type="paragraph" w:customStyle="1" w:styleId="Underlinestyle1">
    <w:name w:val="Underline style"/>
    <w:basedOn w:val="Normal"/>
    <w:rsid w:val="00FC5556"/>
    <w:rPr>
      <w:rFonts w:eastAsia="Calibri"/>
      <w:u w:val="single"/>
    </w:rPr>
  </w:style>
  <w:style w:type="character" w:customStyle="1" w:styleId="Style11ptUnderline3">
    <w:name w:val="Style 11 pt Underline3"/>
    <w:rsid w:val="00FC5556"/>
    <w:rPr>
      <w:sz w:val="20"/>
      <w:u w:val="single"/>
    </w:rPr>
  </w:style>
  <w:style w:type="character" w:customStyle="1" w:styleId="StyleUnderlineCharChar9pt3">
    <w:name w:val="Style Underline Char Char + 9 pt3"/>
    <w:basedOn w:val="DefaultParagraphFont"/>
    <w:rsid w:val="00FC5556"/>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C5556"/>
    <w:rPr>
      <w:sz w:val="20"/>
      <w:u w:val="single"/>
    </w:rPr>
  </w:style>
  <w:style w:type="character" w:customStyle="1" w:styleId="Style9ptUnderline11">
    <w:name w:val="Style 9 pt Underline11"/>
    <w:rsid w:val="00FC5556"/>
    <w:rPr>
      <w:sz w:val="20"/>
      <w:u w:val="single"/>
    </w:rPr>
  </w:style>
  <w:style w:type="character" w:customStyle="1" w:styleId="Style9ptBoldUnderline5">
    <w:name w:val="Style 9 pt Bold Underline5"/>
    <w:rsid w:val="00FC5556"/>
    <w:rPr>
      <w:b/>
      <w:bCs/>
      <w:sz w:val="20"/>
      <w:u w:val="single"/>
    </w:rPr>
  </w:style>
  <w:style w:type="character" w:customStyle="1" w:styleId="UnderlineChar2CharChar">
    <w:name w:val="Underline Char2 Char Char"/>
    <w:rsid w:val="00FC5556"/>
    <w:rPr>
      <w:szCs w:val="24"/>
      <w:u w:val="single"/>
      <w:lang w:val="en-US" w:eastAsia="en-US" w:bidi="ar-SA"/>
    </w:rPr>
  </w:style>
  <w:style w:type="character" w:customStyle="1" w:styleId="BoldandUnderlineChar2CharCharChar">
    <w:name w:val="Bold and Underline Char2 Char Char Char"/>
    <w:rsid w:val="00FC5556"/>
    <w:rPr>
      <w:b/>
      <w:szCs w:val="24"/>
      <w:u w:val="single"/>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C5556"/>
    <w:rPr>
      <w:rFonts w:asciiTheme="minorHAnsi" w:hAnsiTheme="minorHAnsi"/>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C5556"/>
    <w:rPr>
      <w:rFonts w:asciiTheme="minorHAnsi" w:hAnsiTheme="minorHAnsi"/>
    </w:rPr>
  </w:style>
  <w:style w:type="paragraph" w:customStyle="1" w:styleId="textboldChar">
    <w:name w:val="text bold Char"/>
    <w:basedOn w:val="Normal"/>
    <w:link w:val="textboldCharChar"/>
    <w:rsid w:val="00FC5556"/>
    <w:pPr>
      <w:ind w:left="720"/>
    </w:pPr>
    <w:rPr>
      <w:rFonts w:eastAsia="Calibri"/>
      <w:b/>
      <w:u w:val="thick"/>
    </w:rPr>
  </w:style>
  <w:style w:type="character" w:customStyle="1" w:styleId="textboldCharChar">
    <w:name w:val="text bold Char Char"/>
    <w:link w:val="textboldChar"/>
    <w:rsid w:val="00FC5556"/>
    <w:rPr>
      <w:rFonts w:ascii="Calibri" w:eastAsia="Calibri" w:hAnsi="Calibri"/>
      <w:b/>
      <w:u w:val="thick"/>
    </w:rPr>
  </w:style>
  <w:style w:type="character" w:customStyle="1" w:styleId="NormalUnderlineChar">
    <w:name w:val="Normal Underline Char"/>
    <w:link w:val="NormalUnderline"/>
    <w:rsid w:val="00FC5556"/>
    <w:rPr>
      <w:rFonts w:ascii="Calibri" w:hAnsi="Calibri"/>
    </w:rPr>
  </w:style>
  <w:style w:type="character" w:customStyle="1" w:styleId="snapnoshots">
    <w:name w:val="snap_noshots"/>
    <w:basedOn w:val="DefaultParagraphFont"/>
    <w:rsid w:val="00FC5556"/>
  </w:style>
  <w:style w:type="character" w:customStyle="1" w:styleId="manchettebig2">
    <w:name w:val="manchettebig2"/>
    <w:basedOn w:val="DefaultParagraphFont"/>
    <w:rsid w:val="00FC5556"/>
  </w:style>
  <w:style w:type="character" w:customStyle="1" w:styleId="cnbcsbhdcomp">
    <w:name w:val="cnbc_sbhd_comp"/>
    <w:rsid w:val="00FC5556"/>
  </w:style>
  <w:style w:type="character" w:customStyle="1" w:styleId="blox-headline">
    <w:name w:val="blox-headline"/>
    <w:rsid w:val="00FC5556"/>
  </w:style>
  <w:style w:type="character" w:customStyle="1" w:styleId="SmallerReal">
    <w:name w:val="SmallerReal"/>
    <w:basedOn w:val="DefaultParagraphFont"/>
    <w:uiPriority w:val="1"/>
    <w:qFormat/>
    <w:rsid w:val="00FC5556"/>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FC5556"/>
    <w:rPr>
      <w:rFonts w:cs="Arial"/>
      <w:b/>
      <w:bCs/>
      <w:iCs/>
      <w:sz w:val="28"/>
      <w:lang w:val="en-US" w:eastAsia="en-US"/>
    </w:rPr>
  </w:style>
  <w:style w:type="character" w:customStyle="1" w:styleId="postsubtitle">
    <w:name w:val="post_subtitle"/>
    <w:basedOn w:val="DefaultParagraphFont"/>
    <w:rsid w:val="00FC5556"/>
  </w:style>
  <w:style w:type="character" w:customStyle="1" w:styleId="NoterefInText">
    <w:name w:val="_NoterefInText"/>
    <w:uiPriority w:val="99"/>
    <w:rsid w:val="00FC5556"/>
    <w:rPr>
      <w:rFonts w:cs="New Baskerville"/>
      <w:color w:val="000000"/>
    </w:rPr>
  </w:style>
  <w:style w:type="character" w:customStyle="1" w:styleId="postauthor">
    <w:name w:val="postauthor"/>
    <w:basedOn w:val="DefaultParagraphFont"/>
    <w:rsid w:val="00FC5556"/>
  </w:style>
  <w:style w:type="paragraph" w:customStyle="1" w:styleId="notes-source-hasnotes">
    <w:name w:val="notes-source-hasnotes"/>
    <w:basedOn w:val="Normal"/>
    <w:rsid w:val="00FC5556"/>
    <w:pPr>
      <w:spacing w:before="100" w:beforeAutospacing="1" w:after="100" w:afterAutospacing="1"/>
    </w:pPr>
    <w:rPr>
      <w:rFonts w:ascii="Times" w:hAnsi="Times"/>
      <w:sz w:val="20"/>
      <w:szCs w:val="20"/>
    </w:rPr>
  </w:style>
  <w:style w:type="character" w:customStyle="1" w:styleId="span">
    <w:name w:val="span"/>
    <w:basedOn w:val="DefaultParagraphFont"/>
    <w:rsid w:val="00FC5556"/>
  </w:style>
  <w:style w:type="character" w:customStyle="1" w:styleId="maintitle">
    <w:name w:val="maintitle"/>
    <w:basedOn w:val="DefaultParagraphFont"/>
    <w:rsid w:val="00FC5556"/>
  </w:style>
  <w:style w:type="character" w:customStyle="1" w:styleId="thirdparty-logo">
    <w:name w:val="thirdparty-logo"/>
    <w:basedOn w:val="DefaultParagraphFont"/>
    <w:rsid w:val="00FC5556"/>
  </w:style>
  <w:style w:type="paragraph" w:customStyle="1" w:styleId="articlemeta">
    <w:name w:val="articlemeta"/>
    <w:basedOn w:val="Normal"/>
    <w:rsid w:val="00FC5556"/>
    <w:pPr>
      <w:spacing w:before="100" w:beforeAutospacing="1" w:after="100" w:afterAutospacing="1"/>
    </w:pPr>
    <w:rPr>
      <w:rFonts w:ascii="Times" w:hAnsi="Times"/>
      <w:sz w:val="20"/>
      <w:szCs w:val="20"/>
    </w:rPr>
  </w:style>
  <w:style w:type="character" w:customStyle="1" w:styleId="vcard">
    <w:name w:val="vcard"/>
    <w:basedOn w:val="DefaultParagraphFont"/>
    <w:rsid w:val="00FC5556"/>
  </w:style>
  <w:style w:type="character" w:customStyle="1" w:styleId="print-footnote">
    <w:name w:val="print-footnote"/>
    <w:basedOn w:val="DefaultParagraphFont"/>
    <w:rsid w:val="00FC5556"/>
  </w:style>
  <w:style w:type="character" w:customStyle="1" w:styleId="datestring">
    <w:name w:val="datestring"/>
    <w:basedOn w:val="DefaultParagraphFont"/>
    <w:rsid w:val="00FC5556"/>
  </w:style>
  <w:style w:type="paragraph" w:customStyle="1" w:styleId="left">
    <w:name w:val="left"/>
    <w:basedOn w:val="Normal"/>
    <w:rsid w:val="00FC5556"/>
    <w:pPr>
      <w:spacing w:before="100" w:beforeAutospacing="1" w:after="100" w:afterAutospacing="1"/>
    </w:pPr>
    <w:rPr>
      <w:rFonts w:ascii="Times" w:hAnsi="Times"/>
      <w:sz w:val="20"/>
      <w:szCs w:val="20"/>
    </w:rPr>
  </w:style>
  <w:style w:type="paragraph" w:customStyle="1" w:styleId="right">
    <w:name w:val="right"/>
    <w:basedOn w:val="Normal"/>
    <w:rsid w:val="00FC5556"/>
    <w:pPr>
      <w:spacing w:before="100" w:beforeAutospacing="1" w:after="100" w:afterAutospacing="1"/>
    </w:pPr>
    <w:rPr>
      <w:rFonts w:ascii="Times" w:hAnsi="Times"/>
      <w:sz w:val="20"/>
      <w:szCs w:val="20"/>
    </w:rPr>
  </w:style>
  <w:style w:type="character" w:customStyle="1" w:styleId="gptad">
    <w:name w:val="gptad"/>
    <w:basedOn w:val="DefaultParagraphFont"/>
    <w:rsid w:val="00FC5556"/>
  </w:style>
  <w:style w:type="paragraph" w:customStyle="1" w:styleId="creditpostedmodified">
    <w:name w:val="credit_posted_modified"/>
    <w:basedOn w:val="Normal"/>
    <w:rsid w:val="00FC5556"/>
    <w:pPr>
      <w:spacing w:before="100" w:beforeAutospacing="1" w:after="100" w:afterAutospacing="1"/>
    </w:pPr>
    <w:rPr>
      <w:rFonts w:ascii="Times" w:hAnsi="Times"/>
      <w:sz w:val="20"/>
      <w:szCs w:val="20"/>
    </w:rPr>
  </w:style>
  <w:style w:type="character" w:customStyle="1" w:styleId="creditline">
    <w:name w:val="creditline"/>
    <w:basedOn w:val="DefaultParagraphFont"/>
    <w:rsid w:val="00FC5556"/>
  </w:style>
  <w:style w:type="character" w:customStyle="1" w:styleId="grd">
    <w:name w:val="grd"/>
    <w:basedOn w:val="DefaultParagraphFont"/>
    <w:rsid w:val="00FC5556"/>
  </w:style>
  <w:style w:type="paragraph" w:customStyle="1" w:styleId="hs-text-container">
    <w:name w:val="hs-text-container"/>
    <w:basedOn w:val="Normal"/>
    <w:rsid w:val="00FC5556"/>
    <w:pPr>
      <w:spacing w:before="100" w:beforeAutospacing="1" w:after="100" w:afterAutospacing="1"/>
    </w:pPr>
    <w:rPr>
      <w:rFonts w:ascii="Times" w:hAnsi="Times"/>
      <w:sz w:val="20"/>
      <w:szCs w:val="20"/>
    </w:rPr>
  </w:style>
  <w:style w:type="character" w:customStyle="1" w:styleId="changed">
    <w:name w:val="changed"/>
    <w:basedOn w:val="DefaultParagraphFont"/>
    <w:rsid w:val="00FC5556"/>
  </w:style>
  <w:style w:type="character" w:customStyle="1" w:styleId="article-author-name">
    <w:name w:val="article-author-name"/>
    <w:basedOn w:val="DefaultParagraphFont"/>
    <w:rsid w:val="00FC5556"/>
  </w:style>
  <w:style w:type="character" w:customStyle="1" w:styleId="bioexcerpt">
    <w:name w:val="bio_excerpt"/>
    <w:basedOn w:val="DefaultParagraphFont"/>
    <w:rsid w:val="00FC5556"/>
  </w:style>
  <w:style w:type="character" w:customStyle="1" w:styleId="commentcount">
    <w:name w:val="comment_count"/>
    <w:basedOn w:val="DefaultParagraphFont"/>
    <w:rsid w:val="00FC5556"/>
  </w:style>
  <w:style w:type="character" w:customStyle="1" w:styleId="searchtermshighlighted">
    <w:name w:val="searchtermshighlighted"/>
    <w:basedOn w:val="DefaultParagraphFont"/>
    <w:rsid w:val="00FC5556"/>
  </w:style>
  <w:style w:type="character" w:customStyle="1" w:styleId="contributornametrigger">
    <w:name w:val="contributornametrigger"/>
    <w:basedOn w:val="DefaultParagraphFont"/>
    <w:rsid w:val="00FC5556"/>
  </w:style>
  <w:style w:type="character" w:customStyle="1" w:styleId="bylinepipe">
    <w:name w:val="bylinepipe"/>
    <w:basedOn w:val="DefaultParagraphFont"/>
    <w:rsid w:val="00FC5556"/>
  </w:style>
  <w:style w:type="character" w:customStyle="1" w:styleId="lucenesearchresulturlb">
    <w:name w:val="lucene_search_result_url_b"/>
    <w:basedOn w:val="DefaultParagraphFont"/>
    <w:rsid w:val="00FC5556"/>
  </w:style>
  <w:style w:type="character" w:customStyle="1" w:styleId="faculty-title">
    <w:name w:val="faculty-title"/>
    <w:basedOn w:val="DefaultParagraphFont"/>
    <w:rsid w:val="00FC5556"/>
  </w:style>
  <w:style w:type="character" w:customStyle="1" w:styleId="volume">
    <w:name w:val="volume"/>
    <w:basedOn w:val="DefaultParagraphFont"/>
    <w:rsid w:val="00FC5556"/>
  </w:style>
  <w:style w:type="character" w:customStyle="1" w:styleId="issue">
    <w:name w:val="issue"/>
    <w:basedOn w:val="DefaultParagraphFont"/>
    <w:rsid w:val="00FC5556"/>
  </w:style>
  <w:style w:type="character" w:customStyle="1" w:styleId="pages">
    <w:name w:val="pages"/>
    <w:basedOn w:val="DefaultParagraphFont"/>
    <w:rsid w:val="00FC5556"/>
  </w:style>
  <w:style w:type="character" w:customStyle="1" w:styleId="person">
    <w:name w:val="person"/>
    <w:basedOn w:val="DefaultParagraphFont"/>
    <w:rsid w:val="00FC5556"/>
  </w:style>
  <w:style w:type="character" w:customStyle="1" w:styleId="corresponding">
    <w:name w:val="corresponding"/>
    <w:basedOn w:val="DefaultParagraphFont"/>
    <w:rsid w:val="00FC5556"/>
  </w:style>
  <w:style w:type="paragraph" w:customStyle="1" w:styleId="entry-meta">
    <w:name w:val="entry-meta"/>
    <w:basedOn w:val="Normal"/>
    <w:rsid w:val="00FC5556"/>
    <w:pPr>
      <w:spacing w:before="100" w:beforeAutospacing="1" w:after="100" w:afterAutospacing="1"/>
    </w:pPr>
    <w:rPr>
      <w:rFonts w:ascii="Times" w:hAnsi="Times"/>
      <w:sz w:val="20"/>
      <w:szCs w:val="20"/>
    </w:rPr>
  </w:style>
  <w:style w:type="character" w:customStyle="1" w:styleId="post-time">
    <w:name w:val="post-time"/>
    <w:basedOn w:val="DefaultParagraphFont"/>
    <w:rsid w:val="00FC5556"/>
  </w:style>
  <w:style w:type="character" w:customStyle="1" w:styleId="post-category">
    <w:name w:val="post-category"/>
    <w:basedOn w:val="DefaultParagraphFont"/>
    <w:rsid w:val="00FC5556"/>
  </w:style>
  <w:style w:type="paragraph" w:customStyle="1" w:styleId="articledetails">
    <w:name w:val="articledetails"/>
    <w:basedOn w:val="Normal"/>
    <w:rsid w:val="00FC555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C5556"/>
  </w:style>
  <w:style w:type="paragraph" w:customStyle="1" w:styleId="aff">
    <w:name w:val="aff"/>
    <w:basedOn w:val="Normal"/>
    <w:rsid w:val="00FC5556"/>
    <w:pPr>
      <w:spacing w:before="100" w:beforeAutospacing="1" w:after="100" w:afterAutospacing="1"/>
    </w:pPr>
    <w:rPr>
      <w:rFonts w:ascii="Times" w:hAnsi="Times"/>
      <w:sz w:val="20"/>
      <w:szCs w:val="20"/>
    </w:rPr>
  </w:style>
  <w:style w:type="character" w:customStyle="1" w:styleId="entry-author">
    <w:name w:val="entry-author"/>
    <w:basedOn w:val="DefaultParagraphFont"/>
    <w:rsid w:val="00FC5556"/>
  </w:style>
  <w:style w:type="character" w:customStyle="1" w:styleId="entry-author-name">
    <w:name w:val="entry-author-name"/>
    <w:basedOn w:val="DefaultParagraphFont"/>
    <w:rsid w:val="00FC5556"/>
  </w:style>
  <w:style w:type="character" w:customStyle="1" w:styleId="contrib-degrees">
    <w:name w:val="contrib-degrees"/>
    <w:basedOn w:val="DefaultParagraphFont"/>
    <w:rsid w:val="00FC5556"/>
  </w:style>
  <w:style w:type="character" w:customStyle="1" w:styleId="contrib-on-behalf-of">
    <w:name w:val="contrib-on-behalf-of"/>
    <w:basedOn w:val="DefaultParagraphFont"/>
    <w:rsid w:val="00FC5556"/>
  </w:style>
  <w:style w:type="character" w:customStyle="1" w:styleId="pubtime">
    <w:name w:val="pubtime"/>
    <w:basedOn w:val="DefaultParagraphFont"/>
    <w:rsid w:val="00FC5556"/>
  </w:style>
  <w:style w:type="character" w:customStyle="1" w:styleId="fbcommentscount">
    <w:name w:val="fb_comments_count"/>
    <w:basedOn w:val="DefaultParagraphFont"/>
    <w:rsid w:val="00FC5556"/>
  </w:style>
  <w:style w:type="character" w:customStyle="1" w:styleId="stsharethiscustom">
    <w:name w:val="st_sharethis_custom"/>
    <w:basedOn w:val="DefaultParagraphFont"/>
    <w:rsid w:val="00FC5556"/>
  </w:style>
  <w:style w:type="paragraph" w:customStyle="1" w:styleId="permalinkable">
    <w:name w:val="permalinkable"/>
    <w:basedOn w:val="Normal"/>
    <w:rsid w:val="00FC5556"/>
    <w:pPr>
      <w:spacing w:before="100" w:beforeAutospacing="1" w:after="100" w:afterAutospacing="1"/>
    </w:pPr>
    <w:rPr>
      <w:rFonts w:ascii="Times" w:hAnsi="Times"/>
      <w:sz w:val="20"/>
      <w:szCs w:val="20"/>
    </w:rPr>
  </w:style>
  <w:style w:type="character" w:customStyle="1" w:styleId="post-date">
    <w:name w:val="post-date"/>
    <w:basedOn w:val="DefaultParagraphFont"/>
    <w:rsid w:val="00FC5556"/>
  </w:style>
  <w:style w:type="character" w:customStyle="1" w:styleId="link-external">
    <w:name w:val="link-external"/>
    <w:basedOn w:val="DefaultParagraphFont"/>
    <w:rsid w:val="00FC5556"/>
  </w:style>
  <w:style w:type="character" w:customStyle="1" w:styleId="articleauthor0">
    <w:name w:val="article_author"/>
    <w:basedOn w:val="DefaultParagraphFont"/>
    <w:rsid w:val="00FC5556"/>
  </w:style>
  <w:style w:type="character" w:customStyle="1" w:styleId="articleissue">
    <w:name w:val="article_issue"/>
    <w:basedOn w:val="DefaultParagraphFont"/>
    <w:rsid w:val="00FC5556"/>
  </w:style>
  <w:style w:type="character" w:customStyle="1" w:styleId="a-size-large">
    <w:name w:val="a-size-large"/>
    <w:basedOn w:val="DefaultParagraphFont"/>
    <w:rsid w:val="00FC5556"/>
  </w:style>
  <w:style w:type="character" w:customStyle="1" w:styleId="a-size-medium">
    <w:name w:val="a-size-medium"/>
    <w:basedOn w:val="DefaultParagraphFont"/>
    <w:rsid w:val="00FC5556"/>
  </w:style>
  <w:style w:type="character" w:customStyle="1" w:styleId="contribution">
    <w:name w:val="contribution"/>
    <w:basedOn w:val="DefaultParagraphFont"/>
    <w:rsid w:val="00FC5556"/>
  </w:style>
  <w:style w:type="character" w:customStyle="1" w:styleId="a-color-secondary">
    <w:name w:val="a-color-secondary"/>
    <w:basedOn w:val="DefaultParagraphFont"/>
    <w:rsid w:val="00FC5556"/>
  </w:style>
  <w:style w:type="paragraph" w:customStyle="1" w:styleId="sbyline">
    <w:name w:val="sbyline"/>
    <w:basedOn w:val="Normal"/>
    <w:rsid w:val="00FC5556"/>
    <w:pPr>
      <w:spacing w:before="100" w:beforeAutospacing="1" w:after="100" w:afterAutospacing="1"/>
    </w:pPr>
    <w:rPr>
      <w:rFonts w:ascii="Times" w:hAnsi="Times"/>
      <w:sz w:val="20"/>
      <w:szCs w:val="20"/>
    </w:rPr>
  </w:style>
  <w:style w:type="character" w:customStyle="1" w:styleId="ui-author">
    <w:name w:val="ui-author"/>
    <w:basedOn w:val="DefaultParagraphFont"/>
    <w:rsid w:val="00FC5556"/>
  </w:style>
  <w:style w:type="character" w:customStyle="1" w:styleId="ui-staffline">
    <w:name w:val="ui-staffline"/>
    <w:basedOn w:val="DefaultParagraphFont"/>
    <w:rsid w:val="00FC5556"/>
  </w:style>
  <w:style w:type="paragraph" w:customStyle="1" w:styleId="promotion-tag-p">
    <w:name w:val="promotion-tag-p"/>
    <w:basedOn w:val="Normal"/>
    <w:rsid w:val="00FC5556"/>
    <w:pPr>
      <w:spacing w:before="100" w:beforeAutospacing="1" w:after="100" w:afterAutospacing="1"/>
    </w:pPr>
    <w:rPr>
      <w:rFonts w:ascii="Times" w:hAnsi="Times"/>
      <w:sz w:val="20"/>
      <w:szCs w:val="20"/>
    </w:rPr>
  </w:style>
  <w:style w:type="character" w:customStyle="1" w:styleId="value">
    <w:name w:val="value"/>
    <w:basedOn w:val="DefaultParagraphFont"/>
    <w:rsid w:val="00FC5556"/>
  </w:style>
  <w:style w:type="character" w:customStyle="1" w:styleId="specialissuelabel">
    <w:name w:val="specialissuelabel"/>
    <w:basedOn w:val="DefaultParagraphFont"/>
    <w:rsid w:val="00FC5556"/>
  </w:style>
  <w:style w:type="character" w:customStyle="1" w:styleId="wp-smiley">
    <w:name w:val="wp-smiley"/>
    <w:basedOn w:val="DefaultParagraphFont"/>
    <w:rsid w:val="00FC5556"/>
  </w:style>
  <w:style w:type="character" w:customStyle="1" w:styleId="meta-prep">
    <w:name w:val="meta-prep"/>
    <w:basedOn w:val="DefaultParagraphFont"/>
    <w:rsid w:val="00FC5556"/>
  </w:style>
  <w:style w:type="character" w:customStyle="1" w:styleId="artjournal">
    <w:name w:val="art_journal"/>
    <w:basedOn w:val="DefaultParagraphFont"/>
    <w:rsid w:val="00FC5556"/>
  </w:style>
  <w:style w:type="character" w:customStyle="1" w:styleId="artdatevolumeissuepart">
    <w:name w:val="art_datevolumeissuepart"/>
    <w:basedOn w:val="DefaultParagraphFont"/>
    <w:rsid w:val="00FC5556"/>
  </w:style>
  <w:style w:type="character" w:customStyle="1" w:styleId="artpages">
    <w:name w:val="art_pages"/>
    <w:basedOn w:val="DefaultParagraphFont"/>
    <w:rsid w:val="00FC5556"/>
  </w:style>
  <w:style w:type="paragraph" w:customStyle="1" w:styleId="lede">
    <w:name w:val="lede"/>
    <w:basedOn w:val="Normal"/>
    <w:rsid w:val="00FC5556"/>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FC5556"/>
  </w:style>
  <w:style w:type="character" w:customStyle="1" w:styleId="degree">
    <w:name w:val="degree"/>
    <w:basedOn w:val="DefaultParagraphFont"/>
    <w:rsid w:val="00FC5556"/>
  </w:style>
  <w:style w:type="character" w:customStyle="1" w:styleId="major">
    <w:name w:val="major"/>
    <w:basedOn w:val="DefaultParagraphFont"/>
    <w:rsid w:val="00FC5556"/>
  </w:style>
  <w:style w:type="character" w:customStyle="1" w:styleId="views">
    <w:name w:val="views"/>
    <w:basedOn w:val="DefaultParagraphFont"/>
    <w:rsid w:val="00FC5556"/>
  </w:style>
  <w:style w:type="character" w:customStyle="1" w:styleId="stmainservices">
    <w:name w:val="stmainservices"/>
    <w:basedOn w:val="DefaultParagraphFont"/>
    <w:rsid w:val="00FC5556"/>
  </w:style>
  <w:style w:type="character" w:customStyle="1" w:styleId="stbubblehcount">
    <w:name w:val="stbubble_hcount"/>
    <w:basedOn w:val="DefaultParagraphFont"/>
    <w:rsid w:val="00FC5556"/>
  </w:style>
  <w:style w:type="paragraph" w:customStyle="1" w:styleId="Document">
    <w:name w:val="_Document"/>
    <w:basedOn w:val="Default"/>
    <w:next w:val="Default"/>
    <w:uiPriority w:val="99"/>
    <w:rsid w:val="00FC5556"/>
    <w:pPr>
      <w:autoSpaceDE w:val="0"/>
      <w:autoSpaceDN w:val="0"/>
      <w:adjustRightInd w:val="0"/>
    </w:pPr>
    <w:rPr>
      <w:rFonts w:ascii="New Baskerville" w:hAnsi="New Baskerville" w:cs="Times New Roman"/>
    </w:rPr>
  </w:style>
  <w:style w:type="paragraph" w:customStyle="1" w:styleId="SubHead1">
    <w:name w:val="_SubHead1"/>
    <w:basedOn w:val="Default"/>
    <w:next w:val="Default"/>
    <w:uiPriority w:val="99"/>
    <w:rsid w:val="00FC5556"/>
    <w:pPr>
      <w:autoSpaceDE w:val="0"/>
      <w:autoSpaceDN w:val="0"/>
      <w:adjustRightInd w:val="0"/>
    </w:pPr>
    <w:rPr>
      <w:rFonts w:ascii="New Baskerville" w:hAnsi="New Baskerville" w:cs="Times New Roman"/>
    </w:rPr>
  </w:style>
  <w:style w:type="paragraph" w:customStyle="1" w:styleId="SubHead2">
    <w:name w:val="_SubHead2"/>
    <w:basedOn w:val="Default"/>
    <w:next w:val="Default"/>
    <w:uiPriority w:val="99"/>
    <w:rsid w:val="00FC5556"/>
    <w:pPr>
      <w:autoSpaceDE w:val="0"/>
      <w:autoSpaceDN w:val="0"/>
      <w:adjustRightInd w:val="0"/>
    </w:pPr>
    <w:rPr>
      <w:rFonts w:ascii="New Baskerville" w:hAnsi="New Baskerville" w:cs="Times New Roman"/>
    </w:rPr>
  </w:style>
  <w:style w:type="paragraph" w:customStyle="1" w:styleId="collapsed-hide">
    <w:name w:val="collapsed-hide"/>
    <w:basedOn w:val="Normal"/>
    <w:rsid w:val="00FC5556"/>
    <w:pPr>
      <w:spacing w:before="100" w:beforeAutospacing="1" w:after="100" w:afterAutospacing="1"/>
    </w:pPr>
    <w:rPr>
      <w:rFonts w:ascii="Times" w:hAnsi="Times"/>
      <w:sz w:val="20"/>
      <w:szCs w:val="20"/>
    </w:rPr>
  </w:style>
  <w:style w:type="paragraph" w:customStyle="1" w:styleId="odd">
    <w:name w:val="odd"/>
    <w:basedOn w:val="Normal"/>
    <w:rsid w:val="00FC5556"/>
    <w:pPr>
      <w:spacing w:before="100" w:beforeAutospacing="1" w:after="100" w:afterAutospacing="1"/>
    </w:pPr>
    <w:rPr>
      <w:rFonts w:ascii="Times" w:hAnsi="Times"/>
      <w:sz w:val="20"/>
      <w:szCs w:val="20"/>
    </w:rPr>
  </w:style>
  <w:style w:type="character" w:customStyle="1" w:styleId="article-date">
    <w:name w:val="article-date"/>
    <w:basedOn w:val="DefaultParagraphFont"/>
    <w:rsid w:val="00FC5556"/>
  </w:style>
  <w:style w:type="character" w:customStyle="1" w:styleId="article-author">
    <w:name w:val="article-author"/>
    <w:basedOn w:val="DefaultParagraphFont"/>
    <w:rsid w:val="00FC5556"/>
  </w:style>
  <w:style w:type="character" w:customStyle="1" w:styleId="tolocaltime">
    <w:name w:val="tolocaltime"/>
    <w:basedOn w:val="DefaultParagraphFont"/>
    <w:rsid w:val="00FC5556"/>
  </w:style>
  <w:style w:type="character" w:customStyle="1" w:styleId="pb-byline">
    <w:name w:val="pb-byline"/>
    <w:basedOn w:val="DefaultParagraphFont"/>
    <w:rsid w:val="00FC5556"/>
  </w:style>
  <w:style w:type="character" w:customStyle="1" w:styleId="pb-timestamp">
    <w:name w:val="pb-timestamp"/>
    <w:basedOn w:val="DefaultParagraphFont"/>
    <w:rsid w:val="00FC5556"/>
  </w:style>
  <w:style w:type="paragraph" w:customStyle="1" w:styleId="Pa15">
    <w:name w:val="Pa15"/>
    <w:basedOn w:val="Default"/>
    <w:next w:val="Default"/>
    <w:uiPriority w:val="99"/>
    <w:rsid w:val="00FC5556"/>
    <w:pPr>
      <w:autoSpaceDE w:val="0"/>
      <w:autoSpaceDN w:val="0"/>
      <w:adjustRightInd w:val="0"/>
      <w:spacing w:line="201" w:lineRule="atLeast"/>
    </w:pPr>
    <w:rPr>
      <w:rFonts w:ascii="Avenir Book" w:hAnsi="Avenir Book" w:cs="Times New Roman"/>
    </w:rPr>
  </w:style>
  <w:style w:type="character" w:customStyle="1" w:styleId="posted-on">
    <w:name w:val="posted-on"/>
    <w:basedOn w:val="DefaultParagraphFont"/>
    <w:rsid w:val="00FC5556"/>
  </w:style>
  <w:style w:type="character" w:customStyle="1" w:styleId="even">
    <w:name w:val="even"/>
    <w:basedOn w:val="DefaultParagraphFont"/>
    <w:rsid w:val="00FC5556"/>
  </w:style>
  <w:style w:type="character" w:customStyle="1" w:styleId="foreground">
    <w:name w:val="foreground"/>
    <w:basedOn w:val="DefaultParagraphFont"/>
    <w:rsid w:val="00FC5556"/>
  </w:style>
  <w:style w:type="paragraph" w:customStyle="1" w:styleId="volissue">
    <w:name w:val="volissue"/>
    <w:basedOn w:val="Normal"/>
    <w:rsid w:val="00FC555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C5556"/>
  </w:style>
  <w:style w:type="character" w:customStyle="1" w:styleId="articledate">
    <w:name w:val="articledate"/>
    <w:basedOn w:val="DefaultParagraphFont"/>
    <w:rsid w:val="00FC5556"/>
  </w:style>
  <w:style w:type="character" w:customStyle="1" w:styleId="post-byline">
    <w:name w:val="post-byline"/>
    <w:basedOn w:val="DefaultParagraphFont"/>
    <w:rsid w:val="00FC5556"/>
  </w:style>
  <w:style w:type="character" w:customStyle="1" w:styleId="upper">
    <w:name w:val="upper"/>
    <w:basedOn w:val="DefaultParagraphFont"/>
    <w:rsid w:val="00FC5556"/>
  </w:style>
  <w:style w:type="character" w:customStyle="1" w:styleId="metadate">
    <w:name w:val="meta_date"/>
    <w:basedOn w:val="DefaultParagraphFont"/>
    <w:rsid w:val="00FC5556"/>
  </w:style>
  <w:style w:type="character" w:customStyle="1" w:styleId="fa">
    <w:name w:val="fa"/>
    <w:basedOn w:val="DefaultParagraphFont"/>
    <w:rsid w:val="00FC5556"/>
  </w:style>
  <w:style w:type="character" w:customStyle="1" w:styleId="longname">
    <w:name w:val="longname"/>
    <w:basedOn w:val="DefaultParagraphFont"/>
    <w:rsid w:val="00FC5556"/>
  </w:style>
  <w:style w:type="character" w:customStyle="1" w:styleId="echocontainer">
    <w:name w:val="echo_container"/>
    <w:basedOn w:val="DefaultParagraphFont"/>
    <w:rsid w:val="00FC5556"/>
  </w:style>
  <w:style w:type="character" w:customStyle="1" w:styleId="comment-display">
    <w:name w:val="comment-display"/>
    <w:basedOn w:val="DefaultParagraphFont"/>
    <w:rsid w:val="00FC5556"/>
  </w:style>
  <w:style w:type="paragraph" w:customStyle="1" w:styleId="comment-count-label">
    <w:name w:val="comment-count-label"/>
    <w:basedOn w:val="Normal"/>
    <w:rsid w:val="00FC5556"/>
    <w:pPr>
      <w:spacing w:before="100" w:beforeAutospacing="1" w:after="100" w:afterAutospacing="1"/>
    </w:pPr>
    <w:rPr>
      <w:rFonts w:ascii="Times" w:hAnsi="Times"/>
      <w:sz w:val="20"/>
      <w:szCs w:val="20"/>
    </w:rPr>
  </w:style>
  <w:style w:type="character" w:customStyle="1" w:styleId="echo-counter">
    <w:name w:val="echo-counter"/>
    <w:basedOn w:val="DefaultParagraphFont"/>
    <w:rsid w:val="00FC5556"/>
  </w:style>
  <w:style w:type="character" w:customStyle="1" w:styleId="discussion-policy">
    <w:name w:val="discussion-policy"/>
    <w:basedOn w:val="DefaultParagraphFont"/>
    <w:rsid w:val="00FC5556"/>
  </w:style>
  <w:style w:type="character" w:customStyle="1" w:styleId="echo-apps-conversations-streamcaption">
    <w:name w:val="echo-apps-conversations-streamcaption"/>
    <w:basedOn w:val="DefaultParagraphFont"/>
    <w:rsid w:val="00FC5556"/>
  </w:style>
  <w:style w:type="character" w:customStyle="1" w:styleId="echo-streamserver-controls-stream-item-text">
    <w:name w:val="echo-streamserver-controls-stream-item-text"/>
    <w:basedOn w:val="DefaultParagraphFont"/>
    <w:rsid w:val="00FC5556"/>
  </w:style>
  <w:style w:type="character" w:customStyle="1" w:styleId="echo-streamserver-controls-facepile-more">
    <w:name w:val="echo-streamserver-controls-facepile-more"/>
    <w:basedOn w:val="DefaultParagraphFont"/>
    <w:rsid w:val="00FC5556"/>
  </w:style>
  <w:style w:type="character" w:customStyle="1" w:styleId="echo-primaryfont">
    <w:name w:val="echo-primaryfont"/>
    <w:basedOn w:val="DefaultParagraphFont"/>
    <w:rsid w:val="00FC5556"/>
  </w:style>
  <w:style w:type="character" w:customStyle="1" w:styleId="section">
    <w:name w:val="section"/>
    <w:basedOn w:val="DefaultParagraphFont"/>
    <w:rsid w:val="00FC5556"/>
  </w:style>
  <w:style w:type="character" w:customStyle="1" w:styleId="wpsr-txt-headline">
    <w:name w:val="wpsr-txt-headline"/>
    <w:basedOn w:val="DefaultParagraphFont"/>
    <w:rsid w:val="00FC5556"/>
  </w:style>
  <w:style w:type="character" w:customStyle="1" w:styleId="asset-metabar-author">
    <w:name w:val="asset-metabar-author"/>
    <w:basedOn w:val="DefaultParagraphFont"/>
    <w:rsid w:val="00FC5556"/>
  </w:style>
  <w:style w:type="character" w:customStyle="1" w:styleId="asset-metabar-time">
    <w:name w:val="asset-metabar-time"/>
    <w:basedOn w:val="DefaultParagraphFont"/>
    <w:rsid w:val="00FC5556"/>
  </w:style>
  <w:style w:type="character" w:customStyle="1" w:styleId="eza-dateline">
    <w:name w:val="eza-dateline"/>
    <w:basedOn w:val="DefaultParagraphFont"/>
    <w:rsid w:val="00FC5556"/>
  </w:style>
  <w:style w:type="character" w:customStyle="1" w:styleId="eza-authors">
    <w:name w:val="eza-authors"/>
    <w:basedOn w:val="DefaultParagraphFont"/>
    <w:rsid w:val="00FC5556"/>
  </w:style>
  <w:style w:type="character" w:customStyle="1" w:styleId="csmstaff">
    <w:name w:val="csm_staff"/>
    <w:basedOn w:val="DefaultParagraphFont"/>
    <w:rsid w:val="00FC5556"/>
  </w:style>
  <w:style w:type="paragraph" w:customStyle="1" w:styleId="mol-para-with-font">
    <w:name w:val="mol-para-with-font"/>
    <w:basedOn w:val="Normal"/>
    <w:rsid w:val="00FC555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C5556"/>
  </w:style>
  <w:style w:type="character" w:customStyle="1" w:styleId="byline-text">
    <w:name w:val="byline-text"/>
    <w:basedOn w:val="DefaultParagraphFont"/>
    <w:rsid w:val="00FC5556"/>
  </w:style>
  <w:style w:type="character" w:customStyle="1" w:styleId="itemauthor">
    <w:name w:val="itemauthor"/>
    <w:basedOn w:val="DefaultParagraphFont"/>
    <w:rsid w:val="00FC5556"/>
  </w:style>
  <w:style w:type="character" w:customStyle="1" w:styleId="itemdatecreated">
    <w:name w:val="itemdatecreated"/>
    <w:basedOn w:val="DefaultParagraphFont"/>
    <w:rsid w:val="00FC5556"/>
  </w:style>
  <w:style w:type="character" w:customStyle="1" w:styleId="slug-metadata-note">
    <w:name w:val="slug-metadata-note"/>
    <w:basedOn w:val="DefaultParagraphFont"/>
    <w:rsid w:val="00FC5556"/>
  </w:style>
  <w:style w:type="character" w:customStyle="1" w:styleId="drop-capped">
    <w:name w:val="drop-capped"/>
    <w:basedOn w:val="DefaultParagraphFont"/>
    <w:rsid w:val="00FC5556"/>
  </w:style>
  <w:style w:type="paragraph" w:customStyle="1" w:styleId="articleopinion-standfirst">
    <w:name w:val="articleopinion-standfirst"/>
    <w:basedOn w:val="Normal"/>
    <w:rsid w:val="00FC5556"/>
    <w:pPr>
      <w:spacing w:before="100" w:beforeAutospacing="1" w:after="100" w:afterAutospacing="1"/>
    </w:pPr>
    <w:rPr>
      <w:rFonts w:ascii="Times" w:hAnsi="Times"/>
      <w:sz w:val="20"/>
      <w:szCs w:val="20"/>
    </w:rPr>
  </w:style>
  <w:style w:type="paragraph" w:customStyle="1" w:styleId="snippet">
    <w:name w:val="snippet"/>
    <w:basedOn w:val="Normal"/>
    <w:rsid w:val="00FC5556"/>
    <w:pPr>
      <w:spacing w:before="100" w:beforeAutospacing="1" w:after="100" w:afterAutospacing="1"/>
    </w:pPr>
    <w:rPr>
      <w:rFonts w:ascii="Times" w:hAnsi="Times"/>
      <w:sz w:val="20"/>
      <w:szCs w:val="20"/>
    </w:rPr>
  </w:style>
  <w:style w:type="character" w:customStyle="1" w:styleId="thetitle">
    <w:name w:val="the_title"/>
    <w:basedOn w:val="DefaultParagraphFont"/>
    <w:rsid w:val="00FC5556"/>
  </w:style>
  <w:style w:type="character" w:customStyle="1" w:styleId="view-count">
    <w:name w:val="view-count"/>
    <w:basedOn w:val="DefaultParagraphFont"/>
    <w:rsid w:val="00FC5556"/>
  </w:style>
  <w:style w:type="character" w:customStyle="1" w:styleId="rupee">
    <w:name w:val="rupee"/>
    <w:basedOn w:val="DefaultParagraphFont"/>
    <w:rsid w:val="00FC5556"/>
  </w:style>
  <w:style w:type="character" w:customStyle="1" w:styleId="grey1">
    <w:name w:val="grey1"/>
    <w:basedOn w:val="DefaultParagraphFont"/>
    <w:rsid w:val="00FC5556"/>
  </w:style>
  <w:style w:type="paragraph" w:customStyle="1" w:styleId="Pa13">
    <w:name w:val="Pa13"/>
    <w:basedOn w:val="Default"/>
    <w:next w:val="Default"/>
    <w:uiPriority w:val="99"/>
    <w:rsid w:val="00FC5556"/>
    <w:pPr>
      <w:autoSpaceDE w:val="0"/>
      <w:autoSpaceDN w:val="0"/>
      <w:adjustRightInd w:val="0"/>
      <w:spacing w:line="201" w:lineRule="atLeast"/>
    </w:pPr>
    <w:rPr>
      <w:rFonts w:ascii="Times New Roman" w:hAnsi="Times New Roman" w:cs="Times New Roman"/>
    </w:rPr>
  </w:style>
  <w:style w:type="paragraph" w:customStyle="1" w:styleId="Pa14">
    <w:name w:val="Pa14"/>
    <w:basedOn w:val="Default"/>
    <w:next w:val="Default"/>
    <w:uiPriority w:val="99"/>
    <w:rsid w:val="00FC5556"/>
    <w:pPr>
      <w:autoSpaceDE w:val="0"/>
      <w:autoSpaceDN w:val="0"/>
      <w:adjustRightInd w:val="0"/>
      <w:spacing w:line="241" w:lineRule="atLeast"/>
    </w:pPr>
    <w:rPr>
      <w:rFonts w:ascii="Times New Roman" w:hAnsi="Times New Roman" w:cs="Times New Roman"/>
    </w:rPr>
  </w:style>
  <w:style w:type="paragraph" w:customStyle="1" w:styleId="Pa9">
    <w:name w:val="Pa9"/>
    <w:basedOn w:val="Default"/>
    <w:next w:val="Default"/>
    <w:uiPriority w:val="99"/>
    <w:rsid w:val="00FC5556"/>
    <w:pPr>
      <w:autoSpaceDE w:val="0"/>
      <w:autoSpaceDN w:val="0"/>
      <w:adjustRightInd w:val="0"/>
      <w:spacing w:line="241" w:lineRule="atLeast"/>
    </w:pPr>
    <w:rPr>
      <w:rFonts w:ascii="Gill Sans" w:hAnsi="Gill Sans" w:cs="Times New Roman"/>
    </w:rPr>
  </w:style>
  <w:style w:type="character" w:customStyle="1" w:styleId="bureau">
    <w:name w:val="bureau"/>
    <w:basedOn w:val="DefaultParagraphFont"/>
    <w:rsid w:val="00FC5556"/>
  </w:style>
  <w:style w:type="character" w:customStyle="1" w:styleId="reporttitle">
    <w:name w:val="report_title"/>
    <w:basedOn w:val="DefaultParagraphFont"/>
    <w:rsid w:val="00FC5556"/>
  </w:style>
  <w:style w:type="character" w:customStyle="1" w:styleId="documenttype-longreleases">
    <w:name w:val="document_type_-_long_releases"/>
    <w:basedOn w:val="DefaultParagraphFont"/>
    <w:rsid w:val="00FC5556"/>
  </w:style>
  <w:style w:type="character" w:customStyle="1" w:styleId="alt-date">
    <w:name w:val="alt-date"/>
    <w:basedOn w:val="DefaultParagraphFont"/>
    <w:rsid w:val="00FC5556"/>
  </w:style>
  <w:style w:type="character" w:customStyle="1" w:styleId="entry-byline">
    <w:name w:val="entry-byline"/>
    <w:basedOn w:val="DefaultParagraphFont"/>
    <w:rsid w:val="00FC5556"/>
  </w:style>
  <w:style w:type="character" w:customStyle="1" w:styleId="taglinecontrib">
    <w:name w:val="tagline_contrib"/>
    <w:basedOn w:val="DefaultParagraphFont"/>
    <w:rsid w:val="00FC5556"/>
  </w:style>
  <w:style w:type="character" w:customStyle="1" w:styleId="articledate0">
    <w:name w:val="article_date"/>
    <w:basedOn w:val="DefaultParagraphFont"/>
    <w:rsid w:val="00FC5556"/>
  </w:style>
  <w:style w:type="paragraph" w:customStyle="1" w:styleId="hg-daily">
    <w:name w:val="hg-daily"/>
    <w:basedOn w:val="Normal"/>
    <w:rsid w:val="00FC5556"/>
    <w:pPr>
      <w:spacing w:before="100" w:beforeAutospacing="1" w:after="100" w:afterAutospacing="1"/>
    </w:pPr>
    <w:rPr>
      <w:rFonts w:ascii="Times" w:hAnsi="Times"/>
      <w:sz w:val="20"/>
      <w:szCs w:val="20"/>
    </w:rPr>
  </w:style>
  <w:style w:type="character" w:customStyle="1" w:styleId="cit">
    <w:name w:val="cit"/>
    <w:basedOn w:val="DefaultParagraphFont"/>
    <w:rsid w:val="00FC5556"/>
  </w:style>
  <w:style w:type="paragraph" w:customStyle="1" w:styleId="buttonheading">
    <w:name w:val="buttonheading"/>
    <w:basedOn w:val="Normal"/>
    <w:rsid w:val="00FC5556"/>
    <w:pPr>
      <w:spacing w:before="100" w:beforeAutospacing="1" w:after="100" w:afterAutospacing="1"/>
    </w:pPr>
    <w:rPr>
      <w:rFonts w:ascii="Times" w:hAnsi="Times"/>
      <w:sz w:val="20"/>
      <w:szCs w:val="20"/>
    </w:rPr>
  </w:style>
  <w:style w:type="character" w:customStyle="1" w:styleId="createdate">
    <w:name w:val="createdate"/>
    <w:basedOn w:val="DefaultParagraphFont"/>
    <w:rsid w:val="00FC5556"/>
  </w:style>
  <w:style w:type="paragraph" w:customStyle="1" w:styleId="p">
    <w:name w:val="p"/>
    <w:basedOn w:val="Normal"/>
    <w:rsid w:val="00FC5556"/>
    <w:pPr>
      <w:spacing w:before="100" w:beforeAutospacing="1" w:after="100" w:afterAutospacing="1"/>
    </w:pPr>
    <w:rPr>
      <w:rFonts w:ascii="Times" w:hAnsi="Times"/>
      <w:sz w:val="20"/>
      <w:szCs w:val="20"/>
    </w:rPr>
  </w:style>
  <w:style w:type="character" w:customStyle="1" w:styleId="text-label">
    <w:name w:val="text-label"/>
    <w:basedOn w:val="DefaultParagraphFont"/>
    <w:rsid w:val="00FC5556"/>
  </w:style>
  <w:style w:type="character" w:customStyle="1" w:styleId="metad">
    <w:name w:val="metad"/>
    <w:rsid w:val="00FC5556"/>
  </w:style>
  <w:style w:type="character" w:customStyle="1" w:styleId="justify1">
    <w:name w:val="justify1"/>
    <w:rsid w:val="00FC5556"/>
  </w:style>
  <w:style w:type="paragraph" w:customStyle="1" w:styleId="TOC3Char">
    <w:name w:val="TOC 3 Char"/>
    <w:basedOn w:val="Normal"/>
    <w:next w:val="Normal"/>
    <w:rsid w:val="00FC5556"/>
    <w:rPr>
      <w:rFonts w:eastAsia="Times New Roman"/>
      <w:szCs w:val="20"/>
    </w:rPr>
  </w:style>
  <w:style w:type="paragraph" w:customStyle="1" w:styleId="TOC1Char">
    <w:name w:val="TOC 1 Char"/>
    <w:basedOn w:val="Normal"/>
    <w:next w:val="Normal"/>
    <w:rsid w:val="00FC5556"/>
    <w:rPr>
      <w:rFonts w:eastAsia="Times New Roman"/>
      <w:b/>
      <w:szCs w:val="20"/>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
    <w:qFormat/>
    <w:rsid w:val="00FC5556"/>
    <w:rPr>
      <w:b/>
      <w:noProof w:val="0"/>
      <w:sz w:val="24"/>
      <w:lang w:val="en-US" w:eastAsia="en-US" w:bidi="ar-SA"/>
    </w:rPr>
  </w:style>
  <w:style w:type="paragraph" w:customStyle="1" w:styleId="ColorfulList-Accent11">
    <w:name w:val="Colorful List - Accent 11"/>
    <w:basedOn w:val="Normal"/>
    <w:uiPriority w:val="34"/>
    <w:qFormat/>
    <w:rsid w:val="00FC5556"/>
    <w:pPr>
      <w:ind w:left="720"/>
      <w:contextualSpacing/>
      <w:jc w:val="both"/>
    </w:pPr>
    <w:rPr>
      <w:rFonts w:eastAsia="Times New Roman"/>
      <w:sz w:val="20"/>
      <w:szCs w:val="20"/>
    </w:rPr>
  </w:style>
  <w:style w:type="paragraph" w:customStyle="1" w:styleId="UnderlineStyle0">
    <w:name w:val="Underline Style"/>
    <w:basedOn w:val="Normal"/>
    <w:link w:val="UnderlineStyleChar"/>
    <w:rsid w:val="00FC5556"/>
    <w:rPr>
      <w:rFonts w:asciiTheme="minorHAnsi" w:hAnsiTheme="minorHAnsi"/>
    </w:rPr>
  </w:style>
  <w:style w:type="paragraph" w:customStyle="1" w:styleId="ColorfulGrid-Accent11">
    <w:name w:val="Colorful Grid - Accent 11"/>
    <w:basedOn w:val="Normal"/>
    <w:next w:val="Normal"/>
    <w:link w:val="ColorfulGrid-Accent1Char"/>
    <w:uiPriority w:val="29"/>
    <w:qFormat/>
    <w:rsid w:val="00FC5556"/>
    <w:pPr>
      <w:jc w:val="both"/>
    </w:pPr>
    <w:rPr>
      <w:rFonts w:ascii="Times New Roman" w:eastAsia="Times New Roman" w:hAnsi="Times New Roman" w:cs="Times New Roman"/>
      <w:i/>
      <w:iCs/>
      <w:color w:val="000000"/>
    </w:rPr>
  </w:style>
  <w:style w:type="character" w:customStyle="1" w:styleId="MediumGrid11">
    <w:name w:val="Medium Grid 11"/>
    <w:uiPriority w:val="99"/>
    <w:rsid w:val="00FC5556"/>
    <w:rPr>
      <w:color w:val="808080"/>
    </w:rPr>
  </w:style>
  <w:style w:type="paragraph" w:customStyle="1" w:styleId="PlaceholderText2">
    <w:name w:val="Placeholder Text2"/>
    <w:basedOn w:val="Normal"/>
    <w:uiPriority w:val="99"/>
    <w:rsid w:val="00FC555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C5556"/>
    <w:pPr>
      <w:keepNext/>
      <w:tabs>
        <w:tab w:val="num" w:pos="1440"/>
      </w:tabs>
      <w:ind w:left="1800" w:hanging="360"/>
      <w:outlineLvl w:val="2"/>
    </w:pPr>
    <w:rPr>
      <w:rFonts w:eastAsia="MS Gothic"/>
    </w:rPr>
  </w:style>
  <w:style w:type="paragraph" w:customStyle="1" w:styleId="LightList1">
    <w:name w:val="Light List1"/>
    <w:basedOn w:val="Normal"/>
    <w:rsid w:val="00FC5556"/>
    <w:pPr>
      <w:keepNext/>
      <w:tabs>
        <w:tab w:val="num" w:pos="2160"/>
      </w:tabs>
      <w:ind w:left="2520" w:hanging="360"/>
      <w:outlineLvl w:val="3"/>
    </w:pPr>
    <w:rPr>
      <w:rFonts w:eastAsia="MS Gothic"/>
    </w:rPr>
  </w:style>
  <w:style w:type="paragraph" w:customStyle="1" w:styleId="LightGrid1">
    <w:name w:val="Light Grid1"/>
    <w:basedOn w:val="Normal"/>
    <w:rsid w:val="00FC5556"/>
    <w:pPr>
      <w:keepNext/>
      <w:tabs>
        <w:tab w:val="num" w:pos="2880"/>
      </w:tabs>
      <w:ind w:left="3240" w:hanging="360"/>
      <w:outlineLvl w:val="4"/>
    </w:pPr>
    <w:rPr>
      <w:rFonts w:eastAsia="MS Gothic"/>
    </w:rPr>
  </w:style>
  <w:style w:type="paragraph" w:customStyle="1" w:styleId="MediumShading11">
    <w:name w:val="Medium Shading 11"/>
    <w:basedOn w:val="Normal"/>
    <w:rsid w:val="00FC5556"/>
    <w:pPr>
      <w:keepNext/>
      <w:tabs>
        <w:tab w:val="num" w:pos="3600"/>
      </w:tabs>
      <w:ind w:left="3960" w:hanging="360"/>
      <w:outlineLvl w:val="5"/>
    </w:pPr>
    <w:rPr>
      <w:rFonts w:eastAsia="MS Gothic"/>
    </w:rPr>
  </w:style>
  <w:style w:type="paragraph" w:customStyle="1" w:styleId="MediumShading21">
    <w:name w:val="Medium Shading 21"/>
    <w:basedOn w:val="Normal"/>
    <w:rsid w:val="00FC5556"/>
    <w:pPr>
      <w:keepNext/>
      <w:tabs>
        <w:tab w:val="num" w:pos="4320"/>
      </w:tabs>
      <w:ind w:left="4680" w:hanging="360"/>
      <w:outlineLvl w:val="6"/>
    </w:pPr>
    <w:rPr>
      <w:rFonts w:eastAsia="MS Gothic"/>
    </w:rPr>
  </w:style>
  <w:style w:type="paragraph" w:customStyle="1" w:styleId="MediumList11">
    <w:name w:val="Medium List 11"/>
    <w:basedOn w:val="Normal"/>
    <w:rsid w:val="00FC5556"/>
    <w:pPr>
      <w:keepNext/>
      <w:tabs>
        <w:tab w:val="num" w:pos="5040"/>
      </w:tabs>
      <w:ind w:left="5400" w:hanging="360"/>
      <w:outlineLvl w:val="7"/>
    </w:pPr>
    <w:rPr>
      <w:rFonts w:eastAsia="MS Gothic"/>
    </w:rPr>
  </w:style>
  <w:style w:type="paragraph" w:customStyle="1" w:styleId="MediumList21">
    <w:name w:val="Medium List 21"/>
    <w:basedOn w:val="Normal"/>
    <w:rsid w:val="00FC5556"/>
    <w:pPr>
      <w:keepNext/>
      <w:tabs>
        <w:tab w:val="num" w:pos="5760"/>
      </w:tabs>
      <w:ind w:left="6120" w:hanging="360"/>
      <w:outlineLvl w:val="8"/>
    </w:pPr>
    <w:rPr>
      <w:rFonts w:eastAsia="MS Gothic"/>
    </w:rPr>
  </w:style>
  <w:style w:type="paragraph" w:customStyle="1" w:styleId="bylinejb">
    <w:name w:val="bylinejb"/>
    <w:basedOn w:val="Normal"/>
    <w:rsid w:val="00FC5556"/>
    <w:pPr>
      <w:spacing w:before="100" w:beforeAutospacing="1" w:after="100" w:afterAutospacing="1"/>
    </w:pPr>
    <w:rPr>
      <w:rFonts w:ascii="Times" w:hAnsi="Times"/>
      <w:sz w:val="20"/>
      <w:szCs w:val="20"/>
    </w:rPr>
  </w:style>
  <w:style w:type="paragraph" w:customStyle="1" w:styleId="bylineaffiliation">
    <w:name w:val="bylineaffiliation"/>
    <w:basedOn w:val="Normal"/>
    <w:rsid w:val="00FC5556"/>
    <w:pPr>
      <w:spacing w:before="100" w:beforeAutospacing="1" w:after="100" w:afterAutospacing="1"/>
    </w:pPr>
    <w:rPr>
      <w:rFonts w:ascii="Times" w:hAnsi="Times"/>
      <w:sz w:val="20"/>
      <w:szCs w:val="20"/>
    </w:rPr>
  </w:style>
  <w:style w:type="character" w:customStyle="1" w:styleId="apple-tab-span">
    <w:name w:val="apple-tab-span"/>
    <w:basedOn w:val="DefaultParagraphFont"/>
    <w:rsid w:val="00FC5556"/>
  </w:style>
  <w:style w:type="character" w:customStyle="1" w:styleId="s2">
    <w:name w:val="s2"/>
    <w:basedOn w:val="DefaultParagraphFont"/>
    <w:rsid w:val="00FC5556"/>
  </w:style>
  <w:style w:type="character" w:customStyle="1" w:styleId="s1">
    <w:name w:val="s1"/>
    <w:basedOn w:val="DefaultParagraphFont"/>
    <w:rsid w:val="00FC5556"/>
  </w:style>
  <w:style w:type="paragraph" w:customStyle="1" w:styleId="Style5">
    <w:name w:val="Style5"/>
    <w:basedOn w:val="Normal"/>
    <w:next w:val="Heading9"/>
    <w:link w:val="Style5Char"/>
    <w:uiPriority w:val="4"/>
    <w:qFormat/>
    <w:rsid w:val="00FC5556"/>
    <w:rPr>
      <w:rFonts w:eastAsia="Times New Roman"/>
      <w:b/>
      <w:bCs/>
      <w:u w:val="single"/>
    </w:rPr>
  </w:style>
  <w:style w:type="paragraph" w:customStyle="1" w:styleId="LanguageEditing">
    <w:name w:val="Language Editing"/>
    <w:basedOn w:val="Normal"/>
    <w:link w:val="LanguageEditingChar"/>
    <w:qFormat/>
    <w:rsid w:val="00FC5556"/>
    <w:rPr>
      <w:rFonts w:eastAsia="Times New Roman"/>
      <w:strike/>
    </w:rPr>
  </w:style>
  <w:style w:type="character" w:customStyle="1" w:styleId="LanguageEditingChar">
    <w:name w:val="Language Editing Char"/>
    <w:basedOn w:val="DefaultParagraphFont"/>
    <w:link w:val="LanguageEditing"/>
    <w:locked/>
    <w:rsid w:val="00FC5556"/>
    <w:rPr>
      <w:rFonts w:ascii="Calibri" w:eastAsia="Times New Roman" w:hAnsi="Calibri"/>
      <w:strike/>
    </w:rPr>
  </w:style>
  <w:style w:type="character" w:customStyle="1" w:styleId="ShrinkText">
    <w:name w:val="Shrink Text"/>
    <w:rsid w:val="00FC5556"/>
    <w:rPr>
      <w:rFonts w:ascii="Times New Roman" w:hAnsi="Times New Roman"/>
      <w:sz w:val="16"/>
    </w:rPr>
  </w:style>
  <w:style w:type="character" w:customStyle="1" w:styleId="action-menu-toggled-item">
    <w:name w:val="action-menu-toggled-item"/>
    <w:basedOn w:val="DefaultParagraphFont"/>
    <w:rsid w:val="00FC5556"/>
    <w:rPr>
      <w:rFonts w:ascii="Times New Roman" w:hAnsi="Times New Roman"/>
    </w:rPr>
  </w:style>
  <w:style w:type="character" w:customStyle="1" w:styleId="1Tag">
    <w:name w:val="1) Tag"/>
    <w:rsid w:val="00FC5556"/>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C5556"/>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C555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C555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C5556"/>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C5556"/>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FC5556"/>
    <w:rPr>
      <w:rFonts w:ascii="Arial" w:eastAsia="Times New Roman" w:hAnsi="Arial"/>
      <w:b/>
      <w:caps/>
      <w:sz w:val="40"/>
      <w:szCs w:val="40"/>
    </w:rPr>
  </w:style>
  <w:style w:type="paragraph" w:customStyle="1" w:styleId="Strikethrough0">
    <w:name w:val="Strikethrough"/>
    <w:basedOn w:val="Normal"/>
    <w:link w:val="StrikethroughChar"/>
    <w:qFormat/>
    <w:rsid w:val="00FC5556"/>
    <w:rPr>
      <w:strike/>
    </w:rPr>
  </w:style>
  <w:style w:type="character" w:customStyle="1" w:styleId="StrikethroughChar">
    <w:name w:val="Strikethrough Char"/>
    <w:basedOn w:val="DefaultParagraphFont"/>
    <w:link w:val="Strikethrough0"/>
    <w:rsid w:val="00FC5556"/>
    <w:rPr>
      <w:rFonts w:ascii="Calibri" w:hAnsi="Calibri"/>
      <w:strike/>
    </w:rPr>
  </w:style>
  <w:style w:type="character" w:styleId="SubtleReference">
    <w:name w:val="Subtle Reference"/>
    <w:basedOn w:val="DefaultParagraphFont"/>
    <w:uiPriority w:val="31"/>
    <w:rsid w:val="00FC5556"/>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C5556"/>
    <w:rPr>
      <w:rFonts w:asciiTheme="minorHAnsi" w:hAnsiTheme="minorHAnsi"/>
      <w:bCs/>
    </w:rPr>
  </w:style>
  <w:style w:type="paragraph" w:customStyle="1" w:styleId="Cardd">
    <w:name w:val="Cardd"/>
    <w:basedOn w:val="Normal"/>
    <w:uiPriority w:val="4"/>
    <w:qFormat/>
    <w:rsid w:val="00FC5556"/>
    <w:pPr>
      <w:ind w:left="288" w:right="288"/>
    </w:pPr>
  </w:style>
  <w:style w:type="character" w:customStyle="1" w:styleId="BoxBoldUnderline">
    <w:name w:val="Box Bold Underline"/>
    <w:rsid w:val="00FC5556"/>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C5556"/>
    <w:rPr>
      <w:rFonts w:eastAsia="Times New Roman"/>
    </w:rPr>
  </w:style>
  <w:style w:type="character" w:customStyle="1" w:styleId="NormalF6Char">
    <w:name w:val="Normal F6 Char"/>
    <w:link w:val="NormalF6"/>
    <w:rsid w:val="00FC5556"/>
    <w:rPr>
      <w:rFonts w:ascii="Calibri" w:eastAsia="Times New Roman" w:hAnsi="Calibri"/>
    </w:rPr>
  </w:style>
  <w:style w:type="paragraph" w:customStyle="1" w:styleId="TagNew">
    <w:name w:val="Tag New"/>
    <w:qFormat/>
    <w:rsid w:val="00FC5556"/>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FC5556"/>
    <w:rPr>
      <w:b/>
      <w:bCs/>
      <w:sz w:val="20"/>
      <w:u w:val="single"/>
      <w:bdr w:val="single" w:sz="4" w:space="0" w:color="auto"/>
    </w:rPr>
  </w:style>
  <w:style w:type="character" w:customStyle="1" w:styleId="postby">
    <w:name w:val="post_by"/>
    <w:rsid w:val="00FC5556"/>
  </w:style>
  <w:style w:type="character" w:customStyle="1" w:styleId="postdate">
    <w:name w:val="post_date"/>
    <w:rsid w:val="00FC5556"/>
  </w:style>
  <w:style w:type="character" w:customStyle="1" w:styleId="moretop">
    <w:name w:val="more_top"/>
    <w:rsid w:val="00FC5556"/>
  </w:style>
  <w:style w:type="character" w:customStyle="1" w:styleId="Style11ptBoldUnderlineBorderSinglesolidlineAuto">
    <w:name w:val="Style 11 pt Bold Underline Border: : (Single solid line Auto  ..."/>
    <w:rsid w:val="00FC5556"/>
    <w:rPr>
      <w:b/>
      <w:bCs/>
      <w:sz w:val="20"/>
      <w:u w:val="single"/>
      <w:bdr w:val="single" w:sz="4" w:space="0" w:color="auto"/>
    </w:rPr>
  </w:style>
  <w:style w:type="paragraph" w:customStyle="1" w:styleId="TagNew0">
    <w:name w:val="Tag_New"/>
    <w:qFormat/>
    <w:rsid w:val="00FC5556"/>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FC5556"/>
    <w:pPr>
      <w:spacing w:after="0" w:line="240" w:lineRule="auto"/>
    </w:pPr>
    <w:rPr>
      <w:rFonts w:ascii="Times New Roman" w:eastAsia="Calibri" w:hAnsi="Times New Roman" w:cs="Times New Roman"/>
      <w:b/>
      <w:sz w:val="24"/>
    </w:rPr>
  </w:style>
  <w:style w:type="paragraph" w:customStyle="1" w:styleId="FreeForm">
    <w:name w:val="Free Form"/>
    <w:autoRedefine/>
    <w:qFormat/>
    <w:rsid w:val="00FC5556"/>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FC5556"/>
    <w:rPr>
      <w:rFonts w:ascii="Times New Roman" w:eastAsia="Calibri" w:hAnsi="Times New Roman" w:cs="Times New Roman"/>
      <w:b/>
      <w:u w:val="single"/>
    </w:rPr>
  </w:style>
  <w:style w:type="paragraph" w:customStyle="1" w:styleId="AuthorDate2">
    <w:name w:val="Author/Date"/>
    <w:basedOn w:val="Normal"/>
    <w:link w:val="AuthorDateChar0"/>
    <w:qFormat/>
    <w:rsid w:val="00FC5556"/>
    <w:rPr>
      <w:rFonts w:ascii="Times New Roman" w:eastAsia="Calibri" w:hAnsi="Times New Roman" w:cs="Times New Roman"/>
      <w:b/>
      <w:u w:val="single"/>
    </w:rPr>
  </w:style>
  <w:style w:type="paragraph" w:customStyle="1" w:styleId="cnnstorypgraphtxt">
    <w:name w:val="cnn_storypgraphtxt"/>
    <w:basedOn w:val="Normal"/>
    <w:rsid w:val="00FC5556"/>
    <w:pPr>
      <w:spacing w:before="100" w:beforeAutospacing="1" w:after="100" w:afterAutospacing="1"/>
    </w:pPr>
    <w:rPr>
      <w:rFonts w:eastAsia="Times New Roman"/>
    </w:rPr>
  </w:style>
  <w:style w:type="character" w:customStyle="1" w:styleId="Boxing-New">
    <w:name w:val="Boxing - New"/>
    <w:basedOn w:val="DefaultParagraphFont"/>
    <w:rsid w:val="00FC5556"/>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FC5556"/>
    <w:rPr>
      <w:rFonts w:ascii="Times New Roman" w:hAnsi="Times New Roman"/>
      <w:sz w:val="20"/>
      <w:szCs w:val="20"/>
      <w:u w:val="single"/>
    </w:rPr>
  </w:style>
  <w:style w:type="character" w:customStyle="1" w:styleId="ssl01">
    <w:name w:val="ss_l01"/>
    <w:rsid w:val="00FC5556"/>
    <w:rPr>
      <w:color w:val="000000"/>
      <w:sz w:val="32"/>
      <w:szCs w:val="32"/>
    </w:rPr>
  </w:style>
  <w:style w:type="character" w:customStyle="1" w:styleId="Style11Char0">
    <w:name w:val="Style11 Char"/>
    <w:link w:val="Style11"/>
    <w:rsid w:val="00FC5556"/>
    <w:rPr>
      <w:b/>
      <w:u w:val="thick"/>
    </w:rPr>
  </w:style>
  <w:style w:type="character" w:customStyle="1" w:styleId="allocatoragentsleft">
    <w:name w:val="al_locatoragentsleft"/>
    <w:basedOn w:val="DefaultParagraphFont"/>
    <w:rsid w:val="00FC5556"/>
  </w:style>
  <w:style w:type="character" w:customStyle="1" w:styleId="Style12ptBoldUnderline1">
    <w:name w:val="Style 12 pt Bold Underline1"/>
    <w:rsid w:val="00FC5556"/>
    <w:rPr>
      <w:b/>
      <w:bCs/>
      <w:sz w:val="24"/>
      <w:u w:val="single"/>
    </w:rPr>
  </w:style>
  <w:style w:type="paragraph" w:customStyle="1" w:styleId="Carding">
    <w:name w:val="Carding"/>
    <w:basedOn w:val="Normal"/>
    <w:rsid w:val="00FC5556"/>
    <w:rPr>
      <w:rFonts w:eastAsia="Times New Roman"/>
      <w:sz w:val="18"/>
    </w:rPr>
  </w:style>
  <w:style w:type="character" w:customStyle="1" w:styleId="aunderline1">
    <w:name w:val="aunderline"/>
    <w:qFormat/>
    <w:rsid w:val="00FC5556"/>
    <w:rPr>
      <w:rFonts w:ascii="Times New Roman" w:hAnsi="Times New Roman"/>
      <w:sz w:val="20"/>
      <w:szCs w:val="24"/>
      <w:u w:val="thick"/>
    </w:rPr>
  </w:style>
  <w:style w:type="character" w:customStyle="1" w:styleId="StyleStyle4CharTimesNewRoman11ptBold">
    <w:name w:val="Style Style4 Char + Times New Roman 11 pt Bold"/>
    <w:rsid w:val="00FC5556"/>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FC5556"/>
  </w:style>
  <w:style w:type="character" w:customStyle="1" w:styleId="sensecontent">
    <w:name w:val="sense_content"/>
    <w:basedOn w:val="DefaultParagraphFont"/>
    <w:rsid w:val="00FC5556"/>
  </w:style>
  <w:style w:type="character" w:customStyle="1" w:styleId="vi">
    <w:name w:val="vi"/>
    <w:basedOn w:val="DefaultParagraphFont"/>
    <w:rsid w:val="00FC5556"/>
  </w:style>
  <w:style w:type="character" w:customStyle="1" w:styleId="pagetitle">
    <w:name w:val="pagetitle"/>
    <w:basedOn w:val="DefaultParagraphFont"/>
    <w:rsid w:val="00FC5556"/>
  </w:style>
  <w:style w:type="character" w:customStyle="1" w:styleId="TagsCharCharChar">
    <w:name w:val="Tags Char Char Char"/>
    <w:rsid w:val="00FC5556"/>
    <w:rPr>
      <w:rFonts w:ascii="Times" w:eastAsia="Times" w:hAnsi="Times"/>
      <w:b/>
      <w:noProof w:val="0"/>
      <w:sz w:val="24"/>
      <w:szCs w:val="24"/>
      <w:lang w:val="en-US" w:eastAsia="en-US" w:bidi="ar-SA"/>
    </w:rPr>
  </w:style>
  <w:style w:type="paragraph" w:customStyle="1" w:styleId="NormalWeb8">
    <w:name w:val="Normal (Web)8"/>
    <w:basedOn w:val="Normal"/>
    <w:rsid w:val="00FC5556"/>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FC5556"/>
    <w:rPr>
      <w:rFonts w:cs="Arial"/>
      <w:b/>
      <w:bCs/>
      <w:iCs/>
      <w:sz w:val="24"/>
      <w:szCs w:val="28"/>
      <w:lang w:val="en-US" w:eastAsia="en-US" w:bidi="ar-SA"/>
    </w:rPr>
  </w:style>
  <w:style w:type="character" w:customStyle="1" w:styleId="StyleUnderlineCharTimesBold">
    <w:name w:val="Style Underline Char + Times Bold"/>
    <w:rsid w:val="00FC5556"/>
    <w:rPr>
      <w:rFonts w:ascii="Times" w:hAnsi="Times"/>
      <w:b w:val="0"/>
      <w:bCs/>
      <w:sz w:val="20"/>
      <w:u w:val="single"/>
    </w:rPr>
  </w:style>
  <w:style w:type="character" w:customStyle="1" w:styleId="blubigktbiz">
    <w:name w:val="blubigktbiz"/>
    <w:rsid w:val="00FC5556"/>
  </w:style>
  <w:style w:type="character" w:customStyle="1" w:styleId="Style4CharChar">
    <w:name w:val="Style4 Char Char"/>
    <w:rsid w:val="00FC5556"/>
    <w:rPr>
      <w:rFonts w:ascii="Arial Narrow" w:hAnsi="Arial Narrow"/>
      <w:noProof w:val="0"/>
      <w:szCs w:val="24"/>
      <w:u w:val="single"/>
      <w:lang w:val="en-US" w:eastAsia="en-US" w:bidi="ar-SA"/>
    </w:rPr>
  </w:style>
  <w:style w:type="character" w:customStyle="1" w:styleId="StyleUnderline4">
    <w:name w:val="Style Underline4"/>
    <w:rsid w:val="00FC5556"/>
    <w:rPr>
      <w:u w:val="single"/>
    </w:rPr>
  </w:style>
  <w:style w:type="character" w:customStyle="1" w:styleId="StyleEmphasisArial12ptBold">
    <w:name w:val="Style Emphasis + Arial 12 pt Bold"/>
    <w:rsid w:val="00FC5556"/>
    <w:rPr>
      <w:rFonts w:ascii="Arial" w:hAnsi="Arial"/>
      <w:b/>
      <w:bCs/>
      <w:i/>
      <w:iCs/>
      <w:sz w:val="24"/>
    </w:rPr>
  </w:style>
  <w:style w:type="character" w:customStyle="1" w:styleId="super">
    <w:name w:val="super"/>
    <w:rsid w:val="00FC5556"/>
  </w:style>
  <w:style w:type="character" w:customStyle="1" w:styleId="text30">
    <w:name w:val="text30"/>
    <w:rsid w:val="00FC5556"/>
  </w:style>
  <w:style w:type="character" w:customStyle="1" w:styleId="uppercase">
    <w:name w:val="uppercase"/>
    <w:rsid w:val="00FC5556"/>
  </w:style>
  <w:style w:type="character" w:customStyle="1" w:styleId="mainbody1">
    <w:name w:val="mainbody1"/>
    <w:rsid w:val="00FC5556"/>
    <w:rPr>
      <w:rFonts w:ascii="Verdana" w:hAnsi="Verdana" w:hint="default"/>
      <w:color w:val="000000"/>
      <w:sz w:val="22"/>
      <w:szCs w:val="22"/>
    </w:rPr>
  </w:style>
  <w:style w:type="paragraph" w:customStyle="1" w:styleId="author-credentials">
    <w:name w:val="author-credentials"/>
    <w:basedOn w:val="Normal"/>
    <w:rsid w:val="00FC5556"/>
    <w:pPr>
      <w:spacing w:before="100" w:beforeAutospacing="1" w:after="100" w:afterAutospacing="1"/>
    </w:pPr>
    <w:rPr>
      <w:rFonts w:eastAsia="Times New Roman"/>
    </w:rPr>
  </w:style>
  <w:style w:type="paragraph" w:customStyle="1" w:styleId="Style23">
    <w:name w:val="Style23"/>
    <w:basedOn w:val="Normal"/>
    <w:uiPriority w:val="99"/>
    <w:rsid w:val="00FC5556"/>
    <w:pPr>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FC5556"/>
    <w:rPr>
      <w:b/>
      <w:bCs/>
      <w:u w:val="single"/>
    </w:rPr>
  </w:style>
  <w:style w:type="paragraph" w:customStyle="1" w:styleId="StyleUnderlined11ptBold">
    <w:name w:val="Style Underlined + 11 pt Bold"/>
    <w:basedOn w:val="underlined"/>
    <w:link w:val="StyleUnderlined11ptBoldChar"/>
    <w:rsid w:val="00FC5556"/>
    <w:pPr>
      <w:contextualSpacing w:val="0"/>
    </w:pPr>
    <w:rPr>
      <w:rFonts w:asciiTheme="minorHAnsi" w:eastAsiaTheme="minorHAnsi" w:hAnsiTheme="minorHAnsi" w:cstheme="minorBidi"/>
      <w:b/>
      <w:bCs/>
      <w:sz w:val="22"/>
      <w:szCs w:val="22"/>
    </w:rPr>
  </w:style>
  <w:style w:type="character" w:customStyle="1" w:styleId="StyleStyle11ptBoldUnderlineBorderSinglesolidlineAuto">
    <w:name w:val="Style Style 11 pt Bold Underline Border: : (Single solid line Auto ..."/>
    <w:basedOn w:val="DefaultParagraphFont"/>
    <w:rsid w:val="00FC555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FC5556"/>
    <w:rPr>
      <w:rFonts w:cs="Arial"/>
      <w:bCs/>
      <w:szCs w:val="26"/>
      <w:u w:val="single"/>
      <w:lang w:val="en-US" w:eastAsia="en-US" w:bidi="ar-SA"/>
    </w:rPr>
  </w:style>
  <w:style w:type="character" w:customStyle="1" w:styleId="StyleUnderlinePatternClearYellow">
    <w:name w:val="Style Underline Pattern: Clear (Yellow)"/>
    <w:basedOn w:val="DefaultParagraphFont"/>
    <w:rsid w:val="00FC5556"/>
    <w:rPr>
      <w:u w:val="single"/>
      <w:shd w:val="clear" w:color="auto" w:fill="00FF00"/>
    </w:rPr>
  </w:style>
  <w:style w:type="paragraph" w:customStyle="1" w:styleId="StyleCardTextTimesNewRoman11ptUnderline">
    <w:name w:val="Style Card Text + Times New Roman 11 pt Underline"/>
    <w:link w:val="StyleCardTextTimesNewRoman11ptUnderlineChar"/>
    <w:rsid w:val="00FC5556"/>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FC5556"/>
    <w:rPr>
      <w:rFonts w:eastAsia="Calibri"/>
      <w:u w:val="single"/>
    </w:rPr>
  </w:style>
  <w:style w:type="paragraph" w:customStyle="1" w:styleId="StyleStyleStyleCNA9ptBefore1pt8ptPatternClear">
    <w:name w:val="Style Style Style CN A + 9 pt Before:  1 pt + 8 pt + Pattern: Clear..."/>
    <w:basedOn w:val="Normal"/>
    <w:autoRedefine/>
    <w:rsid w:val="00FC5556"/>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ntStyle11">
    <w:name w:val="Font Style11"/>
    <w:uiPriority w:val="99"/>
    <w:rsid w:val="00FC5556"/>
    <w:rPr>
      <w:rFonts w:ascii="Times New Roman" w:hAnsi="Times New Roman" w:cs="Times New Roman" w:hint="default"/>
      <w:sz w:val="20"/>
      <w:szCs w:val="20"/>
    </w:rPr>
  </w:style>
  <w:style w:type="character" w:customStyle="1" w:styleId="FontStyle12">
    <w:name w:val="Font Style12"/>
    <w:uiPriority w:val="99"/>
    <w:rsid w:val="00FC5556"/>
    <w:rPr>
      <w:rFonts w:ascii="Times New Roman" w:hAnsi="Times New Roman" w:cs="Times New Roman" w:hint="default"/>
      <w:sz w:val="16"/>
      <w:szCs w:val="16"/>
    </w:rPr>
  </w:style>
  <w:style w:type="character" w:customStyle="1" w:styleId="formatp">
    <w:name w:val="formatp"/>
    <w:rsid w:val="00FC5556"/>
  </w:style>
  <w:style w:type="character" w:customStyle="1" w:styleId="yshortcutscs4-ndcor">
    <w:name w:val="yshortcuts cs4-ndcor"/>
    <w:rsid w:val="00FC5556"/>
  </w:style>
  <w:style w:type="character" w:customStyle="1" w:styleId="price">
    <w:name w:val="price"/>
    <w:rsid w:val="00FC5556"/>
  </w:style>
  <w:style w:type="character" w:customStyle="1" w:styleId="price-change">
    <w:name w:val="price-change"/>
    <w:rsid w:val="00FC5556"/>
  </w:style>
  <w:style w:type="character" w:customStyle="1" w:styleId="percent-change">
    <w:name w:val="percent-change"/>
    <w:rsid w:val="00FC5556"/>
  </w:style>
  <w:style w:type="character" w:customStyle="1" w:styleId="bibfont">
    <w:name w:val="bibfont"/>
    <w:rsid w:val="00FC5556"/>
    <w:rPr>
      <w:rFonts w:cs="Times New Roman"/>
    </w:rPr>
  </w:style>
  <w:style w:type="character" w:customStyle="1" w:styleId="bps-topic-ident">
    <w:name w:val="bps-topic-ident"/>
    <w:rsid w:val="00FC5556"/>
  </w:style>
  <w:style w:type="paragraph" w:customStyle="1" w:styleId="underlined1">
    <w:name w:val="underlined1"/>
    <w:next w:val="Normal"/>
    <w:autoRedefine/>
    <w:rsid w:val="00FC5556"/>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FC5556"/>
    <w:rPr>
      <w:rFonts w:eastAsia="Times New Roman"/>
      <w:b/>
      <w:lang w:val="x-none" w:eastAsia="x-none"/>
    </w:rPr>
  </w:style>
  <w:style w:type="character" w:customStyle="1" w:styleId="SourceBoldedChar">
    <w:name w:val="Source Bolded Char"/>
    <w:link w:val="SourceBolded"/>
    <w:rsid w:val="00FC5556"/>
    <w:rPr>
      <w:rFonts w:ascii="Calibri" w:eastAsia="Times New Roman" w:hAnsi="Calibri"/>
      <w:b/>
      <w:lang w:val="x-none" w:eastAsia="x-none"/>
    </w:rPr>
  </w:style>
  <w:style w:type="paragraph" w:customStyle="1" w:styleId="CardDownSize">
    <w:name w:val="CardDownSize"/>
    <w:basedOn w:val="Normal"/>
    <w:link w:val="CardDownSizeChar"/>
    <w:rsid w:val="00FC5556"/>
    <w:rPr>
      <w:rFonts w:eastAsia="Calibri"/>
      <w:szCs w:val="20"/>
      <w:lang w:val="x-none" w:eastAsia="x-none"/>
    </w:rPr>
  </w:style>
  <w:style w:type="character" w:customStyle="1" w:styleId="CardDownSizeChar">
    <w:name w:val="CardDownSize Char"/>
    <w:link w:val="CardDownSize"/>
    <w:rsid w:val="00FC5556"/>
    <w:rPr>
      <w:rFonts w:ascii="Calibri" w:eastAsia="Calibri" w:hAnsi="Calibri"/>
      <w:szCs w:val="20"/>
      <w:lang w:val="x-none" w:eastAsia="x-none"/>
    </w:rPr>
  </w:style>
  <w:style w:type="paragraph" w:customStyle="1" w:styleId="Citation10">
    <w:name w:val="Citation1"/>
    <w:basedOn w:val="Normal"/>
    <w:link w:val="Citation1Char"/>
    <w:qFormat/>
    <w:rsid w:val="00FC5556"/>
    <w:rPr>
      <w:rFonts w:eastAsia="Calibri"/>
      <w:b/>
      <w:u w:val="single"/>
      <w:lang w:val="x-none" w:eastAsia="x-none"/>
    </w:rPr>
  </w:style>
  <w:style w:type="character" w:customStyle="1" w:styleId="Citation1Char">
    <w:name w:val="Citation1 Char"/>
    <w:link w:val="Citation10"/>
    <w:rsid w:val="00FC5556"/>
    <w:rPr>
      <w:rFonts w:ascii="Calibri" w:eastAsia="Calibri" w:hAnsi="Calibri"/>
      <w:b/>
      <w:u w:val="single"/>
      <w:lang w:val="x-none" w:eastAsia="x-none"/>
    </w:rPr>
  </w:style>
  <w:style w:type="paragraph" w:customStyle="1" w:styleId="Tagline1">
    <w:name w:val="Tagline"/>
    <w:basedOn w:val="Normal"/>
    <w:link w:val="TaglineChar"/>
    <w:qFormat/>
    <w:rsid w:val="00FC5556"/>
    <w:rPr>
      <w:rFonts w:eastAsia="Calibri"/>
      <w:b/>
      <w:lang w:val="x-none" w:eastAsia="x-none"/>
    </w:rPr>
  </w:style>
  <w:style w:type="character" w:customStyle="1" w:styleId="TaglineChar">
    <w:name w:val="Tagline Char"/>
    <w:link w:val="Tagline1"/>
    <w:rsid w:val="00FC5556"/>
    <w:rPr>
      <w:rFonts w:ascii="Calibri" w:eastAsia="Calibri" w:hAnsi="Calibri"/>
      <w:b/>
      <w:lang w:val="x-none" w:eastAsia="x-none"/>
    </w:rPr>
  </w:style>
  <w:style w:type="character" w:customStyle="1" w:styleId="boldciteChar1">
    <w:name w:val="bold cite Char1"/>
    <w:rsid w:val="00FC5556"/>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C5556"/>
  </w:style>
  <w:style w:type="character" w:customStyle="1" w:styleId="leveluptitle">
    <w:name w:val="leveluptitle"/>
    <w:basedOn w:val="DefaultParagraphFont"/>
    <w:rsid w:val="00FC5556"/>
  </w:style>
  <w:style w:type="paragraph" w:customStyle="1" w:styleId="Irrelevant6font">
    <w:name w:val="Irrelevant (6 font)"/>
    <w:basedOn w:val="Normal"/>
    <w:link w:val="Irrelevant6fontChar"/>
    <w:qFormat/>
    <w:rsid w:val="00FC5556"/>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FC5556"/>
    <w:rPr>
      <w:rFonts w:ascii="Calibri" w:eastAsia="Times New Roman" w:hAnsi="Calibri"/>
      <w:sz w:val="12"/>
      <w:szCs w:val="12"/>
    </w:rPr>
  </w:style>
  <w:style w:type="numbering" w:customStyle="1" w:styleId="NoList1111">
    <w:name w:val="No List1111"/>
    <w:next w:val="NoList"/>
    <w:uiPriority w:val="99"/>
    <w:semiHidden/>
    <w:unhideWhenUsed/>
    <w:rsid w:val="00FC5556"/>
  </w:style>
  <w:style w:type="numbering" w:customStyle="1" w:styleId="NoList11111">
    <w:name w:val="No List11111"/>
    <w:next w:val="NoList"/>
    <w:uiPriority w:val="99"/>
    <w:semiHidden/>
    <w:unhideWhenUsed/>
    <w:rsid w:val="00FC5556"/>
  </w:style>
  <w:style w:type="paragraph" w:customStyle="1" w:styleId="Non-NavPanelTag">
    <w:name w:val="Non-Nav Panel Tag"/>
    <w:basedOn w:val="Normal"/>
    <w:qFormat/>
    <w:rsid w:val="00FC5556"/>
    <w:rPr>
      <w:b/>
      <w:sz w:val="26"/>
    </w:rPr>
  </w:style>
  <w:style w:type="character" w:customStyle="1" w:styleId="Hyperlink3">
    <w:name w:val="Hyperlink.3"/>
    <w:basedOn w:val="DefaultParagraphFont"/>
    <w:rsid w:val="00FC5556"/>
    <w:rPr>
      <w:sz w:val="18"/>
      <w:szCs w:val="18"/>
    </w:rPr>
  </w:style>
  <w:style w:type="character" w:customStyle="1" w:styleId="Hyperlink4">
    <w:name w:val="Hyperlink.4"/>
    <w:basedOn w:val="DefaultParagraphFont"/>
    <w:rsid w:val="00FC5556"/>
    <w:rPr>
      <w:sz w:val="18"/>
      <w:szCs w:val="18"/>
    </w:rPr>
  </w:style>
  <w:style w:type="character" w:customStyle="1" w:styleId="SmallCharChar">
    <w:name w:val="Small Char Char"/>
    <w:basedOn w:val="DefaultParagraphFont"/>
    <w:rsid w:val="00FC5556"/>
    <w:rPr>
      <w:sz w:val="17"/>
      <w:szCs w:val="24"/>
      <w:lang w:val="en-US" w:eastAsia="en-US" w:bidi="ar-SA"/>
    </w:rPr>
  </w:style>
  <w:style w:type="paragraph" w:customStyle="1" w:styleId="TagsFutura">
    <w:name w:val="TagsFutura"/>
    <w:basedOn w:val="Normal"/>
    <w:next w:val="Cites0"/>
    <w:rsid w:val="00FC5556"/>
    <w:rPr>
      <w:rFonts w:ascii="Futura" w:eastAsia="Times" w:hAnsi="Futura"/>
      <w:b/>
      <w:caps/>
      <w:sz w:val="18"/>
      <w:szCs w:val="20"/>
    </w:rPr>
  </w:style>
  <w:style w:type="paragraph" w:customStyle="1" w:styleId="DebateTag0">
    <w:name w:val="DebateTag"/>
    <w:basedOn w:val="Normal"/>
    <w:qFormat/>
    <w:rsid w:val="00FC5556"/>
    <w:rPr>
      <w:rFonts w:eastAsia="Calibri"/>
      <w:b/>
    </w:rPr>
  </w:style>
  <w:style w:type="character" w:customStyle="1" w:styleId="UnderlinedChar1">
    <w:name w:val="Underlined Char1"/>
    <w:basedOn w:val="DefaultParagraphFont"/>
    <w:rsid w:val="00FC5556"/>
    <w:rPr>
      <w:rFonts w:ascii="Century Gothic" w:hAnsi="Century Gothic"/>
      <w:sz w:val="24"/>
      <w:u w:val="thick"/>
    </w:rPr>
  </w:style>
  <w:style w:type="character" w:customStyle="1" w:styleId="Intemphasis">
    <w:name w:val="Intemphasis"/>
    <w:uiPriority w:val="1"/>
    <w:qFormat/>
    <w:rsid w:val="00FC5556"/>
    <w:rPr>
      <w:rFonts w:ascii="Cambria" w:hAnsi="Cambria"/>
      <w:b/>
      <w:sz w:val="20"/>
      <w:u w:val="single"/>
      <w:bdr w:val="single" w:sz="4" w:space="0" w:color="auto"/>
      <w:shd w:val="pct25" w:color="auto" w:fill="auto"/>
    </w:rPr>
  </w:style>
  <w:style w:type="paragraph" w:customStyle="1" w:styleId="Heading42">
    <w:name w:val="Heading 42"/>
    <w:basedOn w:val="Normal"/>
    <w:rsid w:val="00FC5556"/>
    <w:rPr>
      <w:rFonts w:ascii="Arial" w:eastAsia="Times New Roman" w:hAnsi="Arial" w:cs="Arial"/>
    </w:rPr>
  </w:style>
  <w:style w:type="paragraph" w:customStyle="1" w:styleId="DebateNormal">
    <w:name w:val="DebateNormal"/>
    <w:basedOn w:val="Normal"/>
    <w:link w:val="DebateNormalChar"/>
    <w:qFormat/>
    <w:rsid w:val="00FC5556"/>
    <w:pPr>
      <w:spacing w:line="276" w:lineRule="auto"/>
    </w:pPr>
    <w:rPr>
      <w:rFonts w:eastAsia="Calibri"/>
      <w:szCs w:val="20"/>
    </w:rPr>
  </w:style>
  <w:style w:type="character" w:customStyle="1" w:styleId="DebateNormalChar">
    <w:name w:val="DebateNormal Char"/>
    <w:basedOn w:val="DefaultParagraphFont"/>
    <w:link w:val="DebateNormal"/>
    <w:rsid w:val="00FC5556"/>
    <w:rPr>
      <w:rFonts w:ascii="Calibri" w:eastAsia="Calibri" w:hAnsi="Calibri"/>
      <w:szCs w:val="20"/>
    </w:rPr>
  </w:style>
  <w:style w:type="paragraph" w:customStyle="1" w:styleId="DebateEmphasis">
    <w:name w:val="DebateEmphasis"/>
    <w:basedOn w:val="Normal"/>
    <w:link w:val="DebateEmphasisChar"/>
    <w:qFormat/>
    <w:rsid w:val="00FC555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C5556"/>
    <w:rPr>
      <w:rFonts w:ascii="Calibri" w:eastAsia="Calibri" w:hAnsi="Calibri"/>
      <w:b/>
      <w:szCs w:val="20"/>
      <w:u w:val="single"/>
    </w:rPr>
  </w:style>
  <w:style w:type="paragraph" w:customStyle="1" w:styleId="NormalCite">
    <w:name w:val="NormalCite"/>
    <w:link w:val="NormalCiteChar"/>
    <w:qFormat/>
    <w:rsid w:val="00FC555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C5556"/>
    <w:rPr>
      <w:rFonts w:ascii="Times New Roman" w:hAnsi="Times New Roman" w:cs="Times New Roman"/>
      <w:sz w:val="18"/>
    </w:rPr>
  </w:style>
  <w:style w:type="paragraph" w:customStyle="1" w:styleId="StyleUnderlineChar11pt2">
    <w:name w:val="Style Underline Char + 11 pt2"/>
    <w:link w:val="StyleUnderlineChar11pt2Char"/>
    <w:rsid w:val="00FC5556"/>
    <w:pPr>
      <w:spacing w:line="240" w:lineRule="auto"/>
    </w:pPr>
    <w:rPr>
      <w:rFonts w:ascii="Arial Narrow" w:eastAsia="Times New Roman" w:hAnsi="Arial Narrow" w:cs="Calibri"/>
      <w:szCs w:val="24"/>
      <w:u w:val="single"/>
    </w:rPr>
  </w:style>
  <w:style w:type="character" w:customStyle="1" w:styleId="StyleUnderlineChar11pt2Char">
    <w:name w:val="Style Underline Char + 11 pt2 Char"/>
    <w:basedOn w:val="UnderlineCharChar"/>
    <w:link w:val="StyleUnderlineChar11pt2"/>
    <w:rsid w:val="00FC5556"/>
    <w:rPr>
      <w:rFonts w:ascii="Arial Narrow" w:eastAsia="Times New Roman" w:hAnsi="Arial Narrow" w:cs="Calibri"/>
      <w:szCs w:val="24"/>
      <w:u w:val="single"/>
      <w:lang w:val="en-US" w:eastAsia="en-US" w:bidi="ar-SA"/>
    </w:rPr>
  </w:style>
  <w:style w:type="paragraph" w:customStyle="1" w:styleId="StyleUnderlineChar11ptBorderSinglesolidlineAuto">
    <w:name w:val="Style Underline Char + 11 pt Border: : (Single solid line Auto  ..."/>
    <w:link w:val="StyleUnderlineChar11ptBorderSinglesolidlineAutoChar"/>
    <w:rsid w:val="00FC5556"/>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C5556"/>
    <w:rPr>
      <w:rFonts w:eastAsia="Times New Roman" w:cs="Calibri"/>
      <w:szCs w:val="24"/>
      <w:u w:val="single"/>
      <w:bdr w:val="single" w:sz="4" w:space="0" w:color="auto"/>
    </w:rPr>
  </w:style>
  <w:style w:type="character" w:customStyle="1" w:styleId="Heading3CharCharChar2">
    <w:name w:val="Heading 3 Char Char Char2"/>
    <w:aliases w:val=" Char Char Char3,Heading 3 Char Char Char3,Char Char Char3"/>
    <w:basedOn w:val="DefaultParagraphFont"/>
    <w:rsid w:val="00FC5556"/>
    <w:rPr>
      <w:rFonts w:cs="Arial"/>
      <w:bCs/>
      <w:szCs w:val="26"/>
      <w:u w:val="single"/>
      <w:lang w:val="en-US" w:eastAsia="en-US" w:bidi="ar-SA"/>
    </w:rPr>
  </w:style>
  <w:style w:type="character" w:customStyle="1" w:styleId="Style9pt">
    <w:name w:val="Style 9 pt"/>
    <w:basedOn w:val="DefaultParagraphFont"/>
    <w:rsid w:val="00FC5556"/>
    <w:rPr>
      <w:rFonts w:ascii="Times New Roman" w:hAnsi="Times New Roman"/>
      <w:sz w:val="20"/>
    </w:rPr>
  </w:style>
  <w:style w:type="character" w:customStyle="1" w:styleId="StyleunderlineArialNarrow9ptBold">
    <w:name w:val="Style underline + Arial Narrow 9 pt Bold"/>
    <w:basedOn w:val="underline"/>
    <w:rsid w:val="00FC5556"/>
    <w:rPr>
      <w:rFonts w:ascii="Times New Roman" w:hAnsi="Times New Roman" w:cs="Times New Roman"/>
      <w:b/>
      <w:bCs/>
      <w:sz w:val="20"/>
      <w:u w:val="single"/>
      <w:lang w:val="en-US" w:eastAsia="en-US" w:bidi="ar-SA"/>
    </w:rPr>
  </w:style>
  <w:style w:type="paragraph" w:customStyle="1" w:styleId="StylecardCharCharArialNarrow9pt">
    <w:name w:val="Style card Char Char + Arial Narrow 9 pt"/>
    <w:basedOn w:val="cardCharChar0"/>
    <w:link w:val="StylecardCharCharArialNarrow9ptChar"/>
    <w:rsid w:val="00FC5556"/>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FC5556"/>
    <w:rPr>
      <w:rFonts w:ascii="Calibri" w:eastAsia="Times New Roman" w:hAnsi="Calibri"/>
      <w:szCs w:val="20"/>
    </w:rPr>
  </w:style>
  <w:style w:type="paragraph" w:customStyle="1" w:styleId="StyleCardTextArialNarrow9pt">
    <w:name w:val="Style Card Text + Arial Narrow 9 pt"/>
    <w:link w:val="StyleCardTextArialNarrow9ptChar"/>
    <w:rsid w:val="00FC5556"/>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FC5556"/>
    <w:rPr>
      <w:rFonts w:eastAsia="Times New Roman"/>
      <w:szCs w:val="24"/>
    </w:rPr>
  </w:style>
  <w:style w:type="character" w:customStyle="1" w:styleId="StyleBoldandUnderlineCharCharCharChar9pt">
    <w:name w:val="Style Bold and Underline Char Char Char Char + 9 pt"/>
    <w:basedOn w:val="DefaultParagraphFont"/>
    <w:rsid w:val="00FC555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C555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C555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rsid w:val="00FC5556"/>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FC5556"/>
    <w:rPr>
      <w:rFonts w:eastAsia="Times New Roman"/>
      <w:szCs w:val="24"/>
    </w:rPr>
  </w:style>
  <w:style w:type="paragraph" w:customStyle="1" w:styleId="StyleMinimizedTextArialNarrow9pt">
    <w:name w:val="Style Minimized Text + Arial Narrow 9 pt"/>
    <w:basedOn w:val="Normal"/>
    <w:link w:val="StyleMinimizedTextArialNarrow9ptChar"/>
    <w:rsid w:val="00FC5556"/>
    <w:rPr>
      <w:rFonts w:eastAsia="Times New Roman"/>
    </w:rPr>
  </w:style>
  <w:style w:type="character" w:customStyle="1" w:styleId="StyleMinimizedTextArialNarrow9ptChar">
    <w:name w:val="Style Minimized Text + Arial Narrow 9 pt Char"/>
    <w:basedOn w:val="DefaultParagraphFont"/>
    <w:link w:val="StyleMinimizedTextArialNarrow9pt"/>
    <w:rsid w:val="00FC5556"/>
    <w:rPr>
      <w:rFonts w:ascii="Calibri" w:eastAsia="Times New Roman" w:hAnsi="Calibri"/>
    </w:rPr>
  </w:style>
  <w:style w:type="paragraph" w:customStyle="1" w:styleId="StyleBoldandUnderlineChar11ptNotBold">
    <w:name w:val="Style Bold and Underline Char + 11 pt Not Bold"/>
    <w:link w:val="StyleBoldandUnderlineChar11ptNotBoldChar"/>
    <w:rsid w:val="00FC5556"/>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C5556"/>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FC5556"/>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rsid w:val="00FC5556"/>
    <w:rPr>
      <w:rFonts w:eastAsia="SimSun"/>
      <w:u w:val="single"/>
      <w:lang w:eastAsia="zh-CN"/>
    </w:rPr>
  </w:style>
  <w:style w:type="character" w:customStyle="1" w:styleId="StyleStyle112ptChar">
    <w:name w:val="Style Style1 + 12 pt Char"/>
    <w:basedOn w:val="DefaultParagraphFont"/>
    <w:link w:val="StyleStyle112pt"/>
    <w:rsid w:val="00FC5556"/>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rsid w:val="00FC5556"/>
    <w:pPr>
      <w:spacing w:line="240" w:lineRule="auto"/>
    </w:pPr>
    <w:rPr>
      <w:rFonts w:ascii="Times New Roman" w:eastAsia="SimSun" w:hAnsi="Times New Roman"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C5556"/>
    <w:rPr>
      <w:rFonts w:ascii="Times New Roman" w:eastAsia="SimSun" w:hAnsi="Times New Roman" w:cs="Calibri"/>
      <w:sz w:val="20"/>
      <w:szCs w:val="24"/>
      <w:u w:val="single"/>
      <w:bdr w:val="single" w:sz="4" w:space="0" w:color="auto"/>
      <w:lang w:eastAsia="zh-CN"/>
    </w:rPr>
  </w:style>
  <w:style w:type="character" w:customStyle="1" w:styleId="CharChar111">
    <w:name w:val="Char Char111"/>
    <w:basedOn w:val="DefaultParagraphFont"/>
    <w:rsid w:val="00FC5556"/>
    <w:rPr>
      <w:rFonts w:cs="Arial"/>
      <w:bCs/>
      <w:szCs w:val="26"/>
      <w:u w:val="single"/>
      <w:lang w:val="en-US" w:eastAsia="en-US" w:bidi="ar-SA"/>
    </w:rPr>
  </w:style>
  <w:style w:type="character" w:customStyle="1" w:styleId="AUnterdline">
    <w:name w:val="AUnterdline"/>
    <w:qFormat/>
    <w:rsid w:val="00FC5556"/>
    <w:rPr>
      <w:rFonts w:ascii="Times New Roman" w:hAnsi="Times New Roman"/>
      <w:sz w:val="20"/>
      <w:u w:val="single"/>
    </w:rPr>
  </w:style>
  <w:style w:type="character" w:customStyle="1" w:styleId="DontRead">
    <w:name w:val="Don't Read"/>
    <w:qFormat/>
    <w:rsid w:val="00FC5556"/>
    <w:rPr>
      <w:rFonts w:ascii="Times New Roman" w:hAnsi="Times New Roman"/>
      <w:sz w:val="16"/>
    </w:rPr>
  </w:style>
  <w:style w:type="character" w:customStyle="1" w:styleId="CharChar113">
    <w:name w:val="Char Char113"/>
    <w:basedOn w:val="DefaultParagraphFont"/>
    <w:rsid w:val="00FC5556"/>
    <w:rPr>
      <w:rFonts w:cs="Arial"/>
      <w:bCs/>
      <w:szCs w:val="26"/>
      <w:u w:val="single"/>
      <w:lang w:val="en-US" w:eastAsia="en-US" w:bidi="ar-SA"/>
    </w:rPr>
  </w:style>
  <w:style w:type="character" w:customStyle="1" w:styleId="StyleunderlineBold0">
    <w:name w:val="Style underline + Bold"/>
    <w:basedOn w:val="underline"/>
    <w:rsid w:val="00FC5556"/>
    <w:rPr>
      <w:rFonts w:ascii="Times New Roman" w:hAnsi="Times New Roman" w:cs="Times New Roman"/>
      <w:b w:val="0"/>
      <w:bCs/>
      <w:sz w:val="20"/>
      <w:u w:val="single"/>
      <w:lang w:val="en-US" w:eastAsia="en-US" w:bidi="ar-SA"/>
    </w:rPr>
  </w:style>
  <w:style w:type="character" w:customStyle="1" w:styleId="StyleunderlineCharNotBold">
    <w:name w:val="Style underline Char + Not Bold"/>
    <w:basedOn w:val="underlineChar"/>
    <w:rsid w:val="00FC5556"/>
    <w:rPr>
      <w:rFonts w:ascii="Times New Roman" w:hAnsi="Times New Roman"/>
      <w:b/>
      <w:sz w:val="20"/>
      <w:szCs w:val="24"/>
      <w:u w:val="single"/>
      <w:lang w:val="en-US" w:eastAsia="en-US" w:bidi="ar-SA"/>
    </w:rPr>
  </w:style>
  <w:style w:type="paragraph" w:customStyle="1" w:styleId="BoldandUnderline">
    <w:name w:val="Bold and Underline"/>
    <w:basedOn w:val="Normal"/>
    <w:rsid w:val="00FC5556"/>
    <w:rPr>
      <w:rFonts w:eastAsia="Times New Roman"/>
      <w:b/>
      <w:u w:val="single"/>
    </w:rPr>
  </w:style>
  <w:style w:type="character" w:customStyle="1" w:styleId="UnderlineChar5Char">
    <w:name w:val="Underline Char5 Char"/>
    <w:basedOn w:val="DefaultParagraphFont"/>
    <w:rsid w:val="00FC5556"/>
    <w:rPr>
      <w:szCs w:val="24"/>
      <w:u w:val="single"/>
      <w:lang w:val="en-US" w:eastAsia="en-US" w:bidi="ar-SA"/>
    </w:rPr>
  </w:style>
  <w:style w:type="paragraph" w:customStyle="1" w:styleId="UnderlineChar4">
    <w:name w:val="Underline Char4"/>
    <w:basedOn w:val="Normal"/>
    <w:link w:val="UnderlineChar4Char"/>
    <w:rsid w:val="00FC5556"/>
    <w:rPr>
      <w:rFonts w:asciiTheme="minorHAnsi" w:hAnsiTheme="minorHAnsi"/>
      <w:u w:val="single"/>
    </w:rPr>
  </w:style>
  <w:style w:type="paragraph" w:customStyle="1" w:styleId="BoldandUnderlineChar3">
    <w:name w:val="Bold and Underline Char3"/>
    <w:basedOn w:val="Normal"/>
    <w:link w:val="BoldandUnderlineChar3Char2"/>
    <w:rsid w:val="00FC5556"/>
    <w:rPr>
      <w:rFonts w:asciiTheme="minorHAnsi" w:hAnsiTheme="minorHAnsi"/>
      <w:b/>
      <w:u w:val="single"/>
    </w:rPr>
  </w:style>
  <w:style w:type="paragraph" w:customStyle="1" w:styleId="UnderlineChar3">
    <w:name w:val="Underline Char3"/>
    <w:basedOn w:val="Normal"/>
    <w:link w:val="UnderlineChar3Char"/>
    <w:rsid w:val="00FC5556"/>
    <w:rPr>
      <w:rFonts w:eastAsia="Times New Roman"/>
      <w:u w:val="single"/>
    </w:rPr>
  </w:style>
  <w:style w:type="character" w:customStyle="1" w:styleId="UnderlineChar3Char">
    <w:name w:val="Underline Char3 Char"/>
    <w:basedOn w:val="DefaultParagraphFont"/>
    <w:link w:val="UnderlineChar3"/>
    <w:rsid w:val="00FC5556"/>
    <w:rPr>
      <w:rFonts w:ascii="Calibri" w:eastAsia="Times New Roman" w:hAnsi="Calibri"/>
      <w:u w:val="single"/>
    </w:rPr>
  </w:style>
  <w:style w:type="paragraph" w:customStyle="1" w:styleId="BoldandUnderlineChar3Char">
    <w:name w:val="Bold and Underline Char3 Char"/>
    <w:basedOn w:val="Normal"/>
    <w:link w:val="BoldandUnderlineChar3CharChar"/>
    <w:rsid w:val="00FC5556"/>
    <w:rPr>
      <w:rFonts w:eastAsia="Times New Roman"/>
      <w:b/>
      <w:u w:val="single"/>
    </w:rPr>
  </w:style>
  <w:style w:type="character" w:customStyle="1" w:styleId="BoldandUnderlineChar3CharChar">
    <w:name w:val="Bold and Underline Char3 Char Char"/>
    <w:basedOn w:val="DefaultParagraphFont"/>
    <w:link w:val="BoldandUnderlineChar3Char"/>
    <w:rsid w:val="00FC5556"/>
    <w:rPr>
      <w:rFonts w:ascii="Calibri" w:eastAsia="Times New Roman" w:hAnsi="Calibri"/>
      <w:b/>
      <w:u w:val="single"/>
    </w:rPr>
  </w:style>
  <w:style w:type="character" w:customStyle="1" w:styleId="base">
    <w:name w:val="base"/>
    <w:basedOn w:val="DefaultParagraphFont"/>
    <w:rsid w:val="00FC5556"/>
  </w:style>
  <w:style w:type="character" w:customStyle="1" w:styleId="part-of-speech">
    <w:name w:val="part-of-speech"/>
    <w:basedOn w:val="DefaultParagraphFont"/>
    <w:rsid w:val="00FC5556"/>
  </w:style>
  <w:style w:type="paragraph" w:customStyle="1" w:styleId="UnderlineBoldIndent">
    <w:name w:val="Underline + Bold Indent"/>
    <w:basedOn w:val="Normal"/>
    <w:link w:val="UnderlineBoldIndentCharChar"/>
    <w:rsid w:val="00FC555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C555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rsid w:val="00FC5556"/>
    <w:rPr>
      <w:u w:val="single"/>
    </w:rPr>
  </w:style>
  <w:style w:type="character" w:customStyle="1" w:styleId="StyleUnderlineBoldIndent11ptChar">
    <w:name w:val="Style Underline + Bold Indent + 11 pt Char"/>
    <w:link w:val="StyleUnderlineBoldIndent11pt"/>
    <w:rsid w:val="00FC555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rsid w:val="00FC5556"/>
    <w:rPr>
      <w:b/>
      <w:bCs/>
      <w:u w:val="single"/>
    </w:rPr>
  </w:style>
  <w:style w:type="character" w:customStyle="1" w:styleId="StyleUnderlineBoldIndent11ptBoldChar">
    <w:name w:val="Style Underline + Bold Indent + 11 pt Bold Char"/>
    <w:link w:val="StyleUnderlineBoldIndent11ptBold"/>
    <w:rsid w:val="00FC5556"/>
    <w:rPr>
      <w:rFonts w:ascii="Calibri" w:eastAsia="Times New Roman" w:hAnsi="Calibri"/>
      <w:b/>
      <w:bCs/>
      <w:szCs w:val="20"/>
      <w:u w:val="single"/>
    </w:rPr>
  </w:style>
  <w:style w:type="character" w:customStyle="1" w:styleId="FontStyle177">
    <w:name w:val="Font Style177"/>
    <w:basedOn w:val="DefaultParagraphFont"/>
    <w:uiPriority w:val="99"/>
    <w:rsid w:val="00FC5556"/>
    <w:rPr>
      <w:rFonts w:ascii="Times New Roman" w:hAnsi="Times New Roman" w:cs="Times New Roman"/>
      <w:sz w:val="20"/>
      <w:szCs w:val="20"/>
    </w:rPr>
  </w:style>
  <w:style w:type="character" w:customStyle="1" w:styleId="FontStyle173">
    <w:name w:val="Font Style173"/>
    <w:basedOn w:val="DefaultParagraphFont"/>
    <w:uiPriority w:val="99"/>
    <w:rsid w:val="00FC5556"/>
    <w:rPr>
      <w:rFonts w:ascii="Times New Roman" w:hAnsi="Times New Roman" w:cs="Times New Roman"/>
      <w:sz w:val="14"/>
      <w:szCs w:val="14"/>
    </w:rPr>
  </w:style>
  <w:style w:type="character" w:customStyle="1" w:styleId="FontStyle151">
    <w:name w:val="Font Style151"/>
    <w:basedOn w:val="DefaultParagraphFont"/>
    <w:uiPriority w:val="99"/>
    <w:rsid w:val="00FC5556"/>
    <w:rPr>
      <w:rFonts w:ascii="Arial Narrow" w:hAnsi="Arial Narrow" w:cs="Arial Narrow"/>
      <w:b/>
      <w:bCs/>
      <w:sz w:val="12"/>
      <w:szCs w:val="12"/>
    </w:rPr>
  </w:style>
  <w:style w:type="character" w:customStyle="1" w:styleId="FontStyle156">
    <w:name w:val="Font Style156"/>
    <w:basedOn w:val="DefaultParagraphFont"/>
    <w:uiPriority w:val="99"/>
    <w:rsid w:val="00FC5556"/>
    <w:rPr>
      <w:rFonts w:ascii="Arial Narrow" w:hAnsi="Arial Narrow" w:cs="Arial Narrow"/>
      <w:sz w:val="8"/>
      <w:szCs w:val="8"/>
    </w:rPr>
  </w:style>
  <w:style w:type="character" w:customStyle="1" w:styleId="FontStyle160">
    <w:name w:val="Font Style160"/>
    <w:basedOn w:val="DefaultParagraphFont"/>
    <w:uiPriority w:val="99"/>
    <w:rsid w:val="00FC5556"/>
    <w:rPr>
      <w:rFonts w:ascii="Times New Roman" w:hAnsi="Times New Roman" w:cs="Times New Roman"/>
      <w:b/>
      <w:bCs/>
      <w:sz w:val="20"/>
      <w:szCs w:val="20"/>
    </w:rPr>
  </w:style>
  <w:style w:type="character" w:customStyle="1" w:styleId="FontStyle178">
    <w:name w:val="Font Style178"/>
    <w:basedOn w:val="DefaultParagraphFont"/>
    <w:uiPriority w:val="99"/>
    <w:rsid w:val="00FC5556"/>
    <w:rPr>
      <w:rFonts w:ascii="Times New Roman" w:hAnsi="Times New Roman" w:cs="Times New Roman"/>
      <w:sz w:val="18"/>
      <w:szCs w:val="18"/>
    </w:rPr>
  </w:style>
  <w:style w:type="paragraph" w:customStyle="1" w:styleId="Style140">
    <w:name w:val="Style14"/>
    <w:basedOn w:val="Normal"/>
    <w:uiPriority w:val="99"/>
    <w:rsid w:val="00FC5556"/>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FC5556"/>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C5556"/>
    <w:rPr>
      <w:rFonts w:ascii="Times New Roman" w:hAnsi="Times New Roman" w:cs="Times New Roman"/>
      <w:sz w:val="12"/>
      <w:szCs w:val="12"/>
    </w:rPr>
  </w:style>
  <w:style w:type="paragraph" w:customStyle="1" w:styleId="Style90">
    <w:name w:val="Style9"/>
    <w:basedOn w:val="Normal"/>
    <w:uiPriority w:val="99"/>
    <w:rsid w:val="00FC5556"/>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FC5556"/>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FC5556"/>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C5556"/>
    <w:rPr>
      <w:rFonts w:ascii="Times New Roman" w:hAnsi="Times New Roman" w:cs="Times New Roman"/>
      <w:sz w:val="16"/>
      <w:szCs w:val="16"/>
    </w:rPr>
  </w:style>
  <w:style w:type="paragraph" w:customStyle="1" w:styleId="Stylecard11pt">
    <w:name w:val="Style card + 11 pt"/>
    <w:basedOn w:val="Normal"/>
    <w:link w:val="Stylecard11ptChar"/>
    <w:qFormat/>
    <w:rsid w:val="00FC5556"/>
    <w:pPr>
      <w:ind w:left="288" w:right="288"/>
    </w:pPr>
    <w:rPr>
      <w:rFonts w:eastAsia="SimSun"/>
      <w:sz w:val="20"/>
      <w:lang w:eastAsia="zh-CN"/>
    </w:rPr>
  </w:style>
  <w:style w:type="character" w:customStyle="1" w:styleId="Stylecard11ptChar">
    <w:name w:val="Style card + 11 pt Char"/>
    <w:link w:val="Stylecard11pt"/>
    <w:rsid w:val="00FC5556"/>
    <w:rPr>
      <w:rFonts w:ascii="Calibri" w:eastAsia="SimSun" w:hAnsi="Calibri"/>
      <w:sz w:val="20"/>
      <w:lang w:eastAsia="zh-CN"/>
    </w:rPr>
  </w:style>
  <w:style w:type="character" w:customStyle="1" w:styleId="globalcontentbody">
    <w:name w:val="globalcontentbody"/>
    <w:basedOn w:val="DefaultParagraphFont"/>
    <w:rsid w:val="00FC5556"/>
  </w:style>
  <w:style w:type="character" w:customStyle="1" w:styleId="authorbio">
    <w:name w:val="authorbio"/>
    <w:basedOn w:val="DefaultParagraphFont"/>
    <w:rsid w:val="00FC5556"/>
  </w:style>
  <w:style w:type="character" w:customStyle="1" w:styleId="StyleUnderline3">
    <w:name w:val="Style Underline3"/>
    <w:basedOn w:val="DefaultParagraphFont"/>
    <w:rsid w:val="00FC5556"/>
    <w:rPr>
      <w:u w:val="single"/>
    </w:rPr>
  </w:style>
  <w:style w:type="character" w:customStyle="1" w:styleId="StyleBoldandUnderlineCharChar11pt">
    <w:name w:val="Style Bold and Underline Char Char + 11 pt"/>
    <w:basedOn w:val="DefaultParagraphFont"/>
    <w:rsid w:val="00FC5556"/>
    <w:rPr>
      <w:b/>
      <w:bCs/>
      <w:noProof w:val="0"/>
      <w:sz w:val="20"/>
      <w:u w:val="single"/>
      <w:lang w:val="en-US" w:eastAsia="en-US" w:bidi="ar-SA"/>
    </w:rPr>
  </w:style>
  <w:style w:type="character" w:customStyle="1" w:styleId="Hyperlink23">
    <w:name w:val="Hyperlink23"/>
    <w:basedOn w:val="DefaultParagraphFont"/>
    <w:rsid w:val="00FC5556"/>
    <w:rPr>
      <w:color w:val="3300CC"/>
      <w:u w:val="single"/>
    </w:rPr>
  </w:style>
  <w:style w:type="character" w:customStyle="1" w:styleId="CharChar114">
    <w:name w:val="Char Char114"/>
    <w:basedOn w:val="DefaultParagraphFont"/>
    <w:rsid w:val="00FC5556"/>
    <w:rPr>
      <w:rFonts w:cs="Arial"/>
      <w:bCs/>
      <w:szCs w:val="26"/>
      <w:u w:val="single"/>
      <w:lang w:val="en-US" w:eastAsia="en-US" w:bidi="ar-SA"/>
    </w:rPr>
  </w:style>
  <w:style w:type="character" w:customStyle="1" w:styleId="CharChar112">
    <w:name w:val="Char Char112"/>
    <w:basedOn w:val="DefaultParagraphFont"/>
    <w:rsid w:val="00FC5556"/>
    <w:rPr>
      <w:rFonts w:cs="Arial"/>
      <w:bCs/>
      <w:szCs w:val="26"/>
      <w:u w:val="single"/>
      <w:lang w:val="en-US" w:eastAsia="en-US" w:bidi="ar-SA"/>
    </w:rPr>
  </w:style>
  <w:style w:type="paragraph" w:customStyle="1" w:styleId="WW-Default1">
    <w:name w:val="WW-Default1"/>
    <w:basedOn w:val="Normal"/>
    <w:rsid w:val="00FC5556"/>
    <w:pPr>
      <w:suppressAutoHyphens/>
    </w:pPr>
    <w:rPr>
      <w:rFonts w:eastAsia="Times New Roman"/>
      <w:b/>
      <w:bCs/>
      <w:szCs w:val="20"/>
      <w:lang w:eastAsia="ar-SA"/>
    </w:rPr>
  </w:style>
  <w:style w:type="character" w:customStyle="1" w:styleId="zoomme">
    <w:name w:val="zoomme"/>
    <w:basedOn w:val="DefaultParagraphFont"/>
    <w:rsid w:val="00FC5556"/>
  </w:style>
  <w:style w:type="character" w:customStyle="1" w:styleId="classauthor">
    <w:name w:val="class=&quot;author&quot;"/>
    <w:basedOn w:val="DefaultParagraphFont"/>
    <w:rsid w:val="00FC5556"/>
  </w:style>
  <w:style w:type="paragraph" w:customStyle="1" w:styleId="Stylecard11ptUnderline">
    <w:name w:val="Style card + 11 pt Underline"/>
    <w:basedOn w:val="Normal"/>
    <w:link w:val="Stylecard11ptUnderlineChar"/>
    <w:rsid w:val="00FC5556"/>
    <w:pPr>
      <w:ind w:left="288" w:right="288"/>
    </w:pPr>
    <w:rPr>
      <w:rFonts w:ascii="Times New Roman" w:eastAsia="SimSun" w:hAnsi="Times New Roman" w:cs="Times New Roman"/>
      <w:sz w:val="20"/>
      <w:u w:val="single"/>
      <w:lang w:eastAsia="zh-CN"/>
    </w:rPr>
  </w:style>
  <w:style w:type="character" w:customStyle="1" w:styleId="Stylecard11ptUnderlineChar">
    <w:name w:val="Style card + 11 pt Underline Char"/>
    <w:link w:val="Stylecard11ptUnderline"/>
    <w:rsid w:val="00FC5556"/>
    <w:rPr>
      <w:rFonts w:ascii="Times New Roman" w:eastAsia="SimSun" w:hAnsi="Times New Roman" w:cs="Times New Roman"/>
      <w:sz w:val="20"/>
      <w:u w:val="single"/>
      <w:lang w:eastAsia="zh-CN"/>
    </w:rPr>
  </w:style>
  <w:style w:type="character" w:customStyle="1" w:styleId="officialstitle-">
    <w:name w:val="official_s_title-"/>
    <w:basedOn w:val="DefaultParagraphFont"/>
    <w:rsid w:val="00FC5556"/>
  </w:style>
  <w:style w:type="character" w:customStyle="1" w:styleId="officialsbureau">
    <w:name w:val="official_s_bureau"/>
    <w:basedOn w:val="DefaultParagraphFont"/>
    <w:rsid w:val="00FC5556"/>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FC5556"/>
    <w:pPr>
      <w:keepLines w:val="0"/>
      <w:pageBreakBefore w:val="0"/>
      <w:spacing w:before="240" w:after="60"/>
      <w:jc w:val="left"/>
    </w:pPr>
    <w:rPr>
      <w:rFonts w:ascii="Georgia" w:eastAsia="Times New Roman" w:hAnsi="Georgia" w:cs="Arial"/>
      <w:bCs/>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C5556"/>
    <w:rPr>
      <w:rFonts w:ascii="Georgia" w:eastAsia="Times New Roman" w:hAnsi="Georgia" w:cs="Arial"/>
      <w:b/>
      <w:bCs/>
      <w:caps/>
      <w:sz w:val="24"/>
      <w:szCs w:val="28"/>
    </w:rPr>
  </w:style>
  <w:style w:type="character" w:customStyle="1" w:styleId="gray">
    <w:name w:val="gray"/>
    <w:basedOn w:val="DefaultParagraphFont"/>
    <w:rsid w:val="00FC5556"/>
  </w:style>
  <w:style w:type="character" w:customStyle="1" w:styleId="Styleunderline11ptBorderSinglesolidlineAuto05p">
    <w:name w:val="Style underline + 11 pt Border: : (Single solid line Auto  0.5 p..."/>
    <w:rsid w:val="00FC5556"/>
    <w:rPr>
      <w:sz w:val="20"/>
      <w:u w:val="single"/>
      <w:bdr w:val="single" w:sz="4" w:space="0" w:color="auto"/>
    </w:rPr>
  </w:style>
  <w:style w:type="character" w:customStyle="1" w:styleId="Citation-CompleteChar">
    <w:name w:val="Citation - Complete Char"/>
    <w:basedOn w:val="DefaultParagraphFont"/>
    <w:link w:val="Citation-Complete"/>
    <w:locked/>
    <w:rsid w:val="00FC5556"/>
    <w:rPr>
      <w:rFonts w:ascii="Calibri" w:hAnsi="Calibri"/>
    </w:rPr>
  </w:style>
  <w:style w:type="paragraph" w:customStyle="1" w:styleId="StyleStyle49ptBoldItalic">
    <w:name w:val="Style Style4 + 9 pt Bold Italic"/>
    <w:basedOn w:val="Normal"/>
    <w:link w:val="StyleStyle49ptBoldItalicChar"/>
    <w:rsid w:val="00FC555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C5556"/>
    <w:rPr>
      <w:rFonts w:ascii="Calibri" w:eastAsia="Times New Roman" w:hAnsi="Calibri"/>
      <w:b/>
      <w:bCs/>
      <w:i/>
      <w:iCs/>
      <w:u w:val="single"/>
    </w:rPr>
  </w:style>
  <w:style w:type="character" w:customStyle="1" w:styleId="newscontent">
    <w:name w:val="newscontent"/>
    <w:rsid w:val="00FC5556"/>
  </w:style>
  <w:style w:type="character" w:customStyle="1" w:styleId="FontStyle172">
    <w:name w:val="Font Style172"/>
    <w:basedOn w:val="DefaultParagraphFont"/>
    <w:uiPriority w:val="99"/>
    <w:rsid w:val="00FC5556"/>
    <w:rPr>
      <w:rFonts w:ascii="Times New Roman" w:hAnsi="Times New Roman" w:cs="Times New Roman"/>
      <w:b/>
      <w:bCs/>
      <w:sz w:val="16"/>
      <w:szCs w:val="16"/>
    </w:rPr>
  </w:style>
  <w:style w:type="paragraph" w:customStyle="1" w:styleId="Style180">
    <w:name w:val="Style18"/>
    <w:basedOn w:val="Normal"/>
    <w:uiPriority w:val="99"/>
    <w:rsid w:val="00FC5556"/>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C5556"/>
    <w:rPr>
      <w:rFonts w:ascii="Times New Roman" w:hAnsi="Times New Roman" w:cs="Times New Roman"/>
      <w:i/>
      <w:iCs/>
      <w:sz w:val="16"/>
      <w:szCs w:val="16"/>
    </w:rPr>
  </w:style>
  <w:style w:type="character" w:customStyle="1" w:styleId="FontStyle162">
    <w:name w:val="Font Style162"/>
    <w:basedOn w:val="DefaultParagraphFont"/>
    <w:uiPriority w:val="99"/>
    <w:rsid w:val="00FC5556"/>
    <w:rPr>
      <w:rFonts w:ascii="Times New Roman" w:hAnsi="Times New Roman" w:cs="Times New Roman"/>
      <w:b/>
      <w:bCs/>
      <w:sz w:val="18"/>
      <w:szCs w:val="18"/>
    </w:rPr>
  </w:style>
  <w:style w:type="character" w:customStyle="1" w:styleId="FontStyle167">
    <w:name w:val="Font Style167"/>
    <w:basedOn w:val="DefaultParagraphFont"/>
    <w:uiPriority w:val="99"/>
    <w:rsid w:val="00FC5556"/>
    <w:rPr>
      <w:rFonts w:ascii="Times New Roman" w:hAnsi="Times New Roman" w:cs="Times New Roman"/>
      <w:sz w:val="10"/>
      <w:szCs w:val="10"/>
    </w:rPr>
  </w:style>
  <w:style w:type="character" w:customStyle="1" w:styleId="FontStyle174">
    <w:name w:val="Font Style174"/>
    <w:basedOn w:val="DefaultParagraphFont"/>
    <w:uiPriority w:val="99"/>
    <w:rsid w:val="00FC5556"/>
    <w:rPr>
      <w:rFonts w:ascii="Arial Narrow" w:hAnsi="Arial Narrow" w:cs="Arial Narrow"/>
      <w:b/>
      <w:bCs/>
      <w:sz w:val="18"/>
      <w:szCs w:val="18"/>
    </w:rPr>
  </w:style>
  <w:style w:type="paragraph" w:customStyle="1" w:styleId="Style47">
    <w:name w:val="Style47"/>
    <w:basedOn w:val="Normal"/>
    <w:uiPriority w:val="99"/>
    <w:rsid w:val="00FC5556"/>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C5556"/>
    <w:rPr>
      <w:rFonts w:ascii="Times New Roman" w:hAnsi="Times New Roman" w:cs="Times New Roman"/>
      <w:sz w:val="12"/>
      <w:szCs w:val="12"/>
    </w:rPr>
  </w:style>
  <w:style w:type="paragraph" w:customStyle="1" w:styleId="Style24">
    <w:name w:val="Style24"/>
    <w:basedOn w:val="Normal"/>
    <w:uiPriority w:val="99"/>
    <w:rsid w:val="00FC5556"/>
    <w:pPr>
      <w:autoSpaceDE w:val="0"/>
      <w:autoSpaceDN w:val="0"/>
      <w:adjustRightInd w:val="0"/>
      <w:spacing w:line="276" w:lineRule="exact"/>
    </w:pPr>
    <w:rPr>
      <w:rFonts w:eastAsia="Times New Roman"/>
    </w:rPr>
  </w:style>
  <w:style w:type="paragraph" w:customStyle="1" w:styleId="Style99">
    <w:name w:val="Style99"/>
    <w:basedOn w:val="Normal"/>
    <w:uiPriority w:val="99"/>
    <w:rsid w:val="00FC5556"/>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FC5556"/>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C5556"/>
    <w:rPr>
      <w:rFonts w:ascii="Times New Roman" w:hAnsi="Times New Roman" w:cs="Times New Roman"/>
      <w:b/>
      <w:bCs/>
      <w:sz w:val="18"/>
      <w:szCs w:val="18"/>
    </w:rPr>
  </w:style>
  <w:style w:type="paragraph" w:customStyle="1" w:styleId="Style21">
    <w:name w:val="Style21"/>
    <w:basedOn w:val="Normal"/>
    <w:uiPriority w:val="99"/>
    <w:rsid w:val="00FC5556"/>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FC5556"/>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FC5556"/>
    <w:rPr>
      <w:rFonts w:ascii="Georgia" w:hAnsi="Georgia"/>
      <w:bCs/>
      <w:iCs w:val="0"/>
      <w:sz w:val="22"/>
    </w:rPr>
  </w:style>
  <w:style w:type="paragraph" w:customStyle="1" w:styleId="Aa">
    <w:name w:val="A"/>
    <w:basedOn w:val="Default"/>
    <w:next w:val="Default"/>
    <w:rsid w:val="00FC5556"/>
    <w:pPr>
      <w:autoSpaceDE w:val="0"/>
      <w:autoSpaceDN w:val="0"/>
      <w:adjustRightInd w:val="0"/>
    </w:pPr>
    <w:rPr>
      <w:rFonts w:ascii="Times New Roman" w:eastAsia="Times New Roman" w:hAnsi="Times New Roman" w:cs="Times New Roman"/>
      <w:lang w:bidi="en-US"/>
    </w:rPr>
  </w:style>
  <w:style w:type="character" w:customStyle="1" w:styleId="ac">
    <w:name w:val="••••"/>
    <w:rsid w:val="00FC5556"/>
    <w:rPr>
      <w:color w:val="000000"/>
    </w:rPr>
  </w:style>
  <w:style w:type="character" w:customStyle="1" w:styleId="UL-Bold">
    <w:name w:val="UL-Bold"/>
    <w:basedOn w:val="DefaultParagraphFont"/>
    <w:rsid w:val="00FC5556"/>
    <w:rPr>
      <w:u w:val="thick"/>
    </w:rPr>
  </w:style>
  <w:style w:type="character" w:customStyle="1" w:styleId="UL-None">
    <w:name w:val="UL-None"/>
    <w:basedOn w:val="DefaultParagraphFont"/>
    <w:rsid w:val="00FC5556"/>
    <w:rPr>
      <w:u w:val="none"/>
    </w:rPr>
  </w:style>
  <w:style w:type="character" w:customStyle="1" w:styleId="styletimesnewroman12ptbold0">
    <w:name w:val="styletimesnewroman12ptbold"/>
    <w:basedOn w:val="DefaultParagraphFont"/>
    <w:rsid w:val="00FC5556"/>
  </w:style>
  <w:style w:type="character" w:customStyle="1" w:styleId="FontStyle19">
    <w:name w:val="Font Style19"/>
    <w:basedOn w:val="DefaultParagraphFont"/>
    <w:uiPriority w:val="99"/>
    <w:rsid w:val="00FC5556"/>
    <w:rPr>
      <w:rFonts w:ascii="Times New Roman" w:hAnsi="Times New Roman" w:cs="Times New Roman"/>
      <w:sz w:val="18"/>
      <w:szCs w:val="18"/>
    </w:rPr>
  </w:style>
  <w:style w:type="character" w:customStyle="1" w:styleId="UnderlineBox">
    <w:name w:val="Underline + Box"/>
    <w:uiPriority w:val="1"/>
    <w:qFormat/>
    <w:rsid w:val="00FC5556"/>
    <w:rPr>
      <w:rFonts w:ascii="Georgia" w:hAnsi="Georgia"/>
      <w:b w:val="0"/>
      <w:sz w:val="22"/>
      <w:u w:val="single"/>
      <w:bdr w:val="single" w:sz="4" w:space="0" w:color="auto"/>
    </w:rPr>
  </w:style>
  <w:style w:type="character" w:customStyle="1" w:styleId="10ptnotbold">
    <w:name w:val="10ptnotbold"/>
    <w:basedOn w:val="DefaultParagraphFont"/>
    <w:rsid w:val="00FC5556"/>
    <w:rPr>
      <w:sz w:val="20"/>
    </w:rPr>
  </w:style>
  <w:style w:type="paragraph" w:customStyle="1" w:styleId="ALLCAPS">
    <w:name w:val="ALL CAPS"/>
    <w:basedOn w:val="Normal"/>
    <w:rsid w:val="00FC5556"/>
    <w:rPr>
      <w:rFonts w:eastAsia="Times New Roman"/>
      <w:b/>
      <w:caps/>
      <w:szCs w:val="20"/>
    </w:rPr>
  </w:style>
  <w:style w:type="character" w:customStyle="1" w:styleId="kn">
    <w:name w:val="kn"/>
    <w:basedOn w:val="DefaultParagraphFont"/>
    <w:rsid w:val="00FC5556"/>
  </w:style>
  <w:style w:type="paragraph" w:customStyle="1" w:styleId="StyleCardworksLinespacingsingle">
    <w:name w:val="Style Card works + Line spacing:  single"/>
    <w:basedOn w:val="Normal"/>
    <w:link w:val="StyleCardworksLinespacingsingleChar"/>
    <w:rsid w:val="00FC5556"/>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C5556"/>
    <w:rPr>
      <w:rFonts w:ascii="Calibri" w:eastAsia="Times New Roman" w:hAnsi="Calibri"/>
      <w:spacing w:val="-3"/>
      <w:szCs w:val="20"/>
    </w:rPr>
  </w:style>
  <w:style w:type="paragraph" w:customStyle="1" w:styleId="BriefTitleWorks">
    <w:name w:val="Brief Title Works"/>
    <w:basedOn w:val="Heading1"/>
    <w:link w:val="BriefTitleWorksChar"/>
    <w:rsid w:val="00FC555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caps/>
      <w:kern w:val="32"/>
      <w:sz w:val="24"/>
      <w:u w:val="single"/>
    </w:rPr>
  </w:style>
  <w:style w:type="character" w:customStyle="1" w:styleId="BriefTitleWorksChar">
    <w:name w:val="Brief Title Works Char"/>
    <w:basedOn w:val="DefaultParagraphFont"/>
    <w:link w:val="BriefTitleWorks"/>
    <w:rsid w:val="00FC5556"/>
    <w:rPr>
      <w:rFonts w:ascii="Georgia" w:eastAsia="Times New Roman" w:hAnsi="Georgia" w:cs="Arial"/>
      <w:b/>
      <w:caps/>
      <w:kern w:val="32"/>
      <w:sz w:val="24"/>
      <w:szCs w:val="32"/>
      <w:u w:val="single"/>
    </w:rPr>
  </w:style>
  <w:style w:type="character" w:customStyle="1" w:styleId="twelptblackblack1">
    <w:name w:val="twelptblackblack1"/>
    <w:basedOn w:val="DefaultParagraphFont"/>
    <w:rsid w:val="00FC5556"/>
    <w:rPr>
      <w:rFonts w:ascii="Verdana" w:hAnsi="Verdana" w:hint="default"/>
      <w:color w:val="000000"/>
      <w:sz w:val="16"/>
      <w:szCs w:val="16"/>
    </w:rPr>
  </w:style>
  <w:style w:type="character" w:customStyle="1" w:styleId="TagCharCharCharChar0">
    <w:name w:val="Tag Char Char Char Char"/>
    <w:basedOn w:val="DefaultParagraphFont"/>
    <w:rsid w:val="00FC5556"/>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FC5556"/>
  </w:style>
  <w:style w:type="character" w:customStyle="1" w:styleId="UnderlineChar1Char">
    <w:name w:val="Underline Char1 Char"/>
    <w:basedOn w:val="DefaultParagraphFont"/>
    <w:rsid w:val="00FC5556"/>
  </w:style>
  <w:style w:type="character" w:customStyle="1" w:styleId="BoldandUnderlineChar1Char2">
    <w:name w:val="Bold and Underline Char1 Char2"/>
    <w:basedOn w:val="DefaultParagraphFont"/>
    <w:rsid w:val="00FC5556"/>
  </w:style>
  <w:style w:type="character" w:customStyle="1" w:styleId="BoldandUnderlineCharChar1">
    <w:name w:val="Bold and Underline Char Char1"/>
    <w:basedOn w:val="DefaultParagraphFont"/>
    <w:rsid w:val="00FC5556"/>
  </w:style>
  <w:style w:type="character" w:customStyle="1" w:styleId="review">
    <w:name w:val="review"/>
    <w:basedOn w:val="DefaultParagraphFont"/>
    <w:rsid w:val="00FC5556"/>
  </w:style>
  <w:style w:type="character" w:customStyle="1" w:styleId="feature2caption">
    <w:name w:val="feature2caption"/>
    <w:basedOn w:val="DefaultParagraphFont"/>
    <w:rsid w:val="00FC5556"/>
  </w:style>
  <w:style w:type="character" w:customStyle="1" w:styleId="style22">
    <w:name w:val="style2"/>
    <w:basedOn w:val="DefaultParagraphFont"/>
    <w:rsid w:val="00FC5556"/>
  </w:style>
  <w:style w:type="character" w:customStyle="1" w:styleId="StyleStyleBoldUnderlineUnderlineIntenseEmphasis1apple-style-2">
    <w:name w:val="Style Style Bold UnderlineUnderlineIntense Emphasis1apple-style-...2"/>
    <w:basedOn w:val="DefaultParagraphFont"/>
    <w:rsid w:val="00FC5556"/>
  </w:style>
  <w:style w:type="character" w:customStyle="1" w:styleId="StyleStyleBoldUnderlineUnderlineIntenseEmphasis1apple-style-1">
    <w:name w:val="Style Style Bold UnderlineUnderlineIntense Emphasis1apple-style-...1"/>
    <w:basedOn w:val="DefaultParagraphFont"/>
    <w:rsid w:val="00FC5556"/>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FC5556"/>
    <w:rPr>
      <w:b w:val="0"/>
      <w:bCs w:val="0"/>
      <w:sz w:val="22"/>
      <w:u w:val="single"/>
      <w:bdr w:val="none" w:sz="0" w:space="0" w:color="auto"/>
    </w:rPr>
  </w:style>
  <w:style w:type="character" w:customStyle="1" w:styleId="lrdctspkr">
    <w:name w:val="lr_dct_spkr"/>
    <w:basedOn w:val="DefaultParagraphFont"/>
    <w:rsid w:val="00FC5556"/>
  </w:style>
  <w:style w:type="character" w:customStyle="1" w:styleId="lrdctlblinl">
    <w:name w:val="lr_dct_lbl_inl"/>
    <w:basedOn w:val="DefaultParagraphFont"/>
    <w:rsid w:val="00FC5556"/>
  </w:style>
  <w:style w:type="character" w:customStyle="1" w:styleId="lrdctlblblk">
    <w:name w:val="lr_dct_lbl_blk"/>
    <w:basedOn w:val="DefaultParagraphFont"/>
    <w:rsid w:val="00FC5556"/>
  </w:style>
  <w:style w:type="character" w:customStyle="1" w:styleId="bnp-articles-title1">
    <w:name w:val="bnp-articles-title1"/>
    <w:basedOn w:val="DefaultParagraphFont"/>
    <w:rsid w:val="00FC5556"/>
    <w:rPr>
      <w:rFonts w:ascii="Verdana" w:hAnsi="Verdana" w:hint="default"/>
      <w:b/>
      <w:bCs/>
      <w:color w:val="545454"/>
      <w:sz w:val="12"/>
      <w:szCs w:val="12"/>
    </w:rPr>
  </w:style>
  <w:style w:type="character" w:customStyle="1" w:styleId="featuretext">
    <w:name w:val="featuretext"/>
    <w:basedOn w:val="DefaultParagraphFont"/>
    <w:rsid w:val="00FC5556"/>
  </w:style>
  <w:style w:type="character" w:customStyle="1" w:styleId="relatedtext">
    <w:name w:val="related_text"/>
    <w:basedOn w:val="DefaultParagraphFont"/>
    <w:rsid w:val="00FC5556"/>
  </w:style>
  <w:style w:type="character" w:customStyle="1" w:styleId="fullpost">
    <w:name w:val="fullpost"/>
    <w:basedOn w:val="DefaultParagraphFont"/>
    <w:rsid w:val="00FC5556"/>
  </w:style>
  <w:style w:type="character" w:customStyle="1" w:styleId="bcktital">
    <w:name w:val="bcktital"/>
    <w:basedOn w:val="DefaultParagraphFont"/>
    <w:rsid w:val="00FC5556"/>
  </w:style>
  <w:style w:type="character" w:customStyle="1" w:styleId="bcktital0">
    <w:name w:val="bckt_ital"/>
    <w:basedOn w:val="DefaultParagraphFont"/>
    <w:rsid w:val="00FC5556"/>
  </w:style>
  <w:style w:type="paragraph" w:styleId="TOAHeading">
    <w:name w:val="toa heading"/>
    <w:basedOn w:val="Normal"/>
    <w:next w:val="Normal"/>
    <w:semiHidden/>
    <w:rsid w:val="00FC5556"/>
    <w:pPr>
      <w:spacing w:before="120"/>
    </w:pPr>
  </w:style>
  <w:style w:type="paragraph" w:customStyle="1" w:styleId="Number">
    <w:name w:val="Number"/>
    <w:basedOn w:val="Heading2"/>
    <w:rsid w:val="00FC5556"/>
    <w:pPr>
      <w:tabs>
        <w:tab w:val="left" w:pos="144"/>
        <w:tab w:val="num" w:pos="360"/>
      </w:tabs>
      <w:spacing w:before="240" w:after="240"/>
      <w:ind w:left="360" w:hanging="360"/>
    </w:pPr>
    <w:rPr>
      <w:rFonts w:ascii="Georgia" w:eastAsia="SimSun" w:hAnsi="Georgia" w:cs="Arial"/>
      <w:bCs/>
      <w:iCs/>
      <w:caps/>
      <w:sz w:val="24"/>
      <w:szCs w:val="20"/>
      <w:lang w:eastAsia="zh-CN"/>
    </w:rPr>
  </w:style>
  <w:style w:type="character" w:customStyle="1" w:styleId="fwanimclass">
    <w:name w:val="fwanim_class"/>
    <w:basedOn w:val="DefaultParagraphFont"/>
    <w:rsid w:val="00FC5556"/>
  </w:style>
  <w:style w:type="character" w:customStyle="1" w:styleId="CharChar8">
    <w:name w:val="Char Char8"/>
    <w:basedOn w:val="DefaultParagraphFont"/>
    <w:rsid w:val="00FC5556"/>
    <w:rPr>
      <w:rFonts w:ascii="Lucida Grande" w:hAnsi="Lucida Grande" w:cs="Times New Roman"/>
    </w:rPr>
  </w:style>
  <w:style w:type="paragraph" w:customStyle="1" w:styleId="DebateUnderline0">
    <w:name w:val="DebateUnderline"/>
    <w:basedOn w:val="DebateNormal"/>
    <w:qFormat/>
    <w:rsid w:val="00FC5556"/>
    <w:rPr>
      <w:rFonts w:eastAsiaTheme="minorHAnsi"/>
      <w:szCs w:val="24"/>
      <w:u w:val="single"/>
    </w:rPr>
  </w:style>
  <w:style w:type="character" w:customStyle="1" w:styleId="DebateUnderlineChar">
    <w:name w:val="DebateUnderline Char"/>
    <w:basedOn w:val="DebateNormalChar"/>
    <w:rsid w:val="00FC5556"/>
    <w:rPr>
      <w:rFonts w:ascii="Calibri" w:eastAsia="Calibri" w:hAnsi="Calibri"/>
      <w:szCs w:val="24"/>
      <w:u w:val="single"/>
      <w:lang w:val="en-US" w:eastAsia="en-US" w:bidi="ar-SA"/>
    </w:rPr>
  </w:style>
  <w:style w:type="character" w:customStyle="1" w:styleId="DebateTagChar0">
    <w:name w:val="DebateTag Char"/>
    <w:basedOn w:val="DefaultParagraphFont"/>
    <w:rsid w:val="00FC5556"/>
    <w:rPr>
      <w:rFonts w:eastAsia="Calibri"/>
      <w:b/>
      <w:sz w:val="24"/>
      <w:szCs w:val="24"/>
      <w:lang w:val="en-US" w:eastAsia="en-US" w:bidi="ar-SA"/>
    </w:rPr>
  </w:style>
  <w:style w:type="paragraph" w:customStyle="1" w:styleId="DebateHeaderFinal">
    <w:name w:val="DebateHeaderFinal"/>
    <w:basedOn w:val="Heading1"/>
    <w:qFormat/>
    <w:rsid w:val="00FC5556"/>
    <w:pPr>
      <w:spacing w:line="276" w:lineRule="auto"/>
      <w:jc w:val="left"/>
    </w:pPr>
    <w:rPr>
      <w:rFonts w:ascii="Georgia" w:eastAsia="Times New Roman" w:hAnsi="Georgia" w:cs="Times New Roman"/>
      <w:bCs/>
      <w:sz w:val="36"/>
      <w:szCs w:val="36"/>
    </w:rPr>
  </w:style>
  <w:style w:type="character" w:customStyle="1" w:styleId="DebateHeaderFinalChar">
    <w:name w:val="DebateHeaderFinal Char"/>
    <w:rsid w:val="00FC5556"/>
    <w:rPr>
      <w:b/>
      <w:bCs/>
      <w:sz w:val="36"/>
      <w:szCs w:val="36"/>
      <w:u w:val="single"/>
      <w:lang w:val="en-US" w:eastAsia="en-US" w:bidi="ar-SA"/>
    </w:rPr>
  </w:style>
  <w:style w:type="paragraph" w:customStyle="1" w:styleId="HeaderInitial0">
    <w:name w:val="HeaderInitial"/>
    <w:basedOn w:val="Normal"/>
    <w:rsid w:val="00FC5556"/>
    <w:pPr>
      <w:jc w:val="center"/>
      <w:outlineLvl w:val="0"/>
    </w:pPr>
    <w:rPr>
      <w:rFonts w:ascii="Garamond" w:hAnsi="Garamond"/>
      <w:b/>
      <w:caps/>
      <w:sz w:val="28"/>
    </w:rPr>
  </w:style>
  <w:style w:type="character" w:customStyle="1" w:styleId="FooterChar2">
    <w:name w:val="Footer Char2"/>
    <w:basedOn w:val="DefaultParagraphFont"/>
    <w:rsid w:val="00FC5556"/>
    <w:rPr>
      <w:rFonts w:eastAsia="MS Mincho"/>
      <w:sz w:val="24"/>
      <w:szCs w:val="24"/>
      <w:lang w:val="en-US" w:eastAsia="ja-JP" w:bidi="ar-SA"/>
    </w:rPr>
  </w:style>
  <w:style w:type="character" w:customStyle="1" w:styleId="BalloonTextChar2">
    <w:name w:val="Balloon Text Char2"/>
    <w:basedOn w:val="DefaultParagraphFont"/>
    <w:rsid w:val="00FC5556"/>
    <w:rPr>
      <w:rFonts w:ascii="Tahoma" w:eastAsia="MS Mincho" w:hAnsi="Tahoma" w:cs="Tahoma"/>
      <w:sz w:val="16"/>
      <w:szCs w:val="16"/>
      <w:lang w:val="en-US" w:eastAsia="ja-JP" w:bidi="ar-SA"/>
    </w:rPr>
  </w:style>
  <w:style w:type="paragraph" w:customStyle="1" w:styleId="StyleLinespacingDouble">
    <w:name w:val="Style Line spacing:  Double"/>
    <w:basedOn w:val="Normal"/>
    <w:rsid w:val="00FC5556"/>
    <w:pPr>
      <w:spacing w:after="240" w:line="480" w:lineRule="auto"/>
    </w:pPr>
    <w:rPr>
      <w:rFonts w:ascii="Cambria" w:hAnsi="Cambria"/>
      <w:szCs w:val="20"/>
    </w:rPr>
  </w:style>
  <w:style w:type="character" w:customStyle="1" w:styleId="StyleLinespacingDoubleChar">
    <w:name w:val="Style Line spacing:  Double Char"/>
    <w:basedOn w:val="DefaultParagraphFont"/>
    <w:rsid w:val="00FC5556"/>
    <w:rPr>
      <w:rFonts w:ascii="Cambria" w:hAnsi="Cambria"/>
      <w:sz w:val="24"/>
      <w:lang w:val="en-US" w:eastAsia="en-US" w:bidi="ar-SA"/>
    </w:rPr>
  </w:style>
  <w:style w:type="paragraph" w:customStyle="1" w:styleId="Normalspacing">
    <w:name w:val="Normal + spacing"/>
    <w:basedOn w:val="StyleLinespacingDouble"/>
    <w:qFormat/>
    <w:rsid w:val="00FC5556"/>
  </w:style>
  <w:style w:type="character" w:customStyle="1" w:styleId="NormalspacingChar">
    <w:name w:val="Normal + spacing Char"/>
    <w:basedOn w:val="StyleLinespacingDoubleChar"/>
    <w:rsid w:val="00FC5556"/>
    <w:rPr>
      <w:rFonts w:ascii="Cambria" w:hAnsi="Cambria"/>
      <w:sz w:val="24"/>
      <w:lang w:val="en-US" w:eastAsia="en-US" w:bidi="ar-SA"/>
    </w:rPr>
  </w:style>
  <w:style w:type="character" w:customStyle="1" w:styleId="textbold0">
    <w:name w:val="textbold"/>
    <w:basedOn w:val="DefaultParagraphFont"/>
    <w:rsid w:val="00FC5556"/>
  </w:style>
  <w:style w:type="character" w:customStyle="1" w:styleId="textitalics">
    <w:name w:val="textitalics"/>
    <w:basedOn w:val="DefaultParagraphFont"/>
    <w:rsid w:val="00FC5556"/>
  </w:style>
  <w:style w:type="paragraph" w:customStyle="1" w:styleId="lastpar">
    <w:name w:val="lastpar"/>
    <w:basedOn w:val="Normal"/>
    <w:rsid w:val="00FC5556"/>
    <w:pPr>
      <w:spacing w:before="100" w:beforeAutospacing="1" w:after="100" w:afterAutospacing="1"/>
    </w:pPr>
  </w:style>
  <w:style w:type="character" w:customStyle="1" w:styleId="hit1">
    <w:name w:val="hit1"/>
    <w:basedOn w:val="DefaultParagraphFont"/>
    <w:rsid w:val="00FC5556"/>
    <w:rPr>
      <w:b/>
      <w:bCs/>
      <w:color w:val="CC0033"/>
    </w:rPr>
  </w:style>
  <w:style w:type="table" w:styleId="TableClassic1">
    <w:name w:val="Table Classic 1"/>
    <w:basedOn w:val="TableNormal"/>
    <w:rsid w:val="00FC5556"/>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C5556"/>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FC5556"/>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rsid w:val="00FC5556"/>
    <w:pPr>
      <w:tabs>
        <w:tab w:val="left" w:pos="9450"/>
      </w:tabs>
      <w:spacing w:before="100" w:beforeAutospacing="1" w:after="100" w:afterAutospacing="1"/>
    </w:pPr>
    <w:rPr>
      <w:rFonts w:ascii="Verdana" w:eastAsia="SimSun" w:hAnsi="Verdana"/>
      <w:color w:val="646464"/>
      <w:szCs w:val="18"/>
      <w:lang w:eastAsia="zh-CN"/>
    </w:rPr>
  </w:style>
  <w:style w:type="paragraph" w:customStyle="1" w:styleId="links">
    <w:name w:val="links"/>
    <w:basedOn w:val="Normal"/>
    <w:rsid w:val="00FC5556"/>
    <w:pPr>
      <w:tabs>
        <w:tab w:val="left" w:pos="9450"/>
      </w:tabs>
      <w:spacing w:before="100" w:beforeAutospacing="1" w:after="100" w:afterAutospacing="1"/>
    </w:pPr>
  </w:style>
  <w:style w:type="paragraph" w:customStyle="1" w:styleId="NoteLevel22">
    <w:name w:val="Note Level 22"/>
    <w:basedOn w:val="Normal"/>
    <w:rsid w:val="00FC5556"/>
    <w:pPr>
      <w:keepNext/>
      <w:tabs>
        <w:tab w:val="num" w:pos="720"/>
        <w:tab w:val="left" w:pos="9450"/>
      </w:tabs>
      <w:ind w:left="1080" w:hanging="360"/>
      <w:outlineLvl w:val="1"/>
    </w:pPr>
    <w:rPr>
      <w:rFonts w:ascii="Verdana" w:eastAsia="MS Gothic" w:hAnsi="Verdana"/>
    </w:rPr>
  </w:style>
  <w:style w:type="character" w:customStyle="1" w:styleId="CharacterStyle8">
    <w:name w:val="Character Style 8"/>
    <w:rsid w:val="00FC5556"/>
    <w:rPr>
      <w:sz w:val="22"/>
      <w:szCs w:val="22"/>
    </w:rPr>
  </w:style>
  <w:style w:type="paragraph" w:customStyle="1" w:styleId="Style110">
    <w:name w:val="Style 11"/>
    <w:rsid w:val="00FC555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FC555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FC5556"/>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FC5556"/>
    <w:rPr>
      <w:rFonts w:ascii="Arial Narrow" w:hAnsi="Arial Narrow"/>
      <w:color w:val="000000"/>
      <w:sz w:val="22"/>
      <w:szCs w:val="22"/>
      <w:u w:val="single"/>
      <w:lang w:val="en-US" w:eastAsia="en-US" w:bidi="ar-SA"/>
    </w:rPr>
  </w:style>
  <w:style w:type="paragraph" w:customStyle="1" w:styleId="Style51">
    <w:name w:val="Style 5"/>
    <w:rsid w:val="00FC555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C5556"/>
    <w:rPr>
      <w:b/>
      <w:bCs/>
      <w:sz w:val="24"/>
      <w:szCs w:val="24"/>
      <w:lang w:val="en-US" w:eastAsia="en-US" w:bidi="ar-SA"/>
    </w:rPr>
  </w:style>
  <w:style w:type="paragraph" w:customStyle="1" w:styleId="Boldunderline1">
    <w:name w:val="Bold/underline"/>
    <w:basedOn w:val="Normal"/>
    <w:autoRedefine/>
    <w:rsid w:val="00FC5556"/>
    <w:pPr>
      <w:tabs>
        <w:tab w:val="left" w:pos="9450"/>
      </w:tabs>
    </w:pPr>
    <w:rPr>
      <w:rFonts w:eastAsia="SimSun"/>
      <w:b/>
    </w:rPr>
  </w:style>
  <w:style w:type="character" w:customStyle="1" w:styleId="BoldunderlineChar3">
    <w:name w:val="Bold/underline Char"/>
    <w:basedOn w:val="DefaultParagraphFont"/>
    <w:rsid w:val="00FC5556"/>
    <w:rPr>
      <w:rFonts w:eastAsia="SimSun"/>
      <w:b/>
      <w:sz w:val="24"/>
      <w:szCs w:val="24"/>
      <w:lang w:val="en-US" w:eastAsia="en-US" w:bidi="ar-SA"/>
    </w:rPr>
  </w:style>
  <w:style w:type="character" w:customStyle="1" w:styleId="ClearChar">
    <w:name w:val="Clear Char"/>
    <w:basedOn w:val="DefaultParagraphFont"/>
    <w:rsid w:val="00FC5556"/>
    <w:rPr>
      <w:rFonts w:eastAsia="SimSun"/>
      <w:sz w:val="24"/>
      <w:szCs w:val="24"/>
      <w:lang w:val="en-US" w:eastAsia="zh-CN" w:bidi="ar-SA"/>
    </w:rPr>
  </w:style>
  <w:style w:type="paragraph" w:customStyle="1" w:styleId="TableContents">
    <w:name w:val="Table Contents"/>
    <w:basedOn w:val="Normal"/>
    <w:rsid w:val="00FC5556"/>
    <w:pPr>
      <w:suppressLineNumbers/>
      <w:tabs>
        <w:tab w:val="left" w:pos="9450"/>
      </w:tabs>
      <w:suppressAutoHyphens/>
    </w:pPr>
    <w:rPr>
      <w:rFonts w:eastAsia="Arial Unicode MS"/>
      <w:kern w:val="1"/>
    </w:rPr>
  </w:style>
  <w:style w:type="paragraph" w:customStyle="1" w:styleId="faketag">
    <w:name w:val="fake tag"/>
    <w:basedOn w:val="Heading1"/>
    <w:rsid w:val="00FC5556"/>
    <w:pPr>
      <w:tabs>
        <w:tab w:val="left" w:pos="9450"/>
      </w:tabs>
    </w:pPr>
    <w:rPr>
      <w:rFonts w:ascii="Arial Rounded MT Bold" w:eastAsia="Times New Roman" w:hAnsi="Arial Rounded MT Bold" w:cs="Arial"/>
      <w:b w:val="0"/>
      <w:bCs/>
      <w:smallCaps/>
    </w:rPr>
  </w:style>
  <w:style w:type="paragraph" w:customStyle="1" w:styleId="Heading1fake">
    <w:name w:val="Heading 1 fake"/>
    <w:basedOn w:val="Normal"/>
    <w:autoRedefine/>
    <w:rsid w:val="00FC5556"/>
    <w:pPr>
      <w:tabs>
        <w:tab w:val="left" w:pos="9450"/>
      </w:tabs>
      <w:jc w:val="center"/>
    </w:pPr>
    <w:rPr>
      <w:rFonts w:ascii="Verdana" w:hAnsi="Verdana"/>
    </w:rPr>
  </w:style>
  <w:style w:type="paragraph" w:customStyle="1" w:styleId="heading1fake0">
    <w:name w:val="heading 1 fake"/>
    <w:basedOn w:val="Heading1"/>
    <w:autoRedefine/>
    <w:rsid w:val="00FC5556"/>
    <w:pPr>
      <w:tabs>
        <w:tab w:val="left" w:pos="9450"/>
      </w:tabs>
      <w:outlineLvl w:val="9"/>
    </w:pPr>
    <w:rPr>
      <w:rFonts w:ascii="Verdana" w:eastAsia="Times New Roman" w:hAnsi="Verdana" w:cs="Arial"/>
      <w:bCs/>
      <w:smallCaps/>
    </w:rPr>
  </w:style>
  <w:style w:type="paragraph" w:customStyle="1" w:styleId="text1Char">
    <w:name w:val="text1 Char"/>
    <w:basedOn w:val="Normal"/>
    <w:autoRedefine/>
    <w:rsid w:val="00FC5556"/>
    <w:pPr>
      <w:tabs>
        <w:tab w:val="left" w:pos="9450"/>
      </w:tabs>
    </w:pPr>
    <w:rPr>
      <w:szCs w:val="20"/>
    </w:rPr>
  </w:style>
  <w:style w:type="character" w:customStyle="1" w:styleId="textCharChar1">
    <w:name w:val="text Char Char1"/>
    <w:basedOn w:val="DefaultParagraphFont"/>
    <w:rsid w:val="00FC5556"/>
    <w:rPr>
      <w:sz w:val="18"/>
      <w:szCs w:val="24"/>
      <w:lang w:val="en-US" w:eastAsia="en-US" w:bidi="ar-SA"/>
    </w:rPr>
  </w:style>
  <w:style w:type="character" w:customStyle="1" w:styleId="text1CharChar">
    <w:name w:val="text1 Char Char"/>
    <w:basedOn w:val="DefaultParagraphFont"/>
    <w:rsid w:val="00FC5556"/>
    <w:rPr>
      <w:lang w:val="en-US" w:eastAsia="en-US" w:bidi="ar-SA"/>
    </w:rPr>
  </w:style>
  <w:style w:type="character" w:customStyle="1" w:styleId="textCharChar">
    <w:name w:val="text Char Char"/>
    <w:basedOn w:val="DefaultParagraphFont"/>
    <w:rsid w:val="00FC5556"/>
    <w:rPr>
      <w:sz w:val="18"/>
      <w:szCs w:val="24"/>
      <w:lang w:val="en-US" w:eastAsia="en-US" w:bidi="ar-SA"/>
    </w:rPr>
  </w:style>
  <w:style w:type="character" w:customStyle="1" w:styleId="normalloose1">
    <w:name w:val="normalloose1"/>
    <w:basedOn w:val="DefaultParagraphFont"/>
    <w:rsid w:val="00FC5556"/>
    <w:rPr>
      <w:sz w:val="20"/>
      <w:szCs w:val="20"/>
    </w:rPr>
  </w:style>
  <w:style w:type="paragraph" w:customStyle="1" w:styleId="printerheadline">
    <w:name w:val="printer_headline"/>
    <w:basedOn w:val="Normal"/>
    <w:rsid w:val="00FC5556"/>
    <w:pPr>
      <w:tabs>
        <w:tab w:val="left" w:pos="9450"/>
      </w:tabs>
      <w:spacing w:before="100" w:beforeAutospacing="1" w:after="100" w:afterAutospacing="1"/>
    </w:pPr>
  </w:style>
  <w:style w:type="paragraph" w:customStyle="1" w:styleId="help">
    <w:name w:val="help"/>
    <w:basedOn w:val="Normal"/>
    <w:rsid w:val="00FC5556"/>
    <w:pPr>
      <w:tabs>
        <w:tab w:val="left" w:pos="9450"/>
      </w:tabs>
      <w:spacing w:before="100" w:beforeAutospacing="1" w:after="100" w:afterAutospacing="1"/>
    </w:pPr>
  </w:style>
  <w:style w:type="character" w:customStyle="1" w:styleId="sponsoredadtext">
    <w:name w:val="sponsoredadtext"/>
    <w:basedOn w:val="DefaultParagraphFont"/>
    <w:rsid w:val="00FC5556"/>
  </w:style>
  <w:style w:type="character" w:customStyle="1" w:styleId="georgia">
    <w:name w:val="georgia"/>
    <w:basedOn w:val="DefaultParagraphFont"/>
    <w:rsid w:val="00FC5556"/>
  </w:style>
  <w:style w:type="character" w:customStyle="1" w:styleId="isdefault">
    <w:name w:val="isdefault"/>
    <w:basedOn w:val="DefaultParagraphFont"/>
    <w:rsid w:val="00FC5556"/>
  </w:style>
  <w:style w:type="character" w:customStyle="1" w:styleId="arial">
    <w:name w:val="arial"/>
    <w:basedOn w:val="DefaultParagraphFont"/>
    <w:rsid w:val="00FC5556"/>
  </w:style>
  <w:style w:type="character" w:customStyle="1" w:styleId="pipe">
    <w:name w:val="pipe"/>
    <w:basedOn w:val="DefaultParagraphFont"/>
    <w:rsid w:val="00FC5556"/>
  </w:style>
  <w:style w:type="paragraph" w:customStyle="1" w:styleId="dtlcomment">
    <w:name w:val="dtlcomment"/>
    <w:basedOn w:val="Normal"/>
    <w:rsid w:val="00FC5556"/>
    <w:pPr>
      <w:tabs>
        <w:tab w:val="left" w:pos="9450"/>
      </w:tabs>
      <w:spacing w:before="100" w:beforeAutospacing="1" w:after="100" w:afterAutospacing="1"/>
    </w:pPr>
  </w:style>
  <w:style w:type="character" w:customStyle="1" w:styleId="writername">
    <w:name w:val="writername"/>
    <w:basedOn w:val="DefaultParagraphFont"/>
    <w:rsid w:val="00FC5556"/>
  </w:style>
  <w:style w:type="character" w:customStyle="1" w:styleId="CharChar18">
    <w:name w:val="Char Char18"/>
    <w:basedOn w:val="DefaultParagraphFont"/>
    <w:rsid w:val="00FC5556"/>
    <w:rPr>
      <w:sz w:val="16"/>
      <w:szCs w:val="24"/>
      <w:lang w:val="en-US" w:eastAsia="en-US" w:bidi="ar-SA"/>
    </w:rPr>
  </w:style>
  <w:style w:type="character" w:customStyle="1" w:styleId="CharChar24">
    <w:name w:val="Char Char24"/>
    <w:basedOn w:val="DefaultParagraphFont"/>
    <w:rsid w:val="00FC5556"/>
    <w:rPr>
      <w:b/>
      <w:bCs/>
      <w:sz w:val="28"/>
      <w:szCs w:val="28"/>
      <w:lang w:val="en-US" w:eastAsia="en-US" w:bidi="ar-SA"/>
    </w:rPr>
  </w:style>
  <w:style w:type="character" w:customStyle="1" w:styleId="ln2">
    <w:name w:val="ln2"/>
    <w:basedOn w:val="DefaultParagraphFont"/>
    <w:rsid w:val="00FC5556"/>
  </w:style>
  <w:style w:type="paragraph" w:customStyle="1" w:styleId="StyleStyle1">
    <w:name w:val="Style Style1 +"/>
    <w:basedOn w:val="Normal"/>
    <w:rsid w:val="00FC5556"/>
  </w:style>
  <w:style w:type="character" w:customStyle="1" w:styleId="StyleStyle1Char">
    <w:name w:val="Style Style1 + Char"/>
    <w:basedOn w:val="Style1Char"/>
    <w:rsid w:val="00FC5556"/>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FC5556"/>
  </w:style>
  <w:style w:type="character" w:customStyle="1" w:styleId="CharChar16">
    <w:name w:val="Char Char16"/>
    <w:basedOn w:val="DefaultParagraphFont"/>
    <w:rsid w:val="00FC5556"/>
    <w:rPr>
      <w:rFonts w:ascii="Cambria" w:hAnsi="Cambria"/>
      <w:lang w:val="en-US" w:eastAsia="en-US" w:bidi="ar-SA"/>
    </w:rPr>
  </w:style>
  <w:style w:type="character" w:customStyle="1" w:styleId="CharChar15">
    <w:name w:val="Char Char15"/>
    <w:basedOn w:val="CharChar16"/>
    <w:rsid w:val="00FC5556"/>
    <w:rPr>
      <w:rFonts w:ascii="Cambria" w:hAnsi="Cambria"/>
      <w:b/>
      <w:bCs/>
      <w:lang w:val="en-US" w:eastAsia="en-US" w:bidi="ar-SA"/>
    </w:rPr>
  </w:style>
  <w:style w:type="character" w:customStyle="1" w:styleId="CharChar14">
    <w:name w:val="Char Char14"/>
    <w:basedOn w:val="DefaultParagraphFont"/>
    <w:rsid w:val="00FC5556"/>
    <w:rPr>
      <w:rFonts w:ascii="Tahoma" w:hAnsi="Tahoma" w:cs="Tahoma"/>
      <w:sz w:val="16"/>
      <w:szCs w:val="16"/>
      <w:lang w:val="en-US" w:eastAsia="en-US" w:bidi="ar-SA"/>
    </w:rPr>
  </w:style>
  <w:style w:type="character" w:customStyle="1" w:styleId="CharChar13">
    <w:name w:val="Char Char13"/>
    <w:basedOn w:val="DefaultParagraphFont"/>
    <w:rsid w:val="00FC5556"/>
    <w:rPr>
      <w:rFonts w:ascii="Cambria" w:hAnsi="Cambria"/>
      <w:lang w:val="en-US" w:eastAsia="en-US" w:bidi="ar-SA"/>
    </w:rPr>
  </w:style>
  <w:style w:type="paragraph" w:customStyle="1" w:styleId="normalChar0">
    <w:name w:val="normal Char"/>
    <w:basedOn w:val="Normal"/>
    <w:rsid w:val="00FC5556"/>
  </w:style>
  <w:style w:type="character" w:customStyle="1" w:styleId="cardtextsmallCharChar">
    <w:name w:val="card text small Char Char"/>
    <w:basedOn w:val="DefaultParagraphFont"/>
    <w:rsid w:val="00FC5556"/>
    <w:rPr>
      <w:rFonts w:ascii="Arial Narrow" w:hAnsi="Arial Narrow" w:cs="Times New Roman"/>
      <w:sz w:val="16"/>
    </w:rPr>
  </w:style>
  <w:style w:type="character" w:customStyle="1" w:styleId="reportbody1">
    <w:name w:val="reportbody1"/>
    <w:basedOn w:val="DefaultParagraphFont"/>
    <w:rsid w:val="00FC5556"/>
    <w:rPr>
      <w:rFonts w:ascii="Tahoma" w:hAnsi="Tahoma" w:cs="Tahoma" w:hint="default"/>
      <w:color w:val="000000"/>
      <w:sz w:val="14"/>
      <w:szCs w:val="14"/>
    </w:rPr>
  </w:style>
  <w:style w:type="character" w:customStyle="1" w:styleId="TagChar4">
    <w:name w:val="Tag Char4"/>
    <w:basedOn w:val="DefaultParagraphFont"/>
    <w:rsid w:val="00FC5556"/>
    <w:rPr>
      <w:b/>
      <w:sz w:val="26"/>
      <w:szCs w:val="24"/>
      <w:lang w:val="en-US" w:eastAsia="en-US" w:bidi="ar-SA"/>
    </w:rPr>
  </w:style>
  <w:style w:type="paragraph" w:customStyle="1" w:styleId="SmallTextGaramond">
    <w:name w:val="Small Text Garamond"/>
    <w:basedOn w:val="Normal"/>
    <w:rsid w:val="00FC5556"/>
    <w:pPr>
      <w:suppressAutoHyphens/>
      <w:contextualSpacing/>
    </w:pPr>
    <w:rPr>
      <w:rFonts w:ascii="Garamond" w:hAnsi="Garamond"/>
      <w:szCs w:val="18"/>
    </w:rPr>
  </w:style>
  <w:style w:type="paragraph" w:customStyle="1" w:styleId="Taglines">
    <w:name w:val="Taglines"/>
    <w:basedOn w:val="Heading2"/>
    <w:rsid w:val="00FC5556"/>
    <w:pPr>
      <w:suppressAutoHyphens/>
      <w:spacing w:before="240"/>
      <w:contextualSpacing/>
    </w:pPr>
    <w:rPr>
      <w:rFonts w:ascii="Georgia" w:eastAsia="Calibri" w:hAnsi="Georgia" w:cs="Arial"/>
      <w:b w:val="0"/>
      <w:bCs/>
      <w:iCs/>
      <w:caps/>
      <w:szCs w:val="22"/>
    </w:rPr>
  </w:style>
  <w:style w:type="character" w:customStyle="1" w:styleId="TaglinesChar">
    <w:name w:val="Taglines Char"/>
    <w:basedOn w:val="DefaultParagraphFont"/>
    <w:rsid w:val="00FC5556"/>
    <w:rPr>
      <w:rFonts w:cs="Arial"/>
      <w:bCs/>
      <w:iCs/>
      <w:szCs w:val="22"/>
      <w:lang w:val="en-US" w:eastAsia="en-US" w:bidi="ar-SA"/>
    </w:rPr>
  </w:style>
  <w:style w:type="paragraph" w:customStyle="1" w:styleId="bodytextfp">
    <w:name w:val="bodytextfp"/>
    <w:basedOn w:val="Normal"/>
    <w:rsid w:val="00FC5556"/>
    <w:pPr>
      <w:spacing w:before="100" w:beforeAutospacing="1" w:after="100" w:afterAutospacing="1"/>
    </w:pPr>
  </w:style>
  <w:style w:type="paragraph" w:customStyle="1" w:styleId="listterm">
    <w:name w:val="listterm"/>
    <w:basedOn w:val="Normal"/>
    <w:rsid w:val="00FC5556"/>
    <w:pPr>
      <w:spacing w:before="100" w:beforeAutospacing="1" w:after="100" w:afterAutospacing="1"/>
    </w:pPr>
  </w:style>
  <w:style w:type="paragraph" w:customStyle="1" w:styleId="more">
    <w:name w:val="more"/>
    <w:basedOn w:val="Normal"/>
    <w:rsid w:val="00FC5556"/>
    <w:pPr>
      <w:spacing w:before="100" w:beforeAutospacing="1" w:after="100" w:afterAutospacing="1"/>
    </w:pPr>
  </w:style>
  <w:style w:type="character" w:customStyle="1" w:styleId="WW8Num2z0">
    <w:name w:val="WW8Num2z0"/>
    <w:rsid w:val="00FC5556"/>
    <w:rPr>
      <w:rFonts w:ascii="Garamond" w:hAnsi="Garamond"/>
    </w:rPr>
  </w:style>
  <w:style w:type="character" w:customStyle="1" w:styleId="WW8Num3z0">
    <w:name w:val="WW8Num3z0"/>
    <w:rsid w:val="00FC5556"/>
    <w:rPr>
      <w:rFonts w:ascii="Garamond" w:hAnsi="Garamond"/>
    </w:rPr>
  </w:style>
  <w:style w:type="character" w:customStyle="1" w:styleId="WW8Num4z1">
    <w:name w:val="WW8Num4z1"/>
    <w:rsid w:val="00FC5556"/>
    <w:rPr>
      <w:rFonts w:ascii="Garamond" w:hAnsi="Garamond"/>
    </w:rPr>
  </w:style>
  <w:style w:type="character" w:customStyle="1" w:styleId="WW8Num5z0">
    <w:name w:val="WW8Num5z0"/>
    <w:rsid w:val="00FC5556"/>
    <w:rPr>
      <w:rFonts w:ascii="Garamond" w:hAnsi="Garamond"/>
    </w:rPr>
  </w:style>
  <w:style w:type="character" w:customStyle="1" w:styleId="WW8Num6z0">
    <w:name w:val="WW8Num6z0"/>
    <w:rsid w:val="00FC5556"/>
    <w:rPr>
      <w:rFonts w:ascii="Symbol" w:hAnsi="Symbol"/>
    </w:rPr>
  </w:style>
  <w:style w:type="character" w:customStyle="1" w:styleId="WW8Num7z0">
    <w:name w:val="WW8Num7z0"/>
    <w:rsid w:val="00FC5556"/>
    <w:rPr>
      <w:rFonts w:ascii="Symbol" w:hAnsi="Symbol"/>
    </w:rPr>
  </w:style>
  <w:style w:type="character" w:customStyle="1" w:styleId="WW8Num8z0">
    <w:name w:val="WW8Num8z0"/>
    <w:rsid w:val="00FC5556"/>
    <w:rPr>
      <w:rFonts w:ascii="Symbol" w:hAnsi="Symbol"/>
    </w:rPr>
  </w:style>
  <w:style w:type="character" w:customStyle="1" w:styleId="WW8Num9z0">
    <w:name w:val="WW8Num9z0"/>
    <w:rsid w:val="00FC5556"/>
    <w:rPr>
      <w:rFonts w:ascii="Symbol" w:hAnsi="Symbol"/>
    </w:rPr>
  </w:style>
  <w:style w:type="character" w:customStyle="1" w:styleId="WW8Num10z0">
    <w:name w:val="WW8Num10z0"/>
    <w:rsid w:val="00FC5556"/>
    <w:rPr>
      <w:rFonts w:ascii="Garamond" w:hAnsi="Garamond"/>
    </w:rPr>
  </w:style>
  <w:style w:type="character" w:customStyle="1" w:styleId="WW8Num11z1">
    <w:name w:val="WW8Num11z1"/>
    <w:rsid w:val="00FC5556"/>
    <w:rPr>
      <w:rFonts w:ascii="Garamond" w:hAnsi="Garamond"/>
    </w:rPr>
  </w:style>
  <w:style w:type="character" w:customStyle="1" w:styleId="Absatz-Standardschriftart">
    <w:name w:val="Absatz-Standardschriftart"/>
    <w:rsid w:val="00FC5556"/>
  </w:style>
  <w:style w:type="character" w:customStyle="1" w:styleId="WW-Absatz-Standardschriftart">
    <w:name w:val="WW-Absatz-Standardschriftart"/>
    <w:rsid w:val="00FC5556"/>
  </w:style>
  <w:style w:type="character" w:customStyle="1" w:styleId="WW-Absatz-Standardschriftart1">
    <w:name w:val="WW-Absatz-Standardschriftart1"/>
    <w:rsid w:val="00FC5556"/>
  </w:style>
  <w:style w:type="character" w:customStyle="1" w:styleId="EndnoteCharacters">
    <w:name w:val="Endnote Characters"/>
    <w:basedOn w:val="DefaultParagraphFont"/>
    <w:rsid w:val="00FC5556"/>
    <w:rPr>
      <w:position w:val="0"/>
      <w:sz w:val="24"/>
      <w:vertAlign w:val="baseline"/>
    </w:rPr>
  </w:style>
  <w:style w:type="character" w:customStyle="1" w:styleId="WW8Num1z0">
    <w:name w:val="WW8Num1z0"/>
    <w:rsid w:val="00FC5556"/>
    <w:rPr>
      <w:rFonts w:ascii="Symbol" w:hAnsi="Symbol"/>
    </w:rPr>
  </w:style>
  <w:style w:type="character" w:customStyle="1" w:styleId="WW8Num1z2">
    <w:name w:val="WW8Num1z2"/>
    <w:rsid w:val="00FC5556"/>
    <w:rPr>
      <w:rFonts w:ascii="Courier New" w:hAnsi="Courier New"/>
    </w:rPr>
  </w:style>
  <w:style w:type="character" w:customStyle="1" w:styleId="WW8Num1z3">
    <w:name w:val="WW8Num1z3"/>
    <w:rsid w:val="00FC5556"/>
    <w:rPr>
      <w:rFonts w:ascii="Wingdings" w:hAnsi="Wingdings"/>
    </w:rPr>
  </w:style>
  <w:style w:type="character" w:customStyle="1" w:styleId="WW8Num11z0">
    <w:name w:val="WW8Num11z0"/>
    <w:rsid w:val="00FC5556"/>
    <w:rPr>
      <w:rFonts w:ascii="Symbol" w:hAnsi="Symbol"/>
    </w:rPr>
  </w:style>
  <w:style w:type="character" w:customStyle="1" w:styleId="WW8Num83z0">
    <w:name w:val="WW8Num83z0"/>
    <w:rsid w:val="00FC5556"/>
    <w:rPr>
      <w:rFonts w:ascii="Symbol" w:hAnsi="Symbol"/>
    </w:rPr>
  </w:style>
  <w:style w:type="character" w:customStyle="1" w:styleId="WW8Num83z1">
    <w:name w:val="WW8Num83z1"/>
    <w:rsid w:val="00FC5556"/>
    <w:rPr>
      <w:rFonts w:ascii="Courier New" w:hAnsi="Courier New"/>
    </w:rPr>
  </w:style>
  <w:style w:type="character" w:customStyle="1" w:styleId="WW8Num83z2">
    <w:name w:val="WW8Num83z2"/>
    <w:rsid w:val="00FC5556"/>
    <w:rPr>
      <w:rFonts w:ascii="Wingdings" w:hAnsi="Wingdings"/>
    </w:rPr>
  </w:style>
  <w:style w:type="character" w:customStyle="1" w:styleId="WW8Num89z0">
    <w:name w:val="WW8Num89z0"/>
    <w:rsid w:val="00FC5556"/>
    <w:rPr>
      <w:rFonts w:ascii="Symbol" w:hAnsi="Symbol"/>
      <w:sz w:val="20"/>
    </w:rPr>
  </w:style>
  <w:style w:type="character" w:customStyle="1" w:styleId="WW8Num90z0">
    <w:name w:val="WW8Num90z0"/>
    <w:rsid w:val="00FC5556"/>
    <w:rPr>
      <w:rFonts w:ascii="Times New Roman" w:eastAsia="Times New Roman" w:hAnsi="Times New Roman" w:cs="Times New Roman"/>
    </w:rPr>
  </w:style>
  <w:style w:type="character" w:customStyle="1" w:styleId="WW8Num92z0">
    <w:name w:val="WW8Num92z0"/>
    <w:rsid w:val="00FC5556"/>
    <w:rPr>
      <w:rFonts w:ascii="Symbol" w:eastAsia="Times New Roman" w:hAnsi="Symbol"/>
    </w:rPr>
  </w:style>
  <w:style w:type="character" w:customStyle="1" w:styleId="WW8Num92z1">
    <w:name w:val="WW8Num92z1"/>
    <w:rsid w:val="00FC5556"/>
    <w:rPr>
      <w:rFonts w:ascii="Courier New" w:hAnsi="Courier New"/>
    </w:rPr>
  </w:style>
  <w:style w:type="character" w:customStyle="1" w:styleId="WW8Num92z2">
    <w:name w:val="WW8Num92z2"/>
    <w:rsid w:val="00FC5556"/>
    <w:rPr>
      <w:rFonts w:ascii="Wingdings" w:hAnsi="Wingdings"/>
    </w:rPr>
  </w:style>
  <w:style w:type="character" w:customStyle="1" w:styleId="WW8Num92z3">
    <w:name w:val="WW8Num92z3"/>
    <w:rsid w:val="00FC5556"/>
    <w:rPr>
      <w:rFonts w:ascii="Symbol" w:hAnsi="Symbol"/>
    </w:rPr>
  </w:style>
  <w:style w:type="character" w:customStyle="1" w:styleId="WW8Num96z0">
    <w:name w:val="WW8Num96z0"/>
    <w:rsid w:val="00FC5556"/>
    <w:rPr>
      <w:rFonts w:ascii="Symbol" w:hAnsi="Symbol"/>
      <w:sz w:val="20"/>
    </w:rPr>
  </w:style>
  <w:style w:type="character" w:customStyle="1" w:styleId="WW8Num96z1">
    <w:name w:val="WW8Num96z1"/>
    <w:rsid w:val="00FC5556"/>
    <w:rPr>
      <w:rFonts w:ascii="Courier New" w:hAnsi="Courier New"/>
      <w:sz w:val="20"/>
    </w:rPr>
  </w:style>
  <w:style w:type="character" w:customStyle="1" w:styleId="WW8Num96z2">
    <w:name w:val="WW8Num96z2"/>
    <w:rsid w:val="00FC5556"/>
    <w:rPr>
      <w:rFonts w:ascii="Wingdings" w:hAnsi="Wingdings"/>
      <w:sz w:val="20"/>
    </w:rPr>
  </w:style>
  <w:style w:type="character" w:customStyle="1" w:styleId="WW8Num103z0">
    <w:name w:val="WW8Num103z0"/>
    <w:rsid w:val="00FC5556"/>
    <w:rPr>
      <w:rFonts w:ascii="Symbol" w:hAnsi="Symbol"/>
      <w:sz w:val="20"/>
    </w:rPr>
  </w:style>
  <w:style w:type="character" w:customStyle="1" w:styleId="WW8Num103z1">
    <w:name w:val="WW8Num103z1"/>
    <w:rsid w:val="00FC5556"/>
    <w:rPr>
      <w:rFonts w:ascii="Courier New" w:hAnsi="Courier New"/>
      <w:sz w:val="20"/>
    </w:rPr>
  </w:style>
  <w:style w:type="character" w:customStyle="1" w:styleId="WW8Num103z2">
    <w:name w:val="WW8Num103z2"/>
    <w:rsid w:val="00FC5556"/>
    <w:rPr>
      <w:rFonts w:ascii="Wingdings" w:hAnsi="Wingdings"/>
      <w:sz w:val="20"/>
    </w:rPr>
  </w:style>
  <w:style w:type="character" w:customStyle="1" w:styleId="WW8Num108z0">
    <w:name w:val="WW8Num108z0"/>
    <w:rsid w:val="00FC5556"/>
    <w:rPr>
      <w:rFonts w:ascii="Symbol" w:hAnsi="Symbol"/>
      <w:sz w:val="20"/>
    </w:rPr>
  </w:style>
  <w:style w:type="character" w:customStyle="1" w:styleId="WW8Num108z1">
    <w:name w:val="WW8Num108z1"/>
    <w:rsid w:val="00FC5556"/>
    <w:rPr>
      <w:rFonts w:ascii="Courier New" w:hAnsi="Courier New"/>
      <w:sz w:val="20"/>
    </w:rPr>
  </w:style>
  <w:style w:type="character" w:customStyle="1" w:styleId="WW8Num108z2">
    <w:name w:val="WW8Num108z2"/>
    <w:rsid w:val="00FC5556"/>
    <w:rPr>
      <w:rFonts w:ascii="Wingdings" w:hAnsi="Wingdings"/>
      <w:sz w:val="20"/>
    </w:rPr>
  </w:style>
  <w:style w:type="character" w:customStyle="1" w:styleId="WW8Num109z0">
    <w:name w:val="WW8Num109z0"/>
    <w:rsid w:val="00FC5556"/>
    <w:rPr>
      <w:rFonts w:ascii="Symbol" w:eastAsia="Times New Roman" w:hAnsi="Symbol"/>
    </w:rPr>
  </w:style>
  <w:style w:type="character" w:customStyle="1" w:styleId="WW8Num109z1">
    <w:name w:val="WW8Num109z1"/>
    <w:rsid w:val="00FC5556"/>
    <w:rPr>
      <w:rFonts w:ascii="Courier New" w:hAnsi="Courier New"/>
    </w:rPr>
  </w:style>
  <w:style w:type="character" w:customStyle="1" w:styleId="WW8Num109z2">
    <w:name w:val="WW8Num109z2"/>
    <w:rsid w:val="00FC5556"/>
    <w:rPr>
      <w:rFonts w:ascii="Wingdings" w:hAnsi="Wingdings"/>
    </w:rPr>
  </w:style>
  <w:style w:type="character" w:customStyle="1" w:styleId="WW8Num109z3">
    <w:name w:val="WW8Num109z3"/>
    <w:rsid w:val="00FC5556"/>
    <w:rPr>
      <w:rFonts w:ascii="Symbol" w:hAnsi="Symbol"/>
    </w:rPr>
  </w:style>
  <w:style w:type="character" w:customStyle="1" w:styleId="WW8Num111z0">
    <w:name w:val="WW8Num111z0"/>
    <w:rsid w:val="00FC5556"/>
    <w:rPr>
      <w:rFonts w:ascii="Symbol" w:hAnsi="Symbol"/>
      <w:sz w:val="20"/>
    </w:rPr>
  </w:style>
  <w:style w:type="character" w:customStyle="1" w:styleId="WW8Num111z1">
    <w:name w:val="WW8Num111z1"/>
    <w:rsid w:val="00FC5556"/>
    <w:rPr>
      <w:rFonts w:ascii="Courier New" w:hAnsi="Courier New"/>
      <w:sz w:val="20"/>
    </w:rPr>
  </w:style>
  <w:style w:type="character" w:customStyle="1" w:styleId="WW8Num111z2">
    <w:name w:val="WW8Num111z2"/>
    <w:rsid w:val="00FC5556"/>
    <w:rPr>
      <w:rFonts w:ascii="Wingdings" w:hAnsi="Wingdings"/>
      <w:sz w:val="20"/>
    </w:rPr>
  </w:style>
  <w:style w:type="character" w:customStyle="1" w:styleId="WW8Num117z0">
    <w:name w:val="WW8Num117z0"/>
    <w:rsid w:val="00FC5556"/>
    <w:rPr>
      <w:rFonts w:ascii="Symbol" w:eastAsia="Times New Roman" w:hAnsi="Symbol"/>
    </w:rPr>
  </w:style>
  <w:style w:type="character" w:customStyle="1" w:styleId="WW8Num117z1">
    <w:name w:val="WW8Num117z1"/>
    <w:rsid w:val="00FC5556"/>
    <w:rPr>
      <w:rFonts w:ascii="Courier New" w:hAnsi="Courier New"/>
    </w:rPr>
  </w:style>
  <w:style w:type="character" w:customStyle="1" w:styleId="WW8Num117z2">
    <w:name w:val="WW8Num117z2"/>
    <w:rsid w:val="00FC5556"/>
    <w:rPr>
      <w:rFonts w:ascii="Wingdings" w:hAnsi="Wingdings"/>
    </w:rPr>
  </w:style>
  <w:style w:type="character" w:customStyle="1" w:styleId="WW8Num117z3">
    <w:name w:val="WW8Num117z3"/>
    <w:rsid w:val="00FC5556"/>
    <w:rPr>
      <w:rFonts w:ascii="Symbol" w:hAnsi="Symbol"/>
    </w:rPr>
  </w:style>
  <w:style w:type="character" w:customStyle="1" w:styleId="WW8Num126z0">
    <w:name w:val="WW8Num126z0"/>
    <w:rsid w:val="00FC5556"/>
    <w:rPr>
      <w:rFonts w:ascii="Symbol" w:eastAsia="SimSun" w:hAnsi="Symbol"/>
    </w:rPr>
  </w:style>
  <w:style w:type="character" w:customStyle="1" w:styleId="WW8Num126z1">
    <w:name w:val="WW8Num126z1"/>
    <w:rsid w:val="00FC5556"/>
    <w:rPr>
      <w:rFonts w:ascii="Courier New" w:hAnsi="Courier New"/>
    </w:rPr>
  </w:style>
  <w:style w:type="character" w:customStyle="1" w:styleId="WW8Num126z2">
    <w:name w:val="WW8Num126z2"/>
    <w:rsid w:val="00FC5556"/>
    <w:rPr>
      <w:rFonts w:ascii="Wingdings" w:hAnsi="Wingdings"/>
    </w:rPr>
  </w:style>
  <w:style w:type="character" w:customStyle="1" w:styleId="WW8Num126z3">
    <w:name w:val="WW8Num126z3"/>
    <w:rsid w:val="00FC5556"/>
    <w:rPr>
      <w:rFonts w:ascii="Symbol" w:hAnsi="Symbol"/>
    </w:rPr>
  </w:style>
  <w:style w:type="character" w:customStyle="1" w:styleId="WW8Num128z0">
    <w:name w:val="WW8Num128z0"/>
    <w:rsid w:val="00FC5556"/>
    <w:rPr>
      <w:rFonts w:ascii="Symbol" w:eastAsia="Times New Roman" w:hAnsi="Symbol"/>
    </w:rPr>
  </w:style>
  <w:style w:type="character" w:customStyle="1" w:styleId="WW8Num128z1">
    <w:name w:val="WW8Num128z1"/>
    <w:rsid w:val="00FC5556"/>
    <w:rPr>
      <w:rFonts w:ascii="Courier New" w:hAnsi="Courier New"/>
    </w:rPr>
  </w:style>
  <w:style w:type="character" w:customStyle="1" w:styleId="WW8Num128z2">
    <w:name w:val="WW8Num128z2"/>
    <w:rsid w:val="00FC5556"/>
    <w:rPr>
      <w:rFonts w:ascii="Wingdings" w:hAnsi="Wingdings"/>
    </w:rPr>
  </w:style>
  <w:style w:type="character" w:customStyle="1" w:styleId="WW8Num128z3">
    <w:name w:val="WW8Num128z3"/>
    <w:rsid w:val="00FC5556"/>
    <w:rPr>
      <w:rFonts w:ascii="Symbol" w:hAnsi="Symbol"/>
    </w:rPr>
  </w:style>
  <w:style w:type="character" w:customStyle="1" w:styleId="WW8Num138z0">
    <w:name w:val="WW8Num138z0"/>
    <w:rsid w:val="00FC5556"/>
    <w:rPr>
      <w:rFonts w:ascii="Times-Italic" w:eastAsia="Times New Roman" w:hAnsi="Times-Italic"/>
    </w:rPr>
  </w:style>
  <w:style w:type="character" w:customStyle="1" w:styleId="WW8Num138z1">
    <w:name w:val="WW8Num138z1"/>
    <w:rsid w:val="00FC5556"/>
    <w:rPr>
      <w:rFonts w:ascii="Courier New" w:hAnsi="Courier New"/>
    </w:rPr>
  </w:style>
  <w:style w:type="character" w:customStyle="1" w:styleId="WW8Num138z2">
    <w:name w:val="WW8Num138z2"/>
    <w:rsid w:val="00FC5556"/>
    <w:rPr>
      <w:rFonts w:ascii="Wingdings" w:hAnsi="Wingdings"/>
    </w:rPr>
  </w:style>
  <w:style w:type="character" w:customStyle="1" w:styleId="WW8Num138z3">
    <w:name w:val="WW8Num138z3"/>
    <w:rsid w:val="00FC5556"/>
    <w:rPr>
      <w:rFonts w:ascii="Symbol" w:hAnsi="Symbol"/>
    </w:rPr>
  </w:style>
  <w:style w:type="character" w:customStyle="1" w:styleId="WW8Num143z0">
    <w:name w:val="WW8Num143z0"/>
    <w:rsid w:val="00FC5556"/>
    <w:rPr>
      <w:rFonts w:ascii="Times New Roman" w:eastAsia="Times New Roman" w:hAnsi="Times New Roman" w:cs="Times New Roman"/>
    </w:rPr>
  </w:style>
  <w:style w:type="character" w:customStyle="1" w:styleId="WW8Num148z0">
    <w:name w:val="WW8Num148z0"/>
    <w:rsid w:val="00FC5556"/>
    <w:rPr>
      <w:rFonts w:ascii="Symbol" w:hAnsi="Symbol"/>
      <w:sz w:val="20"/>
    </w:rPr>
  </w:style>
  <w:style w:type="character" w:customStyle="1" w:styleId="WW8Num148z1">
    <w:name w:val="WW8Num148z1"/>
    <w:rsid w:val="00FC5556"/>
    <w:rPr>
      <w:rFonts w:ascii="Courier New" w:hAnsi="Courier New"/>
      <w:sz w:val="20"/>
    </w:rPr>
  </w:style>
  <w:style w:type="character" w:customStyle="1" w:styleId="WW8Num148z2">
    <w:name w:val="WW8Num148z2"/>
    <w:rsid w:val="00FC5556"/>
    <w:rPr>
      <w:rFonts w:ascii="Wingdings" w:hAnsi="Wingdings"/>
      <w:sz w:val="20"/>
    </w:rPr>
  </w:style>
  <w:style w:type="character" w:customStyle="1" w:styleId="WW8Num151z0">
    <w:name w:val="WW8Num151z0"/>
    <w:rsid w:val="00FC5556"/>
    <w:rPr>
      <w:rFonts w:ascii="Times New Roman" w:eastAsia="Times New Roman" w:hAnsi="Times New Roman" w:cs="Times New Roman"/>
    </w:rPr>
  </w:style>
  <w:style w:type="character" w:customStyle="1" w:styleId="WW8Num152z0">
    <w:name w:val="WW8Num152z0"/>
    <w:rsid w:val="00FC5556"/>
    <w:rPr>
      <w:rFonts w:ascii="Symbol" w:hAnsi="Symbol"/>
      <w:sz w:val="20"/>
    </w:rPr>
  </w:style>
  <w:style w:type="character" w:customStyle="1" w:styleId="WW8Num152z1">
    <w:name w:val="WW8Num152z1"/>
    <w:rsid w:val="00FC5556"/>
    <w:rPr>
      <w:rFonts w:ascii="Courier New" w:hAnsi="Courier New"/>
      <w:sz w:val="20"/>
    </w:rPr>
  </w:style>
  <w:style w:type="character" w:customStyle="1" w:styleId="WW8Num152z2">
    <w:name w:val="WW8Num152z2"/>
    <w:rsid w:val="00FC5556"/>
    <w:rPr>
      <w:rFonts w:ascii="Wingdings" w:hAnsi="Wingdings"/>
      <w:sz w:val="20"/>
    </w:rPr>
  </w:style>
  <w:style w:type="character" w:customStyle="1" w:styleId="WW8Num153z0">
    <w:name w:val="WW8Num153z0"/>
    <w:rsid w:val="00FC5556"/>
    <w:rPr>
      <w:sz w:val="24"/>
    </w:rPr>
  </w:style>
  <w:style w:type="character" w:customStyle="1" w:styleId="WW8Num155z0">
    <w:name w:val="WW8Num155z0"/>
    <w:rsid w:val="00FC5556"/>
    <w:rPr>
      <w:rFonts w:ascii="Times New Roman" w:eastAsia="Times New Roman" w:hAnsi="Times New Roman" w:cs="Times New Roman"/>
    </w:rPr>
  </w:style>
  <w:style w:type="character" w:customStyle="1" w:styleId="WW8Num157z0">
    <w:name w:val="WW8Num157z0"/>
    <w:rsid w:val="00FC5556"/>
    <w:rPr>
      <w:rFonts w:ascii="Symbol" w:hAnsi="Symbol"/>
      <w:sz w:val="20"/>
    </w:rPr>
  </w:style>
  <w:style w:type="character" w:customStyle="1" w:styleId="WW8Num157z1">
    <w:name w:val="WW8Num157z1"/>
    <w:rsid w:val="00FC5556"/>
    <w:rPr>
      <w:rFonts w:ascii="Courier New" w:hAnsi="Courier New"/>
      <w:sz w:val="20"/>
    </w:rPr>
  </w:style>
  <w:style w:type="character" w:customStyle="1" w:styleId="WW8Num157z2">
    <w:name w:val="WW8Num157z2"/>
    <w:rsid w:val="00FC5556"/>
    <w:rPr>
      <w:rFonts w:ascii="Wingdings" w:hAnsi="Wingdings"/>
      <w:sz w:val="20"/>
    </w:rPr>
  </w:style>
  <w:style w:type="character" w:customStyle="1" w:styleId="WW8Num163z0">
    <w:name w:val="WW8Num163z0"/>
    <w:rsid w:val="00FC5556"/>
    <w:rPr>
      <w:rFonts w:ascii="Symbol" w:hAnsi="Symbol"/>
      <w:sz w:val="20"/>
    </w:rPr>
  </w:style>
  <w:style w:type="character" w:customStyle="1" w:styleId="WW8Num163z1">
    <w:name w:val="WW8Num163z1"/>
    <w:rsid w:val="00FC5556"/>
    <w:rPr>
      <w:rFonts w:ascii="Courier New" w:hAnsi="Courier New"/>
      <w:sz w:val="20"/>
    </w:rPr>
  </w:style>
  <w:style w:type="character" w:customStyle="1" w:styleId="WW8Num163z2">
    <w:name w:val="WW8Num163z2"/>
    <w:rsid w:val="00FC5556"/>
    <w:rPr>
      <w:rFonts w:ascii="Wingdings" w:hAnsi="Wingdings"/>
      <w:sz w:val="20"/>
    </w:rPr>
  </w:style>
  <w:style w:type="character" w:customStyle="1" w:styleId="WW8Num170z0">
    <w:name w:val="WW8Num170z0"/>
    <w:rsid w:val="00FC5556"/>
    <w:rPr>
      <w:rFonts w:ascii="Symbol" w:eastAsia="Times New Roman" w:hAnsi="Symbol"/>
    </w:rPr>
  </w:style>
  <w:style w:type="character" w:customStyle="1" w:styleId="WW8Num170z1">
    <w:name w:val="WW8Num170z1"/>
    <w:rsid w:val="00FC5556"/>
    <w:rPr>
      <w:rFonts w:ascii="Courier New" w:hAnsi="Courier New"/>
    </w:rPr>
  </w:style>
  <w:style w:type="character" w:customStyle="1" w:styleId="WW8Num170z2">
    <w:name w:val="WW8Num170z2"/>
    <w:rsid w:val="00FC5556"/>
    <w:rPr>
      <w:rFonts w:ascii="Wingdings" w:hAnsi="Wingdings"/>
    </w:rPr>
  </w:style>
  <w:style w:type="character" w:customStyle="1" w:styleId="WW8Num170z3">
    <w:name w:val="WW8Num170z3"/>
    <w:rsid w:val="00FC5556"/>
    <w:rPr>
      <w:rFonts w:ascii="Symbol" w:hAnsi="Symbol"/>
    </w:rPr>
  </w:style>
  <w:style w:type="character" w:customStyle="1" w:styleId="WW8Num177z0">
    <w:name w:val="WW8Num177z0"/>
    <w:rsid w:val="00FC5556"/>
    <w:rPr>
      <w:rFonts w:ascii="Symbol" w:hAnsi="Symbol"/>
      <w:sz w:val="20"/>
    </w:rPr>
  </w:style>
  <w:style w:type="character" w:customStyle="1" w:styleId="WW8Num177z1">
    <w:name w:val="WW8Num177z1"/>
    <w:rsid w:val="00FC5556"/>
    <w:rPr>
      <w:rFonts w:ascii="Courier New" w:hAnsi="Courier New"/>
      <w:sz w:val="20"/>
    </w:rPr>
  </w:style>
  <w:style w:type="character" w:customStyle="1" w:styleId="WW8Num177z2">
    <w:name w:val="WW8Num177z2"/>
    <w:rsid w:val="00FC5556"/>
    <w:rPr>
      <w:rFonts w:ascii="Wingdings" w:hAnsi="Wingdings"/>
      <w:sz w:val="20"/>
    </w:rPr>
  </w:style>
  <w:style w:type="character" w:customStyle="1" w:styleId="WW8Num181z0">
    <w:name w:val="WW8Num181z0"/>
    <w:rsid w:val="00FC5556"/>
    <w:rPr>
      <w:rFonts w:ascii="Symbol" w:eastAsia="Times New Roman" w:hAnsi="Symbol"/>
    </w:rPr>
  </w:style>
  <w:style w:type="character" w:customStyle="1" w:styleId="WW8Num181z1">
    <w:name w:val="WW8Num181z1"/>
    <w:rsid w:val="00FC5556"/>
    <w:rPr>
      <w:rFonts w:ascii="Courier New" w:hAnsi="Courier New"/>
    </w:rPr>
  </w:style>
  <w:style w:type="character" w:customStyle="1" w:styleId="WW8Num181z2">
    <w:name w:val="WW8Num181z2"/>
    <w:rsid w:val="00FC5556"/>
    <w:rPr>
      <w:rFonts w:ascii="Wingdings" w:hAnsi="Wingdings"/>
    </w:rPr>
  </w:style>
  <w:style w:type="character" w:customStyle="1" w:styleId="WW8Num181z3">
    <w:name w:val="WW8Num181z3"/>
    <w:rsid w:val="00FC5556"/>
    <w:rPr>
      <w:rFonts w:ascii="Symbol" w:hAnsi="Symbol"/>
    </w:rPr>
  </w:style>
  <w:style w:type="character" w:customStyle="1" w:styleId="WW8Num185z0">
    <w:name w:val="WW8Num185z0"/>
    <w:rsid w:val="00FC5556"/>
    <w:rPr>
      <w:rFonts w:ascii="Symbol" w:eastAsia="Times New Roman" w:hAnsi="Symbol"/>
    </w:rPr>
  </w:style>
  <w:style w:type="character" w:customStyle="1" w:styleId="WW8Num185z1">
    <w:name w:val="WW8Num185z1"/>
    <w:rsid w:val="00FC5556"/>
    <w:rPr>
      <w:rFonts w:ascii="Courier New" w:hAnsi="Courier New"/>
    </w:rPr>
  </w:style>
  <w:style w:type="character" w:customStyle="1" w:styleId="WW8Num185z2">
    <w:name w:val="WW8Num185z2"/>
    <w:rsid w:val="00FC5556"/>
    <w:rPr>
      <w:rFonts w:ascii="Wingdings" w:hAnsi="Wingdings"/>
    </w:rPr>
  </w:style>
  <w:style w:type="character" w:customStyle="1" w:styleId="WW8Num185z3">
    <w:name w:val="WW8Num185z3"/>
    <w:rsid w:val="00FC5556"/>
    <w:rPr>
      <w:rFonts w:ascii="Symbol" w:hAnsi="Symbol"/>
    </w:rPr>
  </w:style>
  <w:style w:type="character" w:customStyle="1" w:styleId="WW8Num186z0">
    <w:name w:val="WW8Num186z0"/>
    <w:rsid w:val="00FC5556"/>
    <w:rPr>
      <w:rFonts w:ascii="Symbol" w:hAnsi="Symbol"/>
      <w:sz w:val="20"/>
    </w:rPr>
  </w:style>
  <w:style w:type="character" w:customStyle="1" w:styleId="WW8Num186z1">
    <w:name w:val="WW8Num186z1"/>
    <w:rsid w:val="00FC5556"/>
    <w:rPr>
      <w:rFonts w:ascii="Courier New" w:hAnsi="Courier New"/>
      <w:sz w:val="20"/>
    </w:rPr>
  </w:style>
  <w:style w:type="character" w:customStyle="1" w:styleId="WW8Num186z2">
    <w:name w:val="WW8Num186z2"/>
    <w:rsid w:val="00FC5556"/>
    <w:rPr>
      <w:rFonts w:ascii="Wingdings" w:hAnsi="Wingdings"/>
      <w:sz w:val="20"/>
    </w:rPr>
  </w:style>
  <w:style w:type="character" w:customStyle="1" w:styleId="WW8Num192z0">
    <w:name w:val="WW8Num192z0"/>
    <w:rsid w:val="00FC5556"/>
    <w:rPr>
      <w:rFonts w:ascii="Symbol" w:hAnsi="Symbol"/>
    </w:rPr>
  </w:style>
  <w:style w:type="character" w:customStyle="1" w:styleId="WW8Num192z1">
    <w:name w:val="WW8Num192z1"/>
    <w:rsid w:val="00FC5556"/>
    <w:rPr>
      <w:rFonts w:ascii="Courier New" w:hAnsi="Courier New"/>
    </w:rPr>
  </w:style>
  <w:style w:type="character" w:customStyle="1" w:styleId="WW8Num192z2">
    <w:name w:val="WW8Num192z2"/>
    <w:rsid w:val="00FC5556"/>
    <w:rPr>
      <w:rFonts w:ascii="Wingdings" w:hAnsi="Wingdings"/>
    </w:rPr>
  </w:style>
  <w:style w:type="character" w:customStyle="1" w:styleId="WW8Num194z0">
    <w:name w:val="WW8Num194z0"/>
    <w:rsid w:val="00FC5556"/>
    <w:rPr>
      <w:rFonts w:ascii="Times-Roman" w:eastAsia="Times New Roman" w:hAnsi="Times-Roman"/>
      <w:i w:val="0"/>
    </w:rPr>
  </w:style>
  <w:style w:type="character" w:customStyle="1" w:styleId="WW8Num194z1">
    <w:name w:val="WW8Num194z1"/>
    <w:rsid w:val="00FC5556"/>
    <w:rPr>
      <w:rFonts w:ascii="Courier New" w:hAnsi="Courier New"/>
    </w:rPr>
  </w:style>
  <w:style w:type="character" w:customStyle="1" w:styleId="WW8Num194z2">
    <w:name w:val="WW8Num194z2"/>
    <w:rsid w:val="00FC5556"/>
    <w:rPr>
      <w:rFonts w:ascii="Wingdings" w:hAnsi="Wingdings"/>
    </w:rPr>
  </w:style>
  <w:style w:type="character" w:customStyle="1" w:styleId="WW8Num194z3">
    <w:name w:val="WW8Num194z3"/>
    <w:rsid w:val="00FC5556"/>
    <w:rPr>
      <w:rFonts w:ascii="Symbol" w:hAnsi="Symbol"/>
    </w:rPr>
  </w:style>
  <w:style w:type="character" w:customStyle="1" w:styleId="WW8Num203z0">
    <w:name w:val="WW8Num203z0"/>
    <w:rsid w:val="00FC5556"/>
    <w:rPr>
      <w:rFonts w:ascii="Wingdings" w:eastAsia="Times New Roman" w:hAnsi="Wingdings"/>
    </w:rPr>
  </w:style>
  <w:style w:type="character" w:customStyle="1" w:styleId="WW8Num203z1">
    <w:name w:val="WW8Num203z1"/>
    <w:rsid w:val="00FC5556"/>
    <w:rPr>
      <w:rFonts w:ascii="Courier New" w:hAnsi="Courier New"/>
    </w:rPr>
  </w:style>
  <w:style w:type="character" w:customStyle="1" w:styleId="WW8Num203z2">
    <w:name w:val="WW8Num203z2"/>
    <w:rsid w:val="00FC5556"/>
    <w:rPr>
      <w:rFonts w:ascii="Wingdings" w:hAnsi="Wingdings"/>
    </w:rPr>
  </w:style>
  <w:style w:type="character" w:customStyle="1" w:styleId="WW8Num203z3">
    <w:name w:val="WW8Num203z3"/>
    <w:rsid w:val="00FC5556"/>
    <w:rPr>
      <w:rFonts w:ascii="Symbol" w:hAnsi="Symbol"/>
    </w:rPr>
  </w:style>
  <w:style w:type="character" w:customStyle="1" w:styleId="WW8Num204z1">
    <w:name w:val="WW8Num204z1"/>
    <w:rsid w:val="00FC5556"/>
    <w:rPr>
      <w:b/>
    </w:rPr>
  </w:style>
  <w:style w:type="character" w:customStyle="1" w:styleId="WW8Num206z0">
    <w:name w:val="WW8Num206z0"/>
    <w:rsid w:val="00FC5556"/>
    <w:rPr>
      <w:rFonts w:ascii="Symbol" w:eastAsia="Times New Roman" w:hAnsi="Symbol"/>
    </w:rPr>
  </w:style>
  <w:style w:type="character" w:customStyle="1" w:styleId="WW8Num206z1">
    <w:name w:val="WW8Num206z1"/>
    <w:rsid w:val="00FC5556"/>
    <w:rPr>
      <w:rFonts w:ascii="Courier New" w:hAnsi="Courier New"/>
    </w:rPr>
  </w:style>
  <w:style w:type="character" w:customStyle="1" w:styleId="WW8Num206z2">
    <w:name w:val="WW8Num206z2"/>
    <w:rsid w:val="00FC5556"/>
    <w:rPr>
      <w:rFonts w:ascii="Wingdings" w:hAnsi="Wingdings"/>
    </w:rPr>
  </w:style>
  <w:style w:type="character" w:customStyle="1" w:styleId="WW8Num206z3">
    <w:name w:val="WW8Num206z3"/>
    <w:rsid w:val="00FC5556"/>
    <w:rPr>
      <w:rFonts w:ascii="Symbol" w:hAnsi="Symbol"/>
    </w:rPr>
  </w:style>
  <w:style w:type="character" w:customStyle="1" w:styleId="WW8Num207z0">
    <w:name w:val="WW8Num207z0"/>
    <w:rsid w:val="00FC5556"/>
    <w:rPr>
      <w:rFonts w:ascii="Symbol" w:hAnsi="Symbol"/>
      <w:sz w:val="20"/>
    </w:rPr>
  </w:style>
  <w:style w:type="character" w:customStyle="1" w:styleId="WW8Num213z0">
    <w:name w:val="WW8Num213z0"/>
    <w:rsid w:val="00FC5556"/>
    <w:rPr>
      <w:rFonts w:ascii="Symbol" w:hAnsi="Symbol"/>
      <w:sz w:val="20"/>
    </w:rPr>
  </w:style>
  <w:style w:type="character" w:customStyle="1" w:styleId="WW8Num214z0">
    <w:name w:val="WW8Num214z0"/>
    <w:rsid w:val="00FC5556"/>
    <w:rPr>
      <w:rFonts w:ascii="Symbol" w:hAnsi="Symbol"/>
    </w:rPr>
  </w:style>
  <w:style w:type="character" w:customStyle="1" w:styleId="WW8Num214z1">
    <w:name w:val="WW8Num214z1"/>
    <w:rsid w:val="00FC5556"/>
    <w:rPr>
      <w:rFonts w:ascii="Courier New" w:hAnsi="Courier New"/>
    </w:rPr>
  </w:style>
  <w:style w:type="character" w:customStyle="1" w:styleId="WW8Num220z0">
    <w:name w:val="WW8Num220z0"/>
    <w:rsid w:val="00FC5556"/>
    <w:rPr>
      <w:u w:val="single"/>
    </w:rPr>
  </w:style>
  <w:style w:type="character" w:customStyle="1" w:styleId="WW8Num228z0">
    <w:name w:val="WW8Num228z0"/>
    <w:rsid w:val="00FC5556"/>
    <w:rPr>
      <w:rFonts w:ascii="Symbol" w:hAnsi="Symbol"/>
      <w:sz w:val="20"/>
    </w:rPr>
  </w:style>
  <w:style w:type="character" w:customStyle="1" w:styleId="WW8Num228z1">
    <w:name w:val="WW8Num228z1"/>
    <w:rsid w:val="00FC5556"/>
    <w:rPr>
      <w:rFonts w:ascii="Courier New" w:hAnsi="Courier New"/>
      <w:sz w:val="20"/>
    </w:rPr>
  </w:style>
  <w:style w:type="character" w:customStyle="1" w:styleId="WW8Num228z2">
    <w:name w:val="WW8Num228z2"/>
    <w:rsid w:val="00FC5556"/>
    <w:rPr>
      <w:rFonts w:ascii="Wingdings" w:hAnsi="Wingdings"/>
      <w:sz w:val="20"/>
    </w:rPr>
  </w:style>
  <w:style w:type="character" w:customStyle="1" w:styleId="WW8Num236z0">
    <w:name w:val="WW8Num236z0"/>
    <w:rsid w:val="00FC5556"/>
    <w:rPr>
      <w:rFonts w:ascii="Symbol" w:eastAsia="Times New Roman" w:hAnsi="Symbol"/>
    </w:rPr>
  </w:style>
  <w:style w:type="character" w:customStyle="1" w:styleId="WW8Num236z1">
    <w:name w:val="WW8Num236z1"/>
    <w:rsid w:val="00FC5556"/>
    <w:rPr>
      <w:rFonts w:ascii="Courier New" w:hAnsi="Courier New"/>
    </w:rPr>
  </w:style>
  <w:style w:type="character" w:customStyle="1" w:styleId="WW8Num236z2">
    <w:name w:val="WW8Num236z2"/>
    <w:rsid w:val="00FC5556"/>
    <w:rPr>
      <w:rFonts w:ascii="Wingdings" w:hAnsi="Wingdings"/>
    </w:rPr>
  </w:style>
  <w:style w:type="character" w:customStyle="1" w:styleId="WW8Num236z3">
    <w:name w:val="WW8Num236z3"/>
    <w:rsid w:val="00FC5556"/>
    <w:rPr>
      <w:rFonts w:ascii="Symbol" w:hAnsi="Symbol"/>
    </w:rPr>
  </w:style>
  <w:style w:type="character" w:customStyle="1" w:styleId="WW8Num239z0">
    <w:name w:val="WW8Num239z0"/>
    <w:rsid w:val="00FC5556"/>
    <w:rPr>
      <w:rFonts w:ascii="Times New Roman" w:eastAsia="Times New Roman" w:hAnsi="Times New Roman" w:cs="Times New Roman"/>
    </w:rPr>
  </w:style>
  <w:style w:type="character" w:customStyle="1" w:styleId="WW8Num239z1">
    <w:name w:val="WW8Num239z1"/>
    <w:rsid w:val="00FC5556"/>
    <w:rPr>
      <w:rFonts w:ascii="Courier New" w:hAnsi="Courier New"/>
    </w:rPr>
  </w:style>
  <w:style w:type="character" w:customStyle="1" w:styleId="WW8Num239z2">
    <w:name w:val="WW8Num239z2"/>
    <w:rsid w:val="00FC5556"/>
    <w:rPr>
      <w:rFonts w:ascii="Wingdings" w:hAnsi="Wingdings"/>
    </w:rPr>
  </w:style>
  <w:style w:type="character" w:customStyle="1" w:styleId="WW8Num239z3">
    <w:name w:val="WW8Num239z3"/>
    <w:rsid w:val="00FC5556"/>
    <w:rPr>
      <w:rFonts w:ascii="Symbol" w:hAnsi="Symbol"/>
    </w:rPr>
  </w:style>
  <w:style w:type="character" w:customStyle="1" w:styleId="NumberingSymbols">
    <w:name w:val="Numbering Symbols"/>
    <w:rsid w:val="00FC5556"/>
    <w:rPr>
      <w:rFonts w:ascii="Garamond" w:hAnsi="Garamond"/>
    </w:rPr>
  </w:style>
  <w:style w:type="character" w:customStyle="1" w:styleId="Bullets">
    <w:name w:val="Bullets"/>
    <w:rsid w:val="00FC5556"/>
    <w:rPr>
      <w:rFonts w:ascii="StarSymbol" w:eastAsia="StarSymbol" w:hAnsi="StarSymbol" w:cs="StarSymbol"/>
      <w:sz w:val="18"/>
      <w:szCs w:val="18"/>
    </w:rPr>
  </w:style>
  <w:style w:type="paragraph" w:customStyle="1" w:styleId="NoteLevel12">
    <w:name w:val="Note Level 12"/>
    <w:basedOn w:val="Normal"/>
    <w:rsid w:val="00FC5556"/>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FC5556"/>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FC5556"/>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FC5556"/>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FC5556"/>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FC5556"/>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FC5556"/>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FC5556"/>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FC5556"/>
    <w:pPr>
      <w:suppressAutoHyphens/>
      <w:spacing w:after="120"/>
      <w:contextualSpacing/>
      <w:jc w:val="left"/>
      <w:outlineLvl w:val="9"/>
    </w:pPr>
    <w:rPr>
      <w:rFonts w:ascii="Arial" w:eastAsia="Lucida Sans Unicode" w:hAnsi="Arial" w:cs="Tahoma"/>
      <w:bCs/>
      <w:sz w:val="21"/>
      <w:szCs w:val="21"/>
      <w:lang w:bidi="en-US"/>
    </w:rPr>
  </w:style>
  <w:style w:type="paragraph" w:customStyle="1" w:styleId="Quotations">
    <w:name w:val="Quotations"/>
    <w:basedOn w:val="Normal"/>
    <w:rsid w:val="00FC5556"/>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FC5556"/>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FC5556"/>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FC5556"/>
    <w:rPr>
      <w:color w:val="008000"/>
    </w:rPr>
  </w:style>
  <w:style w:type="paragraph" w:customStyle="1" w:styleId="Repeatblockheading0">
    <w:name w:val="Repeat block heading"/>
    <w:basedOn w:val="Title"/>
    <w:rsid w:val="00FC5556"/>
    <w:pPr>
      <w:widowControl w:val="0"/>
      <w:pBdr>
        <w:bottom w:val="single" w:sz="12" w:space="1" w:color="auto"/>
      </w:pBdr>
      <w:ind w:left="0"/>
      <w:jc w:val="center"/>
      <w:outlineLvl w:val="1"/>
    </w:pPr>
    <w:rPr>
      <w:rFonts w:ascii="Estrangelo Edessa" w:eastAsia="Times New Roman" w:hAnsi="Estrangelo Edessa" w:cs="Times New Roman"/>
      <w:b/>
      <w:bCs w:val="0"/>
      <w:sz w:val="48"/>
      <w:szCs w:val="48"/>
      <w:u w:val="none"/>
    </w:rPr>
  </w:style>
  <w:style w:type="character" w:customStyle="1" w:styleId="lqqtgroup">
    <w:name w:val="lqqtgroup"/>
    <w:basedOn w:val="DefaultParagraphFont"/>
    <w:rsid w:val="00FC5556"/>
  </w:style>
  <w:style w:type="character" w:customStyle="1" w:styleId="quotedtooltip">
    <w:name w:val="quotedtooltip"/>
    <w:basedOn w:val="DefaultParagraphFont"/>
    <w:rsid w:val="00FC5556"/>
  </w:style>
  <w:style w:type="character" w:customStyle="1" w:styleId="quotedtooltipbox">
    <w:name w:val="quotedtooltipbox"/>
    <w:basedOn w:val="DefaultParagraphFont"/>
    <w:rsid w:val="00FC5556"/>
  </w:style>
  <w:style w:type="character" w:customStyle="1" w:styleId="mwlivequotes">
    <w:name w:val="mwlivequotes"/>
    <w:basedOn w:val="DefaultParagraphFont"/>
    <w:rsid w:val="00FC5556"/>
  </w:style>
  <w:style w:type="character" w:customStyle="1" w:styleId="lastlabel">
    <w:name w:val="lastlabel"/>
    <w:basedOn w:val="DefaultParagraphFont"/>
    <w:rsid w:val="00FC5556"/>
  </w:style>
  <w:style w:type="character" w:customStyle="1" w:styleId="lb07">
    <w:name w:val="lb07"/>
    <w:basedOn w:val="DefaultParagraphFont"/>
    <w:rsid w:val="00FC5556"/>
  </w:style>
  <w:style w:type="character" w:customStyle="1" w:styleId="qted">
    <w:name w:val="qted"/>
    <w:basedOn w:val="DefaultParagraphFont"/>
    <w:rsid w:val="00FC5556"/>
  </w:style>
  <w:style w:type="character" w:customStyle="1" w:styleId="t14">
    <w:name w:val="t14"/>
    <w:basedOn w:val="DefaultParagraphFont"/>
    <w:rsid w:val="00FC5556"/>
  </w:style>
  <w:style w:type="paragraph" w:customStyle="1" w:styleId="format-body">
    <w:name w:val="format-body"/>
    <w:basedOn w:val="Normal"/>
    <w:rsid w:val="00FC5556"/>
    <w:pPr>
      <w:spacing w:before="100" w:beforeAutospacing="1" w:after="100" w:afterAutospacing="1"/>
    </w:pPr>
  </w:style>
  <w:style w:type="character" w:customStyle="1" w:styleId="searchtermbold">
    <w:name w:val="searchtermbold"/>
    <w:basedOn w:val="DefaultParagraphFont"/>
    <w:rsid w:val="00FC5556"/>
  </w:style>
  <w:style w:type="character" w:customStyle="1" w:styleId="spanstyle">
    <w:name w:val="spanstyle"/>
    <w:basedOn w:val="DefaultParagraphFont"/>
    <w:rsid w:val="00FC5556"/>
  </w:style>
  <w:style w:type="character" w:customStyle="1" w:styleId="nfakpe">
    <w:name w:val="nfakpe"/>
    <w:basedOn w:val="DefaultParagraphFont"/>
    <w:rsid w:val="00FC5556"/>
  </w:style>
  <w:style w:type="character" w:customStyle="1" w:styleId="DebateBlockCharChar">
    <w:name w:val="Debate Block Char Char"/>
    <w:basedOn w:val="DefaultParagraphFont"/>
    <w:rsid w:val="00FC5556"/>
    <w:rPr>
      <w:rFonts w:cs="Arial"/>
      <w:b/>
      <w:bCs/>
      <w:kern w:val="32"/>
      <w:sz w:val="36"/>
      <w:szCs w:val="32"/>
      <w:u w:val="single"/>
    </w:rPr>
  </w:style>
  <w:style w:type="character" w:customStyle="1" w:styleId="citsource">
    <w:name w:val="citsource"/>
    <w:basedOn w:val="DefaultParagraphFont"/>
    <w:rsid w:val="00FC5556"/>
  </w:style>
  <w:style w:type="character" w:customStyle="1" w:styleId="sc">
    <w:name w:val="sc"/>
    <w:basedOn w:val="DefaultParagraphFont"/>
    <w:rsid w:val="00FC5556"/>
  </w:style>
  <w:style w:type="character" w:customStyle="1" w:styleId="atime">
    <w:name w:val="atime"/>
    <w:basedOn w:val="DefaultParagraphFont"/>
    <w:rsid w:val="00FC5556"/>
  </w:style>
  <w:style w:type="character" w:customStyle="1" w:styleId="ReadText">
    <w:name w:val="Read Text"/>
    <w:basedOn w:val="DefaultParagraphFont"/>
    <w:rsid w:val="00FC5556"/>
    <w:rPr>
      <w:rFonts w:ascii="Times New Roman" w:hAnsi="Times New Roman"/>
      <w:b/>
      <w:bCs/>
      <w:sz w:val="24"/>
      <w:u w:val="single"/>
    </w:rPr>
  </w:style>
  <w:style w:type="paragraph" w:customStyle="1" w:styleId="unread">
    <w:name w:val="unread"/>
    <w:basedOn w:val="Normal"/>
    <w:rsid w:val="00FC5556"/>
  </w:style>
  <w:style w:type="character" w:customStyle="1" w:styleId="unreadChar">
    <w:name w:val="unread Char"/>
    <w:basedOn w:val="DefaultParagraphFont"/>
    <w:rsid w:val="00FC5556"/>
    <w:rPr>
      <w:szCs w:val="24"/>
      <w:lang w:val="en-US" w:eastAsia="en-US" w:bidi="ar-SA"/>
    </w:rPr>
  </w:style>
  <w:style w:type="paragraph" w:customStyle="1" w:styleId="cardunderlined0">
    <w:name w:val="card underlined"/>
    <w:basedOn w:val="Normal"/>
    <w:rsid w:val="00FC5556"/>
    <w:rPr>
      <w:rFonts w:ascii="Arial" w:hAnsi="Arial"/>
      <w:u w:val="single"/>
    </w:rPr>
  </w:style>
  <w:style w:type="character" w:customStyle="1" w:styleId="Internetlink1">
    <w:name w:val="Internet link1"/>
    <w:rsid w:val="00FC5556"/>
    <w:rPr>
      <w:color w:val="000080"/>
      <w:u w:val="single"/>
    </w:rPr>
  </w:style>
  <w:style w:type="character" w:customStyle="1" w:styleId="underliningChar3">
    <w:name w:val="underlining Char"/>
    <w:basedOn w:val="DefaultParagraphFont"/>
    <w:rsid w:val="00FC5556"/>
    <w:rPr>
      <w:b/>
      <w:szCs w:val="24"/>
      <w:u w:val="single"/>
      <w:lang w:val="en-US" w:eastAsia="en-US" w:bidi="ar-SA"/>
    </w:rPr>
  </w:style>
  <w:style w:type="character" w:customStyle="1" w:styleId="notreadChar">
    <w:name w:val="not read Char"/>
    <w:basedOn w:val="DefaultParagraphFont"/>
    <w:rsid w:val="00FC5556"/>
    <w:rPr>
      <w:sz w:val="18"/>
      <w:szCs w:val="24"/>
      <w:lang w:val="en-US" w:eastAsia="en-US" w:bidi="ar-SA"/>
    </w:rPr>
  </w:style>
  <w:style w:type="character" w:customStyle="1" w:styleId="journalname">
    <w:name w:val="journalname"/>
    <w:basedOn w:val="DefaultParagraphFont"/>
    <w:rsid w:val="00FC5556"/>
  </w:style>
  <w:style w:type="character" w:customStyle="1" w:styleId="insideheadline">
    <w:name w:val="insideheadline"/>
    <w:basedOn w:val="DefaultParagraphFont"/>
    <w:rsid w:val="00FC5556"/>
  </w:style>
  <w:style w:type="paragraph" w:customStyle="1" w:styleId="article-text">
    <w:name w:val="article-text"/>
    <w:basedOn w:val="Normal"/>
    <w:rsid w:val="00FC5556"/>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FC5556"/>
  </w:style>
  <w:style w:type="character" w:customStyle="1" w:styleId="mwlivequotesdowndelayed">
    <w:name w:val="mwlivequotes down delayed"/>
    <w:basedOn w:val="DefaultParagraphFont"/>
    <w:rsid w:val="00FC5556"/>
  </w:style>
  <w:style w:type="character" w:customStyle="1" w:styleId="shirttail">
    <w:name w:val="shirttail"/>
    <w:basedOn w:val="DefaultParagraphFont"/>
    <w:rsid w:val="00FC5556"/>
  </w:style>
  <w:style w:type="character" w:customStyle="1" w:styleId="definition">
    <w:name w:val="definition"/>
    <w:basedOn w:val="DefaultParagraphFont"/>
    <w:rsid w:val="00FC5556"/>
  </w:style>
  <w:style w:type="character" w:customStyle="1" w:styleId="CardTextCharCharChar">
    <w:name w:val="Card Text Char Char Char"/>
    <w:basedOn w:val="DefaultParagraphFont"/>
    <w:rsid w:val="00FC5556"/>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C5556"/>
    <w:rPr>
      <w:rFonts w:ascii="Arial Narrow" w:hAnsi="Arial Narrow"/>
      <w:sz w:val="18"/>
      <w:u w:val="single"/>
    </w:rPr>
  </w:style>
  <w:style w:type="character" w:customStyle="1" w:styleId="UnderlineStyleCharCharChar">
    <w:name w:val="Underline Style Char Char Char"/>
    <w:basedOn w:val="DefaultParagraphFont"/>
    <w:rsid w:val="00FC5556"/>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C5556"/>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FC5556"/>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FC5556"/>
  </w:style>
  <w:style w:type="character" w:customStyle="1" w:styleId="articlesheader1">
    <w:name w:val="articles_header1"/>
    <w:basedOn w:val="DefaultParagraphFont"/>
    <w:rsid w:val="00FC5556"/>
    <w:rPr>
      <w:rFonts w:ascii="Arial" w:hAnsi="Arial" w:cs="Arial" w:hint="default"/>
      <w:b/>
      <w:bCs/>
      <w:color w:val="990000"/>
      <w:sz w:val="26"/>
      <w:szCs w:val="26"/>
    </w:rPr>
  </w:style>
  <w:style w:type="character" w:customStyle="1" w:styleId="bodytitle1">
    <w:name w:val="bodytitle1"/>
    <w:basedOn w:val="DefaultParagraphFont"/>
    <w:rsid w:val="00FC5556"/>
    <w:rPr>
      <w:rFonts w:ascii="Arial" w:hAnsi="Arial" w:cs="Arial" w:hint="default"/>
      <w:b/>
      <w:bCs/>
      <w:smallCaps w:val="0"/>
      <w:color w:val="000000"/>
      <w:sz w:val="28"/>
      <w:szCs w:val="28"/>
    </w:rPr>
  </w:style>
  <w:style w:type="character" w:customStyle="1" w:styleId="dquo">
    <w:name w:val="dquo"/>
    <w:basedOn w:val="DefaultParagraphFont"/>
    <w:rsid w:val="00FC5556"/>
  </w:style>
  <w:style w:type="character" w:customStyle="1" w:styleId="caps2">
    <w:name w:val="caps2"/>
    <w:basedOn w:val="DefaultParagraphFont"/>
    <w:rsid w:val="00FC5556"/>
    <w:rPr>
      <w:sz w:val="23"/>
      <w:szCs w:val="23"/>
    </w:rPr>
  </w:style>
  <w:style w:type="paragraph" w:customStyle="1" w:styleId="style109">
    <w:name w:val="style109"/>
    <w:basedOn w:val="Normal"/>
    <w:rsid w:val="00FC5556"/>
    <w:pPr>
      <w:spacing w:before="100" w:beforeAutospacing="1" w:after="100" w:afterAutospacing="1"/>
    </w:pPr>
  </w:style>
  <w:style w:type="paragraph" w:customStyle="1" w:styleId="style1100">
    <w:name w:val="style110"/>
    <w:basedOn w:val="Normal"/>
    <w:rsid w:val="00FC5556"/>
    <w:pPr>
      <w:spacing w:before="100" w:beforeAutospacing="1" w:after="100" w:afterAutospacing="1"/>
    </w:pPr>
  </w:style>
  <w:style w:type="paragraph" w:customStyle="1" w:styleId="captionpaddingstyle114">
    <w:name w:val="captionpadding style114"/>
    <w:basedOn w:val="Normal"/>
    <w:rsid w:val="00FC5556"/>
    <w:pPr>
      <w:spacing w:before="100" w:beforeAutospacing="1" w:after="100" w:afterAutospacing="1"/>
    </w:pPr>
  </w:style>
  <w:style w:type="character" w:customStyle="1" w:styleId="captionpaddingstyle1141">
    <w:name w:val="captionpadding style1141"/>
    <w:basedOn w:val="DefaultParagraphFont"/>
    <w:rsid w:val="00FC5556"/>
  </w:style>
  <w:style w:type="character" w:customStyle="1" w:styleId="style114style118">
    <w:name w:val="style114 style118"/>
    <w:basedOn w:val="DefaultParagraphFont"/>
    <w:rsid w:val="00FC5556"/>
  </w:style>
  <w:style w:type="paragraph" w:customStyle="1" w:styleId="mainstorybody">
    <w:name w:val="mainstorybody"/>
    <w:basedOn w:val="Normal"/>
    <w:rsid w:val="00FC5556"/>
    <w:pPr>
      <w:spacing w:before="100" w:beforeAutospacing="1" w:after="100" w:afterAutospacing="1"/>
    </w:pPr>
  </w:style>
  <w:style w:type="character" w:customStyle="1" w:styleId="hint">
    <w:name w:val="hint"/>
    <w:basedOn w:val="DefaultParagraphFont"/>
    <w:rsid w:val="00FC5556"/>
  </w:style>
  <w:style w:type="character" w:customStyle="1" w:styleId="flw">
    <w:name w:val="flw"/>
    <w:basedOn w:val="DefaultParagraphFont"/>
    <w:rsid w:val="00FC5556"/>
  </w:style>
  <w:style w:type="character" w:customStyle="1" w:styleId="hw">
    <w:name w:val="hw"/>
    <w:basedOn w:val="DefaultParagraphFont"/>
    <w:rsid w:val="00FC5556"/>
  </w:style>
  <w:style w:type="character" w:customStyle="1" w:styleId="illustration">
    <w:name w:val="illustration"/>
    <w:basedOn w:val="DefaultParagraphFont"/>
    <w:rsid w:val="00FC5556"/>
  </w:style>
  <w:style w:type="paragraph" w:customStyle="1" w:styleId="ga">
    <w:name w:val="ga"/>
    <w:basedOn w:val="Normal"/>
    <w:rsid w:val="00FC5556"/>
    <w:rPr>
      <w:rFonts w:ascii="Times" w:hAnsi="Times"/>
      <w:color w:val="231F20"/>
      <w:sz w:val="18"/>
      <w:szCs w:val="18"/>
    </w:rPr>
  </w:style>
  <w:style w:type="character" w:customStyle="1" w:styleId="StyleArialNarrowBoldThickunderline">
    <w:name w:val="Style Arial Narrow Bold Thick underline"/>
    <w:basedOn w:val="DefaultParagraphFont"/>
    <w:rsid w:val="00FC5556"/>
    <w:rPr>
      <w:rFonts w:ascii="Arial Narrow" w:hAnsi="Arial Narrow"/>
      <w:b/>
      <w:bCs/>
      <w:u w:val="thick"/>
    </w:rPr>
  </w:style>
  <w:style w:type="paragraph" w:customStyle="1" w:styleId="tag1">
    <w:name w:val="tag1"/>
    <w:basedOn w:val="Heading2"/>
    <w:qFormat/>
    <w:rsid w:val="00FC5556"/>
    <w:pPr>
      <w:outlineLvl w:val="9"/>
    </w:pPr>
    <w:rPr>
      <w:rFonts w:ascii="Georgia" w:eastAsia="Calibri" w:hAnsi="Georgia" w:cs="Times New Roman"/>
      <w:caps/>
      <w:sz w:val="24"/>
      <w:szCs w:val="20"/>
    </w:rPr>
  </w:style>
  <w:style w:type="paragraph" w:customStyle="1" w:styleId="tagcite3">
    <w:name w:val="tagcite"/>
    <w:basedOn w:val="TagCite"/>
    <w:qFormat/>
    <w:rsid w:val="00FC5556"/>
    <w:rPr>
      <w:rFonts w:ascii="Garamond" w:hAnsi="Garamond"/>
      <w:b/>
    </w:rPr>
  </w:style>
  <w:style w:type="character" w:customStyle="1" w:styleId="tag1Char">
    <w:name w:val="tag1 Char"/>
    <w:basedOn w:val="DefaultParagraphFont"/>
    <w:rsid w:val="00FC5556"/>
    <w:rPr>
      <w:b/>
      <w:sz w:val="24"/>
    </w:rPr>
  </w:style>
  <w:style w:type="paragraph" w:customStyle="1" w:styleId="SmallFontCharCharChar">
    <w:name w:val="Small Font Char Char Char"/>
    <w:basedOn w:val="Normal"/>
    <w:qFormat/>
    <w:rsid w:val="00FC5556"/>
    <w:rPr>
      <w:rFonts w:ascii="Arial" w:hAnsi="Arial"/>
      <w:sz w:val="12"/>
    </w:rPr>
  </w:style>
  <w:style w:type="character" w:customStyle="1" w:styleId="SmallFontCharCharCharChar">
    <w:name w:val="Small Font Char Char Char Char"/>
    <w:basedOn w:val="DefaultParagraphFont"/>
    <w:rsid w:val="00FC5556"/>
    <w:rPr>
      <w:rFonts w:ascii="Arial" w:hAnsi="Arial"/>
      <w:sz w:val="12"/>
      <w:szCs w:val="24"/>
    </w:rPr>
  </w:style>
  <w:style w:type="character" w:customStyle="1" w:styleId="TagCiteChar5">
    <w:name w:val="TagCite Char"/>
    <w:basedOn w:val="DefaultParagraphFont"/>
    <w:rsid w:val="00FC5556"/>
    <w:rPr>
      <w:rFonts w:ascii="Garamond" w:hAnsi="Garamond"/>
      <w:b/>
      <w:sz w:val="24"/>
      <w:szCs w:val="24"/>
    </w:rPr>
  </w:style>
  <w:style w:type="character" w:customStyle="1" w:styleId="subtitlesarticles1">
    <w:name w:val="subtitles_articles1"/>
    <w:basedOn w:val="DefaultParagraphFont"/>
    <w:rsid w:val="00FC5556"/>
    <w:rPr>
      <w:rFonts w:ascii="Verdana" w:hAnsi="Verdana" w:cs="Times New Roman"/>
      <w:b/>
      <w:bCs/>
      <w:color w:val="000000"/>
      <w:sz w:val="20"/>
      <w:szCs w:val="20"/>
    </w:rPr>
  </w:style>
  <w:style w:type="character" w:customStyle="1" w:styleId="StyleArial12ptBlack">
    <w:name w:val="Style Arial 12 pt Black"/>
    <w:basedOn w:val="DefaultParagraphFont"/>
    <w:rsid w:val="00FC5556"/>
    <w:rPr>
      <w:rFonts w:ascii="Garamond" w:hAnsi="Garamond"/>
      <w:color w:val="000000"/>
      <w:sz w:val="20"/>
      <w:u w:val="single"/>
    </w:rPr>
  </w:style>
  <w:style w:type="character" w:customStyle="1" w:styleId="StyleArialBlack">
    <w:name w:val="Style Arial Black"/>
    <w:basedOn w:val="DefaultParagraphFont"/>
    <w:rsid w:val="00FC5556"/>
    <w:rPr>
      <w:rFonts w:ascii="Garamond" w:hAnsi="Garamond"/>
      <w:color w:val="000000"/>
      <w:sz w:val="14"/>
    </w:rPr>
  </w:style>
  <w:style w:type="character" w:customStyle="1" w:styleId="3TagCite">
    <w:name w:val="3 Tag/Cite"/>
    <w:basedOn w:val="DefaultParagraphFont"/>
    <w:rsid w:val="00FC5556"/>
    <w:rPr>
      <w:rFonts w:ascii="Times New Roman" w:hAnsi="Times New Roman"/>
      <w:b/>
      <w:color w:val="FF0000"/>
      <w:sz w:val="22"/>
    </w:rPr>
  </w:style>
  <w:style w:type="character" w:customStyle="1" w:styleId="mediatype">
    <w:name w:val="mediatype"/>
    <w:basedOn w:val="DefaultParagraphFont"/>
    <w:rsid w:val="00FC5556"/>
  </w:style>
  <w:style w:type="character" w:customStyle="1" w:styleId="detailtitle">
    <w:name w:val="detailtitle"/>
    <w:basedOn w:val="DefaultParagraphFont"/>
    <w:rsid w:val="00FC5556"/>
  </w:style>
  <w:style w:type="character" w:customStyle="1" w:styleId="story-author">
    <w:name w:val="story-author"/>
    <w:basedOn w:val="DefaultParagraphFont"/>
    <w:rsid w:val="00FC5556"/>
  </w:style>
  <w:style w:type="paragraph" w:customStyle="1" w:styleId="type">
    <w:name w:val="type"/>
    <w:basedOn w:val="Normal"/>
    <w:rsid w:val="00FC5556"/>
    <w:pPr>
      <w:spacing w:before="100" w:beforeAutospacing="1" w:after="100" w:afterAutospacing="1"/>
    </w:pPr>
    <w:rPr>
      <w:rFonts w:ascii="Times New Roman" w:eastAsia="Times New Roman" w:hAnsi="Times New Roman" w:cs="Times New Roman"/>
    </w:rPr>
  </w:style>
  <w:style w:type="character" w:customStyle="1" w:styleId="FontStyle13">
    <w:name w:val="Font Style13"/>
    <w:basedOn w:val="DefaultParagraphFont"/>
    <w:uiPriority w:val="99"/>
    <w:rsid w:val="00FC5556"/>
    <w:rPr>
      <w:rFonts w:ascii="Constantia" w:hAnsi="Constantia" w:cs="Constantia"/>
      <w:sz w:val="18"/>
      <w:szCs w:val="18"/>
    </w:rPr>
  </w:style>
  <w:style w:type="character" w:customStyle="1" w:styleId="Heading2CharCharCharChar">
    <w:name w:val="Heading 2 Char Char Char Char"/>
    <w:basedOn w:val="DefaultParagraphFont"/>
    <w:rsid w:val="00FC5556"/>
    <w:rPr>
      <w:rFonts w:cs="Arial"/>
      <w:b/>
      <w:bCs/>
      <w:iCs/>
      <w:szCs w:val="28"/>
    </w:rPr>
  </w:style>
  <w:style w:type="paragraph" w:customStyle="1" w:styleId="ReduceText">
    <w:name w:val="Reduce Text"/>
    <w:basedOn w:val="Normal"/>
    <w:autoRedefine/>
    <w:rsid w:val="00FC5556"/>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FC5556"/>
  </w:style>
  <w:style w:type="character" w:customStyle="1" w:styleId="m3305018628354387823inbox-inbox-styleunderline">
    <w:name w:val="m_3305018628354387823inbox-inbox-styleunderline"/>
    <w:basedOn w:val="DefaultParagraphFont"/>
    <w:rsid w:val="00FC5556"/>
  </w:style>
  <w:style w:type="paragraph" w:customStyle="1" w:styleId="analytic0">
    <w:name w:val="analytic"/>
    <w:basedOn w:val="Normal"/>
    <w:link w:val="analyticChar0"/>
    <w:uiPriority w:val="4"/>
    <w:qFormat/>
    <w:rsid w:val="00FC5556"/>
    <w:pPr>
      <w:spacing w:before="120"/>
    </w:pPr>
    <w:rPr>
      <w:rFonts w:ascii="Arial" w:hAnsi="Arial"/>
      <w:b/>
      <w:sz w:val="20"/>
    </w:rPr>
  </w:style>
  <w:style w:type="character" w:customStyle="1" w:styleId="analyticChar0">
    <w:name w:val="analytic Char"/>
    <w:basedOn w:val="DefaultParagraphFont"/>
    <w:link w:val="analytic0"/>
    <w:uiPriority w:val="4"/>
    <w:rsid w:val="00FC5556"/>
    <w:rPr>
      <w:rFonts w:ascii="Arial" w:hAnsi="Arial"/>
      <w:b/>
      <w:sz w:val="20"/>
    </w:rPr>
  </w:style>
  <w:style w:type="character" w:customStyle="1" w:styleId="getmorearticleslink">
    <w:name w:val="getmorearticleslink"/>
    <w:basedOn w:val="DefaultParagraphFont"/>
    <w:rsid w:val="00FC5556"/>
  </w:style>
  <w:style w:type="character" w:customStyle="1" w:styleId="UnresolvedMention1">
    <w:name w:val="Unresolved Mention1"/>
    <w:basedOn w:val="DefaultParagraphFont"/>
    <w:uiPriority w:val="99"/>
    <w:semiHidden/>
    <w:unhideWhenUsed/>
    <w:rsid w:val="00FC5556"/>
    <w:rPr>
      <w:color w:val="808080"/>
      <w:shd w:val="clear" w:color="auto" w:fill="E6E6E6"/>
    </w:rPr>
  </w:style>
  <w:style w:type="character" w:customStyle="1" w:styleId="swauthor">
    <w:name w:val="sw_author"/>
    <w:rsid w:val="00FC5556"/>
  </w:style>
  <w:style w:type="character" w:customStyle="1" w:styleId="Mention1">
    <w:name w:val="Mention1"/>
    <w:basedOn w:val="DefaultParagraphFont"/>
    <w:uiPriority w:val="99"/>
    <w:semiHidden/>
    <w:unhideWhenUsed/>
    <w:rsid w:val="00FC5556"/>
    <w:rPr>
      <w:color w:val="2B579A"/>
      <w:shd w:val="clear" w:color="auto" w:fill="E6E6E6"/>
    </w:rPr>
  </w:style>
  <w:style w:type="paragraph" w:customStyle="1" w:styleId="PhoTag">
    <w:name w:val="PhoTag"/>
    <w:basedOn w:val="Normal"/>
    <w:next w:val="Normal"/>
    <w:autoRedefine/>
    <w:qFormat/>
    <w:rsid w:val="00FC5556"/>
    <w:rPr>
      <w:b/>
    </w:rPr>
  </w:style>
  <w:style w:type="character" w:customStyle="1" w:styleId="boldunderlineChar4">
    <w:name w:val="bold underline Char"/>
    <w:basedOn w:val="DefaultParagraphFont"/>
    <w:rsid w:val="00FC5556"/>
    <w:rPr>
      <w:rFonts w:ascii="Times New Roman" w:eastAsia="Times New Roman" w:hAnsi="Times New Roman" w:cs="Arial"/>
      <w:b/>
      <w:bCs/>
      <w:sz w:val="24"/>
      <w:szCs w:val="24"/>
      <w:u w:val="single"/>
      <w:lang w:eastAsia="zh-CN"/>
    </w:rPr>
  </w:style>
  <w:style w:type="character" w:customStyle="1" w:styleId="TagGreg">
    <w:name w:val="TagGreg"/>
    <w:basedOn w:val="DefaultParagraphFont"/>
    <w:uiPriority w:val="1"/>
    <w:qFormat/>
    <w:rsid w:val="00FC5556"/>
    <w:rPr>
      <w:b/>
      <w:sz w:val="24"/>
    </w:rPr>
  </w:style>
  <w:style w:type="paragraph" w:customStyle="1" w:styleId="ReallySmall">
    <w:name w:val="Really Small"/>
    <w:basedOn w:val="Normal"/>
    <w:link w:val="ReallySmallChar"/>
    <w:rsid w:val="00FC5556"/>
    <w:rPr>
      <w:rFonts w:eastAsia="Times New Roman"/>
      <w:szCs w:val="20"/>
    </w:rPr>
  </w:style>
  <w:style w:type="character" w:customStyle="1" w:styleId="ReallySmallChar">
    <w:name w:val="Really Small Char"/>
    <w:basedOn w:val="DefaultParagraphFont"/>
    <w:link w:val="ReallySmall"/>
    <w:rsid w:val="00FC5556"/>
    <w:rPr>
      <w:rFonts w:ascii="Calibri" w:eastAsia="Times New Roman" w:hAnsi="Calibri"/>
      <w:szCs w:val="20"/>
    </w:rPr>
  </w:style>
  <w:style w:type="paragraph" w:customStyle="1" w:styleId="PageTitle0">
    <w:name w:val="Page Title"/>
    <w:basedOn w:val="Normal"/>
    <w:next w:val="Normal"/>
    <w:qFormat/>
    <w:rsid w:val="00FC5556"/>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FC5556"/>
    <w:rPr>
      <w:rFonts w:eastAsia="Calibri"/>
      <w:b/>
      <w:color w:val="000000"/>
      <w:u w:val="single"/>
    </w:rPr>
  </w:style>
  <w:style w:type="character" w:customStyle="1" w:styleId="UnderlineEmphasisChar">
    <w:name w:val="Underline + Emphasis Char"/>
    <w:link w:val="UnderlineEmphasis"/>
    <w:rsid w:val="00FC5556"/>
    <w:rPr>
      <w:rFonts w:ascii="Calibri" w:eastAsia="Calibri" w:hAnsi="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C5556"/>
    <w:pPr>
      <w:keepLines w:val="0"/>
      <w:pageBreakBefore w:val="0"/>
      <w:spacing w:before="0" w:after="60"/>
      <w:jc w:val="left"/>
    </w:pPr>
    <w:rPr>
      <w:rFonts w:ascii="Georgia" w:eastAsia="Times New Roman" w:hAnsi="Georgia"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C5556"/>
    <w:pPr>
      <w:keepLines w:val="0"/>
      <w:spacing w:before="0" w:after="120"/>
    </w:pPr>
    <w:rPr>
      <w:rFonts w:ascii="Georgia" w:eastAsia="Times New Roman" w:hAnsi="Georgia"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FC5556"/>
    <w:rPr>
      <w:rFonts w:ascii="Georgia" w:eastAsia="Times New Roman" w:hAnsi="Georgia"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FC5556"/>
    <w:rPr>
      <w:rFonts w:ascii="Georgia" w:eastAsia="Times New Roman" w:hAnsi="Georgia" w:cs="Times New Roman"/>
      <w:bCs/>
      <w:color w:val="000000"/>
      <w:sz w:val="16"/>
      <w:szCs w:val="28"/>
    </w:rPr>
  </w:style>
  <w:style w:type="paragraph" w:customStyle="1" w:styleId="TxBr5p1">
    <w:name w:val="TxBr_5p1"/>
    <w:basedOn w:val="Normal"/>
    <w:rsid w:val="00FC5556"/>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FC5556"/>
    <w:pPr>
      <w:ind w:left="400"/>
    </w:pPr>
    <w:rPr>
      <w:rFonts w:eastAsia="Calibri"/>
      <w:color w:val="000000"/>
    </w:rPr>
  </w:style>
  <w:style w:type="numbering" w:customStyle="1" w:styleId="NoList211">
    <w:name w:val="No List211"/>
    <w:next w:val="NoList"/>
    <w:uiPriority w:val="99"/>
    <w:semiHidden/>
    <w:unhideWhenUsed/>
    <w:rsid w:val="00FC5556"/>
  </w:style>
  <w:style w:type="character" w:customStyle="1" w:styleId="flagicon">
    <w:name w:val="flagicon"/>
    <w:basedOn w:val="DefaultParagraphFont"/>
    <w:rsid w:val="00FC5556"/>
  </w:style>
  <w:style w:type="character" w:customStyle="1" w:styleId="A120">
    <w:name w:val="A12"/>
    <w:uiPriority w:val="99"/>
    <w:rsid w:val="00FC5556"/>
    <w:rPr>
      <w:rFonts w:ascii="Minion Pro" w:hAnsi="Minion Pro" w:cs="Minion Pro" w:hint="default"/>
      <w:color w:val="211D1E"/>
      <w:sz w:val="22"/>
      <w:szCs w:val="22"/>
    </w:rPr>
  </w:style>
  <w:style w:type="character" w:customStyle="1" w:styleId="CitationChar1">
    <w:name w:val="Citation Char1"/>
    <w:basedOn w:val="DefaultParagraphFont"/>
    <w:rsid w:val="00FC5556"/>
    <w:rPr>
      <w:rFonts w:ascii="Times New Roman" w:eastAsia="Times New Roman" w:hAnsi="Times New Roman" w:cs="Arial"/>
      <w:b/>
      <w:sz w:val="20"/>
      <w:szCs w:val="36"/>
    </w:rPr>
  </w:style>
  <w:style w:type="character" w:customStyle="1" w:styleId="bold-italic-sub-c">
    <w:name w:val="bold-italic-sub-c"/>
    <w:basedOn w:val="DefaultParagraphFont"/>
    <w:rsid w:val="00FC5556"/>
  </w:style>
  <w:style w:type="character" w:customStyle="1" w:styleId="charoverride-4">
    <w:name w:val="charoverride-4"/>
    <w:basedOn w:val="DefaultParagraphFont"/>
    <w:rsid w:val="00FC5556"/>
  </w:style>
  <w:style w:type="character" w:customStyle="1" w:styleId="charoverride-3">
    <w:name w:val="charoverride-3"/>
    <w:basedOn w:val="DefaultParagraphFont"/>
    <w:rsid w:val="00FC5556"/>
  </w:style>
  <w:style w:type="character" w:customStyle="1" w:styleId="BlockTitle2Char">
    <w:name w:val="Block Title2 Char"/>
    <w:link w:val="BlockTitle2"/>
    <w:rsid w:val="00FC5556"/>
    <w:rPr>
      <w:rFonts w:ascii="Calibri" w:hAnsi="Calibri"/>
    </w:rPr>
  </w:style>
  <w:style w:type="character" w:customStyle="1" w:styleId="HilightChar">
    <w:name w:val="Hilight Char"/>
    <w:rsid w:val="00FC5556"/>
    <w:rPr>
      <w:rFonts w:eastAsia="Calibri"/>
      <w:b/>
      <w:noProof w:val="0"/>
      <w:sz w:val="22"/>
      <w:szCs w:val="22"/>
      <w:u w:val="single"/>
      <w:lang w:val="en-US" w:eastAsia="ar-SA" w:bidi="ar-SA"/>
    </w:rPr>
  </w:style>
  <w:style w:type="character" w:customStyle="1" w:styleId="StyleUnderlineCharChar">
    <w:name w:val="Style Underline Char Char"/>
    <w:rsid w:val="00FC5556"/>
    <w:rPr>
      <w:rFonts w:ascii="Times New Roman" w:eastAsia="Times New Roman" w:hAnsi="Times New Roman" w:cs="Times New Roman"/>
      <w:sz w:val="20"/>
      <w:szCs w:val="20"/>
      <w:u w:val="single"/>
    </w:rPr>
  </w:style>
  <w:style w:type="character" w:customStyle="1" w:styleId="c1">
    <w:name w:val="c1"/>
    <w:rsid w:val="00FC5556"/>
  </w:style>
  <w:style w:type="paragraph" w:customStyle="1" w:styleId="Hat2">
    <w:name w:val="Hat2"/>
    <w:basedOn w:val="Heading2"/>
    <w:next w:val="Heading2"/>
    <w:autoRedefine/>
    <w:uiPriority w:val="99"/>
    <w:qFormat/>
    <w:rsid w:val="00FC5556"/>
    <w:pPr>
      <w:keepNext w:val="0"/>
      <w:keepLines w:val="0"/>
      <w:pageBreakBefore w:val="0"/>
      <w:jc w:val="left"/>
    </w:pPr>
    <w:rPr>
      <w:rFonts w:ascii="Arial Narrow" w:eastAsia="Calibri" w:hAnsi="Arial Narrow" w:cs="Times New Roman"/>
      <w:sz w:val="20"/>
      <w:u w:val="none"/>
    </w:rPr>
  </w:style>
  <w:style w:type="paragraph" w:customStyle="1" w:styleId="StyleCardTextUnderline3">
    <w:name w:val="Style Card Text + Underline3"/>
    <w:link w:val="StyleCardTextUnderline3Char"/>
    <w:qFormat/>
    <w:rsid w:val="00FC5556"/>
    <w:pPr>
      <w:spacing w:after="200" w:line="276" w:lineRule="auto"/>
    </w:pPr>
  </w:style>
  <w:style w:type="character" w:customStyle="1" w:styleId="Underline4">
    <w:name w:val="*Underline*"/>
    <w:rsid w:val="00FC5556"/>
    <w:rPr>
      <w:rFonts w:ascii="Times New Roman" w:hAnsi="Times New Roman"/>
      <w:b/>
      <w:sz w:val="24"/>
      <w:u w:val="single"/>
    </w:rPr>
  </w:style>
  <w:style w:type="paragraph" w:customStyle="1" w:styleId="TxBr33p1">
    <w:name w:val="TxBr_33p1"/>
    <w:basedOn w:val="Normal"/>
    <w:uiPriority w:val="99"/>
    <w:qFormat/>
    <w:rsid w:val="00FC5556"/>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FC5556"/>
    <w:rPr>
      <w:rFonts w:eastAsia="SimSun"/>
      <w:lang w:eastAsia="zh-CN"/>
    </w:rPr>
  </w:style>
  <w:style w:type="character" w:customStyle="1" w:styleId="comments-post">
    <w:name w:val="comments-post"/>
    <w:rsid w:val="00FC5556"/>
  </w:style>
  <w:style w:type="character" w:customStyle="1" w:styleId="boldciteChar4">
    <w:name w:val="bold cite Char4"/>
    <w:link w:val="boldcite"/>
    <w:locked/>
    <w:rsid w:val="00FC5556"/>
    <w:rPr>
      <w:rFonts w:ascii="Arial" w:eastAsia="Times New Roman" w:hAnsi="Arial" w:cs="Arial"/>
      <w:b/>
      <w:caps/>
      <w:kern w:val="32"/>
      <w:sz w:val="24"/>
      <w:szCs w:val="24"/>
    </w:rPr>
  </w:style>
  <w:style w:type="character" w:customStyle="1" w:styleId="Irrelevant5fontChar">
    <w:name w:val="Irrelevant (5 font) Char"/>
    <w:rsid w:val="00FC5556"/>
    <w:rPr>
      <w:sz w:val="10"/>
      <w:szCs w:val="10"/>
      <w:lang w:val="en-US" w:eastAsia="en-US" w:bidi="ar-SA"/>
    </w:rPr>
  </w:style>
  <w:style w:type="character" w:customStyle="1" w:styleId="Hyperlink13">
    <w:name w:val="Hyperlink13"/>
    <w:rsid w:val="00FC5556"/>
    <w:rPr>
      <w:b w:val="0"/>
      <w:bCs w:val="0"/>
      <w:strike w:val="0"/>
      <w:dstrike w:val="0"/>
      <w:color w:val="008000"/>
      <w:sz w:val="20"/>
      <w:szCs w:val="20"/>
      <w:u w:val="none"/>
      <w:effect w:val="none"/>
    </w:rPr>
  </w:style>
  <w:style w:type="character" w:customStyle="1" w:styleId="standardcontent1">
    <w:name w:val="standardcontent1"/>
    <w:rsid w:val="00FC5556"/>
    <w:rPr>
      <w:rFonts w:ascii="Arial" w:hAnsi="Arial" w:cs="Arial" w:hint="default"/>
      <w:strike w:val="0"/>
      <w:dstrike w:val="0"/>
      <w:sz w:val="24"/>
      <w:szCs w:val="24"/>
      <w:u w:val="none"/>
      <w:effect w:val="none"/>
    </w:rPr>
  </w:style>
  <w:style w:type="character" w:customStyle="1" w:styleId="Hyperlink40">
    <w:name w:val="Hyperlink4"/>
    <w:rsid w:val="00FC5556"/>
    <w:rPr>
      <w:color w:val="000066"/>
      <w:u w:val="single"/>
    </w:rPr>
  </w:style>
  <w:style w:type="paragraph" w:customStyle="1" w:styleId="rddateline">
    <w:name w:val="rddateline"/>
    <w:basedOn w:val="Normal"/>
    <w:uiPriority w:val="99"/>
    <w:qFormat/>
    <w:rsid w:val="00FC5556"/>
    <w:rPr>
      <w:rFonts w:eastAsia="Calibri"/>
      <w:szCs w:val="20"/>
    </w:rPr>
  </w:style>
  <w:style w:type="paragraph" w:customStyle="1" w:styleId="rdheadline">
    <w:name w:val="rdheadline"/>
    <w:basedOn w:val="Normal"/>
    <w:uiPriority w:val="99"/>
    <w:qFormat/>
    <w:rsid w:val="00FC5556"/>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FC5556"/>
    <w:pPr>
      <w:spacing w:after="100" w:afterAutospacing="1"/>
    </w:pPr>
    <w:rPr>
      <w:rFonts w:ascii="Verdana" w:eastAsia="Calibri" w:hAnsi="Verdana"/>
      <w:szCs w:val="20"/>
    </w:rPr>
  </w:style>
  <w:style w:type="character" w:customStyle="1" w:styleId="rddeckline1">
    <w:name w:val="rddeckline1"/>
    <w:rsid w:val="00FC5556"/>
    <w:rPr>
      <w:rFonts w:ascii="Verdana" w:hAnsi="Verdana" w:hint="default"/>
      <w:b/>
      <w:bCs/>
      <w:sz w:val="22"/>
      <w:szCs w:val="22"/>
    </w:rPr>
  </w:style>
  <w:style w:type="character" w:customStyle="1" w:styleId="contact1">
    <w:name w:val="contact1"/>
    <w:rsid w:val="00FC5556"/>
    <w:rPr>
      <w:rFonts w:ascii="Tahoma" w:hAnsi="Tahoma" w:cs="Tahoma" w:hint="default"/>
      <w:color w:val="999999"/>
      <w:sz w:val="20"/>
      <w:szCs w:val="20"/>
    </w:rPr>
  </w:style>
  <w:style w:type="character" w:customStyle="1" w:styleId="credits1">
    <w:name w:val="credits1"/>
    <w:rsid w:val="00FC5556"/>
    <w:rPr>
      <w:rFonts w:ascii="Tahoma" w:hAnsi="Tahoma" w:cs="Tahoma" w:hint="default"/>
      <w:color w:val="999999"/>
      <w:sz w:val="16"/>
      <w:szCs w:val="16"/>
    </w:rPr>
  </w:style>
  <w:style w:type="paragraph" w:customStyle="1" w:styleId="Heading20">
    <w:name w:val="Heading2"/>
    <w:basedOn w:val="Normal"/>
    <w:link w:val="Heading2Char2"/>
    <w:qFormat/>
    <w:rsid w:val="00FC5556"/>
    <w:pPr>
      <w:jc w:val="center"/>
    </w:pPr>
    <w:rPr>
      <w:rFonts w:eastAsia="Times New Roman"/>
      <w:b/>
      <w:caps/>
    </w:rPr>
  </w:style>
  <w:style w:type="character" w:customStyle="1" w:styleId="Heading2Char2">
    <w:name w:val="Heading2 Char"/>
    <w:link w:val="Heading20"/>
    <w:rsid w:val="00FC5556"/>
    <w:rPr>
      <w:rFonts w:ascii="Calibri" w:eastAsia="Times New Roman" w:hAnsi="Calibri"/>
      <w:b/>
      <w:caps/>
    </w:rPr>
  </w:style>
  <w:style w:type="paragraph" w:customStyle="1" w:styleId="Header2">
    <w:name w:val="Header2"/>
    <w:basedOn w:val="Heading20"/>
    <w:link w:val="Header2Char"/>
    <w:qFormat/>
    <w:rsid w:val="00FC5556"/>
  </w:style>
  <w:style w:type="character" w:customStyle="1" w:styleId="Header2Char">
    <w:name w:val="Header2 Char"/>
    <w:link w:val="Header2"/>
    <w:rsid w:val="00FC5556"/>
    <w:rPr>
      <w:rFonts w:ascii="Calibri" w:eastAsia="Times New Roman" w:hAnsi="Calibri"/>
      <w:b/>
      <w:caps/>
    </w:rPr>
  </w:style>
  <w:style w:type="paragraph" w:customStyle="1" w:styleId="Underlinedcard1">
    <w:name w:val="Underlined card"/>
    <w:basedOn w:val="Normal"/>
    <w:link w:val="UnderlinedcardChar1"/>
    <w:autoRedefine/>
    <w:qFormat/>
    <w:rsid w:val="00FC5556"/>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FC5556"/>
    <w:rPr>
      <w:rFonts w:ascii="Calibri" w:eastAsia="Times New Roman" w:hAnsi="Calibri"/>
      <w:u w:val="thick"/>
    </w:rPr>
  </w:style>
  <w:style w:type="paragraph" w:customStyle="1" w:styleId="StyleHeading212pt">
    <w:name w:val="Style Heading2 + 12 pt"/>
    <w:basedOn w:val="Heading20"/>
    <w:link w:val="StyleHeading212ptChar"/>
    <w:qFormat/>
    <w:rsid w:val="00FC5556"/>
    <w:rPr>
      <w:bCs/>
    </w:rPr>
  </w:style>
  <w:style w:type="character" w:customStyle="1" w:styleId="StyleHeading212ptChar">
    <w:name w:val="Style Heading2 + 12 pt Char"/>
    <w:link w:val="StyleHeading212pt"/>
    <w:rsid w:val="00FC5556"/>
    <w:rPr>
      <w:rFonts w:ascii="Calibri" w:eastAsia="Times New Roman" w:hAnsi="Calibri"/>
      <w:b/>
      <w:bCs/>
      <w:caps/>
    </w:rPr>
  </w:style>
  <w:style w:type="paragraph" w:customStyle="1" w:styleId="Heading212pt">
    <w:name w:val="Heading2 + 12 pt"/>
    <w:basedOn w:val="StyleHeading212pt"/>
    <w:link w:val="Heading212ptChar"/>
    <w:qFormat/>
    <w:rsid w:val="00FC5556"/>
  </w:style>
  <w:style w:type="character" w:customStyle="1" w:styleId="Heading212ptChar">
    <w:name w:val="Heading2 + 12 pt Char"/>
    <w:link w:val="Heading212pt"/>
    <w:rsid w:val="00FC5556"/>
    <w:rPr>
      <w:rFonts w:ascii="Calibri" w:eastAsia="Times New Roman" w:hAnsi="Calibri"/>
      <w:b/>
      <w:bCs/>
      <w:caps/>
    </w:rPr>
  </w:style>
  <w:style w:type="character" w:customStyle="1" w:styleId="StyleBoldText12pt10ptNotBoldKernat16pt">
    <w:name w:val="Style Bold Text 12 pt + 10 pt Not Bold Kern at 16 pt"/>
    <w:rsid w:val="00FC5556"/>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FC5556"/>
  </w:style>
  <w:style w:type="paragraph" w:customStyle="1" w:styleId="highlightcardtext">
    <w:name w:val="highlight card text"/>
    <w:basedOn w:val="evidencetext"/>
    <w:uiPriority w:val="99"/>
    <w:qFormat/>
    <w:rsid w:val="00FC5556"/>
    <w:pPr>
      <w:framePr w:hSpace="187" w:vSpace="187" w:wrap="around" w:vAnchor="text" w:hAnchor="text" w:y="1"/>
      <w:shd w:val="pct10" w:color="3366FF" w:fill="3366FF"/>
      <w:ind w:left="1440" w:right="2016"/>
    </w:pPr>
    <w:rPr>
      <w:rFonts w:ascii="Calibri" w:eastAsia="Calibri" w:hAnsi="Calibri" w:cs="Calibri"/>
      <w:sz w:val="18"/>
      <w:u w:val="single"/>
    </w:rPr>
  </w:style>
  <w:style w:type="paragraph" w:customStyle="1" w:styleId="underlineevidencetext">
    <w:name w:val="underline evidence text"/>
    <w:basedOn w:val="evidencetext"/>
    <w:uiPriority w:val="99"/>
    <w:qFormat/>
    <w:rsid w:val="00FC5556"/>
    <w:pPr>
      <w:ind w:left="1440" w:right="2016"/>
    </w:pPr>
    <w:rPr>
      <w:rFonts w:ascii="Calibri" w:eastAsia="Calibri" w:hAnsi="Calibri" w:cs="Calibri"/>
      <w:sz w:val="18"/>
      <w:u w:val="single"/>
    </w:rPr>
  </w:style>
  <w:style w:type="paragraph" w:customStyle="1" w:styleId="underlinecard1">
    <w:name w:val="underline card"/>
    <w:basedOn w:val="Normal"/>
    <w:uiPriority w:val="99"/>
    <w:qFormat/>
    <w:rsid w:val="00FC5556"/>
    <w:pPr>
      <w:ind w:left="1728" w:right="1728"/>
    </w:pPr>
    <w:rPr>
      <w:rFonts w:eastAsia="Calibri"/>
      <w:sz w:val="18"/>
      <w:u w:val="single"/>
    </w:rPr>
  </w:style>
  <w:style w:type="paragraph" w:customStyle="1" w:styleId="CardsChar2">
    <w:name w:val="Cards Char2"/>
    <w:basedOn w:val="Normal"/>
    <w:uiPriority w:val="99"/>
    <w:qFormat/>
    <w:rsid w:val="00FC5556"/>
    <w:pPr>
      <w:autoSpaceDE w:val="0"/>
      <w:autoSpaceDN w:val="0"/>
      <w:adjustRightInd w:val="0"/>
      <w:ind w:left="432" w:right="432"/>
      <w:jc w:val="both"/>
    </w:pPr>
    <w:rPr>
      <w:rFonts w:eastAsia="Calibri"/>
      <w:szCs w:val="20"/>
    </w:rPr>
  </w:style>
  <w:style w:type="character" w:customStyle="1" w:styleId="UnderlinedCards">
    <w:name w:val="Underlined Cards"/>
    <w:rsid w:val="00FC5556"/>
    <w:rPr>
      <w:sz w:val="24"/>
      <w:szCs w:val="24"/>
      <w:u w:val="thick"/>
      <w:lang w:val="en-US" w:eastAsia="en-US" w:bidi="ar-SA"/>
    </w:rPr>
  </w:style>
  <w:style w:type="character" w:customStyle="1" w:styleId="highlightcardtextChar">
    <w:name w:val="highlight card text Char"/>
    <w:rsid w:val="00FC5556"/>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C5556"/>
    <w:pPr>
      <w:ind w:left="1728" w:right="1728"/>
    </w:pPr>
    <w:rPr>
      <w:rFonts w:eastAsia="Times New Roman"/>
      <w:sz w:val="18"/>
    </w:rPr>
  </w:style>
  <w:style w:type="character" w:customStyle="1" w:styleId="CardTextCharCharCharCharChar">
    <w:name w:val="Card Text Char Char Char Char Char"/>
    <w:link w:val="CardTextCharCharCharChar"/>
    <w:rsid w:val="00FC5556"/>
    <w:rPr>
      <w:rFonts w:ascii="Calibri" w:eastAsia="Times New Roman" w:hAnsi="Calibri"/>
      <w:sz w:val="18"/>
    </w:rPr>
  </w:style>
  <w:style w:type="character" w:customStyle="1" w:styleId="TagsChar4">
    <w:name w:val="Tags Char4"/>
    <w:rsid w:val="00FC5556"/>
    <w:rPr>
      <w:b/>
      <w:lang w:val="en-US" w:eastAsia="en-US" w:bidi="ar-SA"/>
    </w:rPr>
  </w:style>
  <w:style w:type="character" w:customStyle="1" w:styleId="tightinline1">
    <w:name w:val="tightinline1"/>
    <w:rsid w:val="00FC5556"/>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FC5556"/>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ascii="Georgia" w:eastAsia="Times New Roman" w:hAnsi="Georgia" w:cs="Times New Roman"/>
      <w:sz w:val="24"/>
      <w:szCs w:val="24"/>
    </w:rPr>
  </w:style>
  <w:style w:type="character" w:customStyle="1" w:styleId="blsp-spelling-corrected">
    <w:name w:val="blsp-spelling-corrected"/>
    <w:rsid w:val="00FC5556"/>
  </w:style>
  <w:style w:type="character" w:customStyle="1" w:styleId="blsp-spelling-error">
    <w:name w:val="blsp-spelling-error"/>
    <w:rsid w:val="00FC5556"/>
  </w:style>
  <w:style w:type="character" w:customStyle="1" w:styleId="sup">
    <w:name w:val="sup"/>
    <w:rsid w:val="00FC5556"/>
  </w:style>
  <w:style w:type="character" w:customStyle="1" w:styleId="pgnum">
    <w:name w:val="pgnum"/>
    <w:rsid w:val="00FC5556"/>
  </w:style>
  <w:style w:type="character" w:customStyle="1" w:styleId="SmallFontCharChar">
    <w:name w:val="Small Font Char Char"/>
    <w:rsid w:val="00FC5556"/>
    <w:rPr>
      <w:rFonts w:ascii="Arial" w:hAnsi="Arial"/>
      <w:sz w:val="12"/>
      <w:szCs w:val="24"/>
      <w:lang w:val="en-US" w:eastAsia="en-US" w:bidi="ar-SA"/>
    </w:rPr>
  </w:style>
  <w:style w:type="paragraph" w:customStyle="1" w:styleId="textmargin">
    <w:name w:val="textmargin"/>
    <w:basedOn w:val="Normal"/>
    <w:uiPriority w:val="99"/>
    <w:qFormat/>
    <w:rsid w:val="00FC5556"/>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FC5556"/>
    <w:pPr>
      <w:spacing w:before="100" w:beforeAutospacing="1" w:after="100" w:afterAutospacing="1"/>
    </w:pPr>
    <w:rPr>
      <w:rFonts w:eastAsia="Calibri"/>
      <w:color w:val="000000"/>
    </w:rPr>
  </w:style>
  <w:style w:type="paragraph" w:customStyle="1" w:styleId="header10">
    <w:name w:val="header1"/>
    <w:basedOn w:val="Normal"/>
    <w:uiPriority w:val="99"/>
    <w:qFormat/>
    <w:rsid w:val="00FC5556"/>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FC5556"/>
    <w:rPr>
      <w:rFonts w:ascii="Arial Narrow" w:eastAsia="Calibri" w:hAnsi="Arial Narrow"/>
      <w:color w:val="000000"/>
    </w:rPr>
  </w:style>
  <w:style w:type="paragraph" w:customStyle="1" w:styleId="bc2">
    <w:name w:val="bc_2"/>
    <w:basedOn w:val="Normal"/>
    <w:uiPriority w:val="99"/>
    <w:qFormat/>
    <w:rsid w:val="00FC5556"/>
    <w:pPr>
      <w:spacing w:before="100" w:beforeAutospacing="1" w:after="100" w:afterAutospacing="1"/>
    </w:pPr>
    <w:rPr>
      <w:rFonts w:eastAsia="Calibri"/>
      <w:color w:val="000000"/>
    </w:rPr>
  </w:style>
  <w:style w:type="character" w:customStyle="1" w:styleId="bc21">
    <w:name w:val="bc_21"/>
    <w:rsid w:val="00FC5556"/>
  </w:style>
  <w:style w:type="paragraph" w:customStyle="1" w:styleId="quote20">
    <w:name w:val="quote2"/>
    <w:basedOn w:val="Normal"/>
    <w:uiPriority w:val="99"/>
    <w:qFormat/>
    <w:rsid w:val="00FC5556"/>
    <w:rPr>
      <w:rFonts w:ascii="Verdana" w:eastAsia="Calibri" w:hAnsi="Verdana"/>
      <w:szCs w:val="20"/>
    </w:rPr>
  </w:style>
  <w:style w:type="character" w:customStyle="1" w:styleId="copystyle">
    <w:name w:val="copystyle"/>
    <w:rsid w:val="00FC5556"/>
  </w:style>
  <w:style w:type="character" w:customStyle="1" w:styleId="boldciteCharChar1">
    <w:name w:val="bold cite Char Char1"/>
    <w:rsid w:val="00FC5556"/>
    <w:rPr>
      <w:rFonts w:ascii="Arial" w:hAnsi="Arial" w:cs="Arial"/>
      <w:b/>
      <w:bCs/>
      <w:kern w:val="32"/>
      <w:sz w:val="24"/>
      <w:szCs w:val="24"/>
      <w:lang w:val="en-US" w:eastAsia="en-US" w:bidi="ar-SA"/>
    </w:rPr>
  </w:style>
  <w:style w:type="character" w:customStyle="1" w:styleId="ReadUnderline">
    <w:name w:val="Read Underline"/>
    <w:rsid w:val="00FC5556"/>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C5556"/>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FC5556"/>
    <w:rPr>
      <w:rFonts w:ascii="Century Gothic" w:eastAsia="Times New Roman" w:hAnsi="Century Gothic" w:cs="Arial"/>
      <w:spacing w:val="-20"/>
      <w:kern w:val="32"/>
      <w:sz w:val="36"/>
      <w:szCs w:val="32"/>
    </w:rPr>
  </w:style>
  <w:style w:type="paragraph" w:customStyle="1" w:styleId="F4">
    <w:name w:val="F4"/>
    <w:basedOn w:val="Normal"/>
    <w:link w:val="F4Char"/>
    <w:qFormat/>
    <w:rsid w:val="00FC5556"/>
    <w:pPr>
      <w:ind w:left="288" w:right="288"/>
    </w:pPr>
    <w:rPr>
      <w:rFonts w:ascii="Arial Narrow" w:eastAsia="Times New Roman" w:hAnsi="Arial Narrow"/>
      <w:szCs w:val="20"/>
      <w:u w:val="single"/>
    </w:rPr>
  </w:style>
  <w:style w:type="character" w:customStyle="1" w:styleId="F4Char">
    <w:name w:val="F4 Char"/>
    <w:link w:val="F4"/>
    <w:rsid w:val="00FC5556"/>
    <w:rPr>
      <w:rFonts w:ascii="Arial Narrow" w:eastAsia="Times New Roman" w:hAnsi="Arial Narrow"/>
      <w:szCs w:val="20"/>
      <w:u w:val="single"/>
    </w:rPr>
  </w:style>
  <w:style w:type="paragraph" w:customStyle="1" w:styleId="StyleCARD">
    <w:name w:val="Style CARD +"/>
    <w:basedOn w:val="Normal"/>
    <w:link w:val="StyleCARDChar"/>
    <w:qFormat/>
    <w:rsid w:val="00FC5556"/>
    <w:pPr>
      <w:ind w:left="300" w:right="288"/>
    </w:pPr>
    <w:rPr>
      <w:rFonts w:ascii="Arial Narrow" w:eastAsia="Times New Roman" w:hAnsi="Arial Narrow"/>
      <w:szCs w:val="20"/>
    </w:rPr>
  </w:style>
  <w:style w:type="character" w:customStyle="1" w:styleId="StyleCARDChar">
    <w:name w:val="Style CARD + Char"/>
    <w:link w:val="StyleCARD"/>
    <w:rsid w:val="00FC5556"/>
    <w:rPr>
      <w:rFonts w:ascii="Arial Narrow" w:eastAsia="Times New Roman" w:hAnsi="Arial Narrow"/>
      <w:szCs w:val="20"/>
    </w:rPr>
  </w:style>
  <w:style w:type="character" w:customStyle="1" w:styleId="noiconheadline">
    <w:name w:val="noicon_headline"/>
    <w:rsid w:val="00FC5556"/>
  </w:style>
  <w:style w:type="paragraph" w:styleId="MacroText">
    <w:name w:val="macro"/>
    <w:link w:val="MacroTextChar"/>
    <w:rsid w:val="00FC555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FC5556"/>
    <w:rPr>
      <w:rFonts w:ascii="Courier New" w:eastAsia="Times New Roman" w:hAnsi="Courier New" w:cs="Courier New"/>
      <w:sz w:val="20"/>
      <w:szCs w:val="20"/>
    </w:rPr>
  </w:style>
  <w:style w:type="character" w:customStyle="1" w:styleId="pp1">
    <w:name w:val="pp1"/>
    <w:rsid w:val="00FC5556"/>
    <w:rPr>
      <w:rFonts w:ascii="Times New Roman" w:hAnsi="Times New Roman" w:cs="Times New Roman" w:hint="default"/>
      <w:i w:val="0"/>
      <w:iCs w:val="0"/>
      <w:smallCaps w:val="0"/>
      <w:sz w:val="30"/>
      <w:szCs w:val="30"/>
    </w:rPr>
  </w:style>
  <w:style w:type="character" w:customStyle="1" w:styleId="prbodytext1">
    <w:name w:val="pr_bodytext1"/>
    <w:rsid w:val="00FC5556"/>
    <w:rPr>
      <w:rFonts w:ascii="Arial" w:hAnsi="Arial" w:cs="Arial" w:hint="default"/>
      <w:sz w:val="20"/>
      <w:szCs w:val="20"/>
    </w:rPr>
  </w:style>
  <w:style w:type="character" w:customStyle="1" w:styleId="articlehead">
    <w:name w:val="articlehead"/>
    <w:rsid w:val="00FC5556"/>
  </w:style>
  <w:style w:type="character" w:customStyle="1" w:styleId="blue3">
    <w:name w:val="blue3"/>
    <w:rsid w:val="00FC5556"/>
  </w:style>
  <w:style w:type="paragraph" w:customStyle="1" w:styleId="issuedetails">
    <w:name w:val="issue_details"/>
    <w:basedOn w:val="Normal"/>
    <w:uiPriority w:val="99"/>
    <w:qFormat/>
    <w:rsid w:val="00FC5556"/>
    <w:pPr>
      <w:spacing w:before="100" w:beforeAutospacing="1" w:after="100" w:afterAutospacing="1"/>
    </w:pPr>
    <w:rPr>
      <w:rFonts w:eastAsia="Times New Roman"/>
    </w:rPr>
  </w:style>
  <w:style w:type="character" w:customStyle="1" w:styleId="over-title">
    <w:name w:val="over-title"/>
    <w:rsid w:val="00FC5556"/>
  </w:style>
  <w:style w:type="character" w:customStyle="1" w:styleId="contentheader">
    <w:name w:val="contentheader"/>
    <w:rsid w:val="00FC5556"/>
  </w:style>
  <w:style w:type="character" w:customStyle="1" w:styleId="Stylecites10ptNotBoldChar">
    <w:name w:val="Style cites + 10 pt Not Bold Char"/>
    <w:rsid w:val="00FC5556"/>
    <w:rPr>
      <w:rFonts w:eastAsia="SimSun"/>
      <w:szCs w:val="24"/>
      <w:lang w:val="en-US" w:eastAsia="zh-CN" w:bidi="ar-SA"/>
    </w:rPr>
  </w:style>
  <w:style w:type="character" w:customStyle="1" w:styleId="tagscharchar0">
    <w:name w:val="tagscharchar"/>
    <w:rsid w:val="00FC5556"/>
  </w:style>
  <w:style w:type="character" w:customStyle="1" w:styleId="bhl">
    <w:name w:val="bhl"/>
    <w:rsid w:val="00FC5556"/>
  </w:style>
  <w:style w:type="character" w:customStyle="1" w:styleId="FontStyle16">
    <w:name w:val="Font Style16"/>
    <w:uiPriority w:val="99"/>
    <w:rsid w:val="00FC5556"/>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FC5556"/>
    <w:pPr>
      <w:spacing w:before="100" w:beforeAutospacing="1" w:after="100" w:afterAutospacing="1"/>
    </w:pPr>
    <w:rPr>
      <w:rFonts w:eastAsia="Times New Roman"/>
    </w:rPr>
  </w:style>
  <w:style w:type="paragraph" w:customStyle="1" w:styleId="tussenkop">
    <w:name w:val="tussenkop"/>
    <w:basedOn w:val="Normal"/>
    <w:uiPriority w:val="99"/>
    <w:qFormat/>
    <w:rsid w:val="00FC5556"/>
    <w:pPr>
      <w:spacing w:before="100" w:beforeAutospacing="1" w:after="100" w:afterAutospacing="1"/>
    </w:pPr>
    <w:rPr>
      <w:rFonts w:eastAsia="Times New Roman"/>
    </w:rPr>
  </w:style>
  <w:style w:type="character" w:customStyle="1" w:styleId="docnumbertitle">
    <w:name w:val="doc_number_title"/>
    <w:basedOn w:val="DefaultParagraphFont"/>
    <w:rsid w:val="00FC5556"/>
  </w:style>
  <w:style w:type="paragraph" w:customStyle="1" w:styleId="Style11">
    <w:name w:val="Style11"/>
    <w:basedOn w:val="Normal"/>
    <w:link w:val="Style11Char0"/>
    <w:qFormat/>
    <w:rsid w:val="00FC5556"/>
    <w:rPr>
      <w:rFonts w:asciiTheme="minorHAnsi" w:hAnsiTheme="minorHAnsi"/>
      <w:b/>
      <w:u w:val="thick"/>
    </w:rPr>
  </w:style>
  <w:style w:type="paragraph" w:customStyle="1" w:styleId="Style120">
    <w:name w:val="Style12"/>
    <w:basedOn w:val="Normal"/>
    <w:link w:val="Style12Char"/>
    <w:qFormat/>
    <w:rsid w:val="00FC5556"/>
    <w:rPr>
      <w:rFonts w:asciiTheme="minorHAnsi" w:hAnsiTheme="minorHAnsi"/>
      <w:b/>
      <w:u w:val="thick"/>
    </w:rPr>
  </w:style>
  <w:style w:type="character" w:customStyle="1" w:styleId="StyleUnderlineChar9ptBorderSinglesolidlineAuto0">
    <w:name w:val="Style Underline Char + 9 pt Border: : (Single solid line Auto  0..."/>
    <w:basedOn w:val="DefaultParagraphFont"/>
    <w:rsid w:val="00FC5556"/>
    <w:rPr>
      <w:rFonts w:ascii="Times New Roman" w:hAnsi="Times New Roman"/>
      <w:sz w:val="20"/>
      <w:u w:val="single"/>
      <w:bdr w:val="single" w:sz="4" w:space="0" w:color="auto" w:frame="1"/>
      <w:lang w:val="en-US" w:eastAsia="en-US" w:bidi="ar-SA"/>
    </w:rPr>
  </w:style>
  <w:style w:type="character" w:customStyle="1" w:styleId="Heading6Char1">
    <w:name w:val="Heading 6 Char1"/>
    <w:aliases w:val="Title (no index) Char1"/>
    <w:basedOn w:val="DefaultParagraphFont"/>
    <w:uiPriority w:val="9"/>
    <w:semiHidden/>
    <w:rsid w:val="00FC5556"/>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FC5556"/>
    <w:rPr>
      <w:rFonts w:ascii="Consolas" w:hAnsi="Consolas" w:cs="Consolas"/>
      <w:sz w:val="20"/>
      <w:szCs w:val="20"/>
    </w:rPr>
  </w:style>
  <w:style w:type="character" w:customStyle="1" w:styleId="hidden">
    <w:name w:val="hidden"/>
    <w:basedOn w:val="DefaultParagraphFont"/>
    <w:uiPriority w:val="99"/>
    <w:rsid w:val="00FC5556"/>
  </w:style>
  <w:style w:type="paragraph" w:customStyle="1" w:styleId="StyleHeading3BlockLatinBodyCalibri">
    <w:name w:val="Style Heading 3Block + (Latin) +Body (Calibri)"/>
    <w:basedOn w:val="Heading3"/>
    <w:rsid w:val="00FC5556"/>
    <w:rPr>
      <w:rFonts w:ascii="Georgia" w:hAnsi="Georgia"/>
    </w:rPr>
  </w:style>
  <w:style w:type="character" w:customStyle="1" w:styleId="StyleStyleBoldUnderlineIntenseEmphasisUnderlineStyleapple-s1">
    <w:name w:val="Style Style Bold UnderlineIntense EmphasisUnderlineStyleapple-s...1"/>
    <w:basedOn w:val="DefaultParagraphFont"/>
    <w:rsid w:val="00FC5556"/>
    <w:rPr>
      <w:rFonts w:ascii="Garamond" w:hAnsi="Garamond"/>
      <w:b w:val="0"/>
      <w:bCs w:val="0"/>
      <w:sz w:val="24"/>
      <w:u w:val="single"/>
    </w:rPr>
  </w:style>
  <w:style w:type="character" w:customStyle="1" w:styleId="bodysubtoc">
    <w:name w:val="bodysubtoc"/>
    <w:basedOn w:val="DefaultParagraphFont"/>
    <w:rsid w:val="00FC5556"/>
  </w:style>
  <w:style w:type="character" w:customStyle="1" w:styleId="lefttitlesmaller">
    <w:name w:val="lefttitlesmaller"/>
    <w:basedOn w:val="DefaultParagraphFont"/>
    <w:rsid w:val="00FC5556"/>
  </w:style>
  <w:style w:type="character" w:customStyle="1" w:styleId="submitted-time">
    <w:name w:val="submitted-time"/>
    <w:basedOn w:val="DefaultParagraphFont"/>
    <w:rsid w:val="00FC5556"/>
  </w:style>
  <w:style w:type="paragraph" w:customStyle="1" w:styleId="date-comments">
    <w:name w:val="date-comments"/>
    <w:basedOn w:val="Normal"/>
    <w:rsid w:val="00FC5556"/>
    <w:pPr>
      <w:spacing w:before="100" w:beforeAutospacing="1" w:after="100" w:afterAutospacing="1"/>
    </w:pPr>
    <w:rPr>
      <w:rFonts w:ascii="Times" w:hAnsi="Times"/>
      <w:szCs w:val="20"/>
    </w:rPr>
  </w:style>
  <w:style w:type="character" w:customStyle="1" w:styleId="searchword">
    <w:name w:val="searchword"/>
    <w:basedOn w:val="DefaultParagraphFont"/>
    <w:rsid w:val="00FC5556"/>
  </w:style>
  <w:style w:type="paragraph" w:customStyle="1" w:styleId="Shrink6">
    <w:name w:val="Shrink 6"/>
    <w:basedOn w:val="Normal"/>
    <w:qFormat/>
    <w:rsid w:val="00FC5556"/>
    <w:rPr>
      <w:rFonts w:eastAsia="Calibri"/>
      <w:sz w:val="12"/>
    </w:rPr>
  </w:style>
  <w:style w:type="paragraph" w:customStyle="1" w:styleId="10ptfont">
    <w:name w:val="10pt font"/>
    <w:basedOn w:val="Normal"/>
    <w:link w:val="10ptfontChar"/>
    <w:autoRedefine/>
    <w:rsid w:val="00FC5556"/>
    <w:rPr>
      <w:rFonts w:eastAsia="Times New Roman"/>
      <w:sz w:val="20"/>
    </w:rPr>
  </w:style>
  <w:style w:type="character" w:customStyle="1" w:styleId="10ptfontChar">
    <w:name w:val="10pt font Char"/>
    <w:link w:val="10ptfont"/>
    <w:rsid w:val="00FC5556"/>
    <w:rPr>
      <w:rFonts w:ascii="Calibri" w:eastAsia="Times New Roman" w:hAnsi="Calibri"/>
      <w:sz w:val="20"/>
    </w:rPr>
  </w:style>
  <w:style w:type="character" w:customStyle="1" w:styleId="StyleIntenseReferenceGaramond">
    <w:name w:val="Style Intense Reference + Garamond"/>
    <w:rsid w:val="00FC5556"/>
    <w:rPr>
      <w:rFonts w:ascii="Garamond" w:hAnsi="Garamond"/>
      <w:bCs/>
      <w:color w:val="auto"/>
      <w:spacing w:val="5"/>
      <w:sz w:val="20"/>
      <w:u w:val="single"/>
    </w:rPr>
  </w:style>
  <w:style w:type="character" w:customStyle="1" w:styleId="StyleIntenseReferenceGaramondBold">
    <w:name w:val="Style Intense Reference + Garamond Bold"/>
    <w:rsid w:val="00FC5556"/>
    <w:rPr>
      <w:rFonts w:ascii="Garamond" w:hAnsi="Garamond"/>
      <w:b/>
      <w:bCs/>
      <w:color w:val="auto"/>
      <w:spacing w:val="5"/>
      <w:sz w:val="20"/>
      <w:u w:val="single"/>
    </w:rPr>
  </w:style>
  <w:style w:type="character" w:customStyle="1" w:styleId="newstime">
    <w:name w:val="newstime"/>
    <w:basedOn w:val="DefaultParagraphFont"/>
    <w:rsid w:val="00FC5556"/>
  </w:style>
  <w:style w:type="character" w:customStyle="1" w:styleId="IntenseReference1">
    <w:name w:val="Intense Reference1"/>
    <w:qFormat/>
    <w:rsid w:val="00FC5556"/>
    <w:rPr>
      <w:rFonts w:ascii="Arial" w:hAnsi="Arial"/>
      <w:bCs/>
      <w:color w:val="auto"/>
      <w:spacing w:val="5"/>
      <w:sz w:val="20"/>
      <w:u w:val="thick"/>
    </w:rPr>
  </w:style>
  <w:style w:type="character" w:customStyle="1" w:styleId="ilad1">
    <w:name w:val="il_ad1"/>
    <w:rsid w:val="00FC5556"/>
    <w:rPr>
      <w:vanish/>
      <w:webHidden w:val="0"/>
      <w:color w:val="000000"/>
      <w:u w:val="single"/>
      <w:specVanish/>
    </w:rPr>
  </w:style>
  <w:style w:type="paragraph" w:customStyle="1" w:styleId="analytics0">
    <w:name w:val="analytics"/>
    <w:basedOn w:val="Heading4"/>
    <w:link w:val="analyticsChar0"/>
    <w:uiPriority w:val="4"/>
    <w:qFormat/>
    <w:rsid w:val="00FC5556"/>
    <w:rPr>
      <w:rFonts w:ascii="Georgia" w:hAnsi="Georgia"/>
      <w:sz w:val="22"/>
    </w:rPr>
  </w:style>
  <w:style w:type="character" w:customStyle="1" w:styleId="tx">
    <w:name w:val="tx"/>
    <w:basedOn w:val="DefaultParagraphFont"/>
    <w:rsid w:val="00FC5556"/>
  </w:style>
  <w:style w:type="character" w:customStyle="1" w:styleId="oneclick-link">
    <w:name w:val="oneclick-link"/>
    <w:basedOn w:val="DefaultParagraphFont"/>
    <w:rsid w:val="00FC5556"/>
  </w:style>
  <w:style w:type="character" w:customStyle="1" w:styleId="FontStyle505">
    <w:name w:val="Font Style505"/>
    <w:basedOn w:val="DefaultParagraphFont"/>
    <w:uiPriority w:val="99"/>
    <w:rsid w:val="00FC5556"/>
    <w:rPr>
      <w:rFonts w:ascii="Times New Roman" w:hAnsi="Times New Roman" w:cs="Times New Roman"/>
      <w:sz w:val="18"/>
      <w:szCs w:val="18"/>
    </w:rPr>
  </w:style>
  <w:style w:type="character" w:customStyle="1" w:styleId="Bodytext116">
    <w:name w:val="Body text (11)"/>
    <w:rsid w:val="00FC555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C555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C5556"/>
  </w:style>
  <w:style w:type="character" w:customStyle="1" w:styleId="Style5Char">
    <w:name w:val="Style5 Char"/>
    <w:link w:val="Style5"/>
    <w:uiPriority w:val="4"/>
    <w:rsid w:val="00FC5556"/>
    <w:rPr>
      <w:rFonts w:ascii="Calibri" w:eastAsia="Times New Roman" w:hAnsi="Calibri"/>
      <w:b/>
      <w:bCs/>
      <w:u w:val="single"/>
    </w:rPr>
  </w:style>
  <w:style w:type="paragraph" w:customStyle="1" w:styleId="Style100">
    <w:name w:val="Style10"/>
    <w:basedOn w:val="Normal"/>
    <w:link w:val="Style10Char"/>
    <w:qFormat/>
    <w:rsid w:val="00FC5556"/>
    <w:pPr>
      <w:ind w:right="432"/>
    </w:pPr>
    <w:rPr>
      <w:rFonts w:ascii="Times New Roman" w:eastAsia="Times New Roman" w:hAnsi="Times New Roman" w:cs="Times New Roman"/>
      <w:b/>
    </w:rPr>
  </w:style>
  <w:style w:type="character" w:customStyle="1" w:styleId="Style10Char">
    <w:name w:val="Style10 Char"/>
    <w:link w:val="Style100"/>
    <w:rsid w:val="00FC5556"/>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FC5556"/>
    <w:rPr>
      <w:b w:val="0"/>
      <w:bCs w:val="0"/>
      <w:sz w:val="22"/>
      <w:u w:val="single"/>
      <w:bdr w:val="none" w:sz="0" w:space="0" w:color="auto"/>
    </w:rPr>
  </w:style>
  <w:style w:type="paragraph" w:customStyle="1" w:styleId="UnderlinedEv">
    <w:name w:val="Underlined Ev"/>
    <w:basedOn w:val="Normal"/>
    <w:next w:val="Normal"/>
    <w:link w:val="UnderlinedEvChar"/>
    <w:qFormat/>
    <w:rsid w:val="00FC5556"/>
    <w:rPr>
      <w:rFonts w:ascii="Garamond" w:eastAsia="Calibri" w:hAnsi="Garamond" w:cs="Times New Roman"/>
      <w:szCs w:val="20"/>
      <w:u w:val="single"/>
    </w:rPr>
  </w:style>
  <w:style w:type="character" w:customStyle="1" w:styleId="UnderlinedEvChar">
    <w:name w:val="Underlined Ev Char"/>
    <w:basedOn w:val="DefaultParagraphFont"/>
    <w:link w:val="UnderlinedEv"/>
    <w:rsid w:val="00FC5556"/>
    <w:rPr>
      <w:rFonts w:ascii="Garamond" w:eastAsia="Calibri" w:hAnsi="Garamond" w:cs="Times New Roman"/>
      <w:szCs w:val="20"/>
      <w:u w:val="single"/>
    </w:rPr>
  </w:style>
  <w:style w:type="character" w:customStyle="1" w:styleId="StyleUnderlineBorderSinglesolidlineAuto225ptLine">
    <w:name w:val="Style Underline Border: : (Single solid line Auto  2.25 pt Line ..."/>
    <w:basedOn w:val="DefaultParagraphFont"/>
    <w:rsid w:val="00FC5556"/>
    <w:rPr>
      <w:u w:val="single"/>
      <w:bdr w:val="none" w:sz="0" w:space="0" w:color="auto"/>
    </w:rPr>
  </w:style>
  <w:style w:type="character" w:customStyle="1" w:styleId="cit-title">
    <w:name w:val="cit-title"/>
    <w:basedOn w:val="DefaultParagraphFont"/>
    <w:rsid w:val="00FC5556"/>
  </w:style>
  <w:style w:type="paragraph" w:customStyle="1" w:styleId="txttitle">
    <w:name w:val="txttitle"/>
    <w:basedOn w:val="Normal"/>
    <w:rsid w:val="00FC5556"/>
    <w:pPr>
      <w:spacing w:before="100" w:beforeAutospacing="1" w:after="100" w:afterAutospacing="1"/>
    </w:pPr>
    <w:rPr>
      <w:rFonts w:ascii="Times New Roman" w:hAnsi="Times New Roman"/>
    </w:rPr>
  </w:style>
  <w:style w:type="character" w:customStyle="1" w:styleId="z3988">
    <w:name w:val="z3988"/>
    <w:basedOn w:val="DefaultParagraphFont"/>
    <w:rsid w:val="00FC5556"/>
  </w:style>
  <w:style w:type="character" w:customStyle="1" w:styleId="nowrap">
    <w:name w:val="nowrap"/>
    <w:basedOn w:val="DefaultParagraphFont"/>
    <w:rsid w:val="00FC5556"/>
  </w:style>
  <w:style w:type="paragraph" w:customStyle="1" w:styleId="SmallCards">
    <w:name w:val="Small Cards"/>
    <w:basedOn w:val="Normal"/>
    <w:autoRedefine/>
    <w:rsid w:val="00FC5556"/>
    <w:rPr>
      <w:rFonts w:ascii="Times New Roman" w:eastAsia="Times New Roman" w:hAnsi="Times New Roman" w:cs="Times New Roman"/>
      <w:szCs w:val="20"/>
    </w:rPr>
  </w:style>
  <w:style w:type="character" w:customStyle="1" w:styleId="freeaccess">
    <w:name w:val="freeaccess"/>
    <w:basedOn w:val="DefaultParagraphFont"/>
    <w:rsid w:val="00FC5556"/>
  </w:style>
  <w:style w:type="paragraph" w:customStyle="1" w:styleId="CITE1">
    <w:name w:val="CITE"/>
    <w:basedOn w:val="Heading2"/>
    <w:autoRedefine/>
    <w:rsid w:val="00FC5556"/>
    <w:pPr>
      <w:keepLines w:val="0"/>
      <w:pageBreakBefore w:val="0"/>
      <w:spacing w:after="160"/>
      <w:contextualSpacing/>
      <w:jc w:val="left"/>
    </w:pPr>
    <w:rPr>
      <w:rFonts w:ascii="Georgia" w:eastAsia="Times New Roman" w:hAnsi="Georgia" w:cs="Arial"/>
      <w:b w:val="0"/>
      <w:iCs/>
      <w:sz w:val="20"/>
      <w:szCs w:val="20"/>
      <w:u w:val="none"/>
    </w:rPr>
  </w:style>
  <w:style w:type="character" w:customStyle="1" w:styleId="CharacterStyle14">
    <w:name w:val="Character Style 14"/>
    <w:rsid w:val="00FC5556"/>
    <w:rPr>
      <w:sz w:val="30"/>
      <w:szCs w:val="30"/>
    </w:rPr>
  </w:style>
  <w:style w:type="character" w:customStyle="1" w:styleId="CharacterStyle13">
    <w:name w:val="Character Style 13"/>
    <w:rsid w:val="00FC5556"/>
    <w:rPr>
      <w:i/>
      <w:iCs/>
      <w:sz w:val="17"/>
      <w:szCs w:val="17"/>
    </w:rPr>
  </w:style>
  <w:style w:type="character" w:customStyle="1" w:styleId="CardsNotUnderlined">
    <w:name w:val="Cards Not Underlined"/>
    <w:rsid w:val="00FC5556"/>
    <w:rPr>
      <w:rFonts w:ascii="Times New Roman" w:hAnsi="Times New Roman"/>
      <w:sz w:val="16"/>
    </w:rPr>
  </w:style>
  <w:style w:type="paragraph" w:customStyle="1" w:styleId="Fifth">
    <w:name w:val="Fifth"/>
    <w:basedOn w:val="Normal"/>
    <w:link w:val="FifthChar"/>
    <w:rsid w:val="00FC5556"/>
    <w:rPr>
      <w:rFonts w:eastAsia="Times New Roman"/>
      <w:sz w:val="20"/>
      <w:lang w:val="x-none" w:eastAsia="x-none"/>
    </w:rPr>
  </w:style>
  <w:style w:type="character" w:customStyle="1" w:styleId="FifthChar">
    <w:name w:val="Fifth Char"/>
    <w:link w:val="Fifth"/>
    <w:rsid w:val="00FC5556"/>
    <w:rPr>
      <w:rFonts w:ascii="Calibri" w:eastAsia="Times New Roman" w:hAnsi="Calibri"/>
      <w:sz w:val="20"/>
      <w:lang w:val="x-none" w:eastAsia="x-none"/>
    </w:rPr>
  </w:style>
  <w:style w:type="character" w:customStyle="1" w:styleId="mandelbrotrefrag">
    <w:name w:val="mandelbrot_refrag"/>
    <w:rsid w:val="00FC5556"/>
  </w:style>
  <w:style w:type="character" w:customStyle="1" w:styleId="imgcreditcaption">
    <w:name w:val="imgcreditcaption"/>
    <w:rsid w:val="00FC5556"/>
  </w:style>
  <w:style w:type="character" w:customStyle="1" w:styleId="current-article">
    <w:name w:val="current-article"/>
    <w:rsid w:val="00FC5556"/>
  </w:style>
  <w:style w:type="character" w:customStyle="1" w:styleId="hps">
    <w:name w:val="hps"/>
    <w:rsid w:val="00FC5556"/>
  </w:style>
  <w:style w:type="paragraph" w:customStyle="1" w:styleId="introduction">
    <w:name w:val="introduction"/>
    <w:basedOn w:val="Normal"/>
    <w:rsid w:val="00FC5556"/>
    <w:pPr>
      <w:spacing w:before="100" w:beforeAutospacing="1" w:after="100" w:afterAutospacing="1"/>
    </w:pPr>
    <w:rPr>
      <w:rFonts w:ascii="Times New Roman" w:eastAsia="Times New Roman" w:hAnsi="Times New Roman"/>
    </w:rPr>
  </w:style>
  <w:style w:type="paragraph" w:customStyle="1" w:styleId="TashmaHeader2">
    <w:name w:val="Tashma_Header2"/>
    <w:basedOn w:val="Heading2"/>
    <w:uiPriority w:val="99"/>
    <w:qFormat/>
    <w:rsid w:val="00FC5556"/>
    <w:pPr>
      <w:spacing w:after="160"/>
    </w:pPr>
    <w:rPr>
      <w:rFonts w:ascii="Georgia" w:eastAsia="SimSun" w:hAnsi="Georgia" w:cstheme="minorBidi"/>
      <w:caps/>
    </w:rPr>
  </w:style>
  <w:style w:type="paragraph" w:customStyle="1" w:styleId="TashmaHeading1">
    <w:name w:val="Tashma_Heading1"/>
    <w:basedOn w:val="Heading1"/>
    <w:uiPriority w:val="99"/>
    <w:qFormat/>
    <w:rsid w:val="00FC5556"/>
    <w:pPr>
      <w:spacing w:after="160"/>
    </w:pPr>
    <w:rPr>
      <w:rFonts w:ascii="Georgia" w:eastAsia="Times New Roman" w:hAnsi="Georgia" w:cstheme="minorBidi"/>
    </w:rPr>
  </w:style>
  <w:style w:type="character" w:customStyle="1" w:styleId="CitationCharCharCharCharCharCharCharChar">
    <w:name w:val="Citation Char Char Char Char Char Char Char Char"/>
    <w:link w:val="CitationCharCharCharCharCharCharChar"/>
    <w:locked/>
    <w:rsid w:val="00FC5556"/>
    <w:rPr>
      <w:rFonts w:cs="Calibri"/>
    </w:rPr>
  </w:style>
  <w:style w:type="paragraph" w:customStyle="1" w:styleId="CitationCharCharCharCharCharCharChar">
    <w:name w:val="Citation Char Char Char Char Char Char Char"/>
    <w:basedOn w:val="Normal"/>
    <w:link w:val="CitationCharCharCharCharCharCharCharChar"/>
    <w:rsid w:val="00FC5556"/>
    <w:pPr>
      <w:ind w:left="1440" w:right="1440"/>
    </w:pPr>
    <w:rPr>
      <w:rFonts w:asciiTheme="minorHAnsi" w:hAnsiTheme="minorHAnsi" w:cs="Calibri"/>
    </w:rPr>
  </w:style>
  <w:style w:type="paragraph" w:customStyle="1" w:styleId="pagpag1">
    <w:name w:val="pagpag1"/>
    <w:basedOn w:val="Normal"/>
    <w:uiPriority w:val="99"/>
    <w:rsid w:val="00FC5556"/>
    <w:pPr>
      <w:spacing w:before="100" w:beforeAutospacing="1" w:after="100" w:afterAutospacing="1"/>
    </w:pPr>
    <w:rPr>
      <w:rFonts w:ascii="Times New Roman" w:eastAsia="Times New Roman" w:hAnsi="Times New Roman"/>
    </w:rPr>
  </w:style>
  <w:style w:type="paragraph" w:customStyle="1" w:styleId="pagpag2">
    <w:name w:val="pagpag2"/>
    <w:basedOn w:val="Normal"/>
    <w:uiPriority w:val="99"/>
    <w:rsid w:val="00FC5556"/>
    <w:pPr>
      <w:spacing w:before="100" w:beforeAutospacing="1" w:after="100" w:afterAutospacing="1"/>
    </w:pPr>
    <w:rPr>
      <w:rFonts w:ascii="Times New Roman" w:eastAsia="Times New Roman" w:hAnsi="Times New Roman"/>
    </w:rPr>
  </w:style>
  <w:style w:type="character" w:customStyle="1" w:styleId="source-org">
    <w:name w:val="source-org"/>
    <w:rsid w:val="00FC5556"/>
  </w:style>
  <w:style w:type="paragraph" w:customStyle="1" w:styleId="BodyText311">
    <w:name w:val="Body Text 31"/>
    <w:basedOn w:val="Normal"/>
    <w:next w:val="BodyText30"/>
    <w:unhideWhenUsed/>
    <w:rsid w:val="00FC5556"/>
    <w:pPr>
      <w:spacing w:after="120"/>
    </w:pPr>
    <w:rPr>
      <w:bCs/>
      <w:color w:val="000000"/>
    </w:rPr>
  </w:style>
  <w:style w:type="paragraph" w:customStyle="1" w:styleId="BodyText210">
    <w:name w:val="Body Text 21"/>
    <w:basedOn w:val="Normal"/>
    <w:next w:val="BodyText20"/>
    <w:unhideWhenUsed/>
    <w:rsid w:val="00FC5556"/>
    <w:pPr>
      <w:spacing w:after="120" w:line="480" w:lineRule="auto"/>
    </w:pPr>
    <w:rPr>
      <w:sz w:val="12"/>
    </w:rPr>
  </w:style>
  <w:style w:type="paragraph" w:customStyle="1" w:styleId="BodyTextIndent1">
    <w:name w:val="Body Text Indent1"/>
    <w:basedOn w:val="Normal"/>
    <w:next w:val="BodyTextIndent"/>
    <w:unhideWhenUsed/>
    <w:rsid w:val="00FC5556"/>
    <w:pPr>
      <w:spacing w:after="120"/>
      <w:ind w:left="360"/>
    </w:pPr>
  </w:style>
  <w:style w:type="paragraph" w:customStyle="1" w:styleId="BodyTextIndent31">
    <w:name w:val="Body Text Indent 31"/>
    <w:basedOn w:val="Normal"/>
    <w:next w:val="BodyTextIndent3"/>
    <w:semiHidden/>
    <w:unhideWhenUsed/>
    <w:rsid w:val="00FC5556"/>
    <w:pPr>
      <w:spacing w:after="120"/>
      <w:ind w:left="360"/>
    </w:pPr>
    <w:rPr>
      <w:sz w:val="14"/>
    </w:rPr>
  </w:style>
  <w:style w:type="paragraph" w:customStyle="1" w:styleId="BodyTextIndent21">
    <w:name w:val="Body Text Indent 21"/>
    <w:basedOn w:val="Normal"/>
    <w:next w:val="BodyTextIndent2"/>
    <w:unhideWhenUsed/>
    <w:rsid w:val="00FC5556"/>
    <w:pPr>
      <w:spacing w:after="120" w:line="480" w:lineRule="auto"/>
      <w:ind w:left="360"/>
    </w:pPr>
  </w:style>
  <w:style w:type="character" w:customStyle="1" w:styleId="Caption11">
    <w:name w:val="Caption11"/>
    <w:rsid w:val="00FC5556"/>
  </w:style>
  <w:style w:type="paragraph" w:customStyle="1" w:styleId="z-BottomofForm1">
    <w:name w:val="z-Bottom of Form1"/>
    <w:basedOn w:val="Normal"/>
    <w:next w:val="Normal"/>
    <w:hidden/>
    <w:unhideWhenUsed/>
    <w:rsid w:val="00FC5556"/>
    <w:pPr>
      <w:pBdr>
        <w:top w:val="single" w:sz="6" w:space="1" w:color="auto"/>
      </w:pBdr>
      <w:jc w:val="center"/>
    </w:pPr>
    <w:rPr>
      <w:rFonts w:eastAsia="Times New Roman"/>
      <w:vanish/>
      <w:szCs w:val="16"/>
    </w:rPr>
  </w:style>
  <w:style w:type="paragraph" w:customStyle="1" w:styleId="arcticletext">
    <w:name w:val="arcticle_text"/>
    <w:basedOn w:val="Normal"/>
    <w:rsid w:val="00FC5556"/>
    <w:pPr>
      <w:spacing w:before="100" w:beforeAutospacing="1" w:after="100" w:afterAutospacing="1"/>
    </w:pPr>
    <w:rPr>
      <w:rFonts w:ascii="Times New Roman" w:eastAsia="Times New Roman" w:hAnsi="Times New Roman"/>
    </w:rPr>
  </w:style>
  <w:style w:type="paragraph" w:customStyle="1" w:styleId="cptchblock">
    <w:name w:val="cptch_block"/>
    <w:basedOn w:val="Normal"/>
    <w:rsid w:val="00FC5556"/>
    <w:pPr>
      <w:spacing w:before="100" w:beforeAutospacing="1" w:after="100" w:afterAutospacing="1"/>
    </w:pPr>
    <w:rPr>
      <w:rFonts w:ascii="Times New Roman" w:eastAsia="Times New Roman" w:hAnsi="Times New Roman"/>
    </w:rPr>
  </w:style>
  <w:style w:type="paragraph" w:customStyle="1" w:styleId="publisheddate">
    <w:name w:val="published_date"/>
    <w:basedOn w:val="Normal"/>
    <w:rsid w:val="00FC5556"/>
    <w:pPr>
      <w:spacing w:before="100" w:beforeAutospacing="1" w:after="100" w:afterAutospacing="1"/>
    </w:pPr>
    <w:rPr>
      <w:rFonts w:ascii="Times New Roman" w:eastAsia="Times New Roman" w:hAnsi="Times New Roman"/>
    </w:rPr>
  </w:style>
  <w:style w:type="paragraph" w:customStyle="1" w:styleId="headline-title">
    <w:name w:val="headline-title"/>
    <w:basedOn w:val="Normal"/>
    <w:rsid w:val="00FC5556"/>
    <w:pPr>
      <w:spacing w:before="100" w:beforeAutospacing="1" w:after="100" w:afterAutospacing="1"/>
    </w:pPr>
    <w:rPr>
      <w:rFonts w:ascii="Times New Roman" w:eastAsia="Times New Roman" w:hAnsi="Times New Roman"/>
    </w:rPr>
  </w:style>
  <w:style w:type="character" w:customStyle="1" w:styleId="mainheading">
    <w:name w:val="mainheading"/>
    <w:rsid w:val="00FC5556"/>
  </w:style>
  <w:style w:type="character" w:customStyle="1" w:styleId="StyleStyleunderlineBold11pt">
    <w:name w:val="Style Style underline + Bold + 11 pt"/>
    <w:rsid w:val="00FC5556"/>
    <w:rPr>
      <w:bCs/>
      <w:sz w:val="20"/>
      <w:u w:val="single"/>
    </w:rPr>
  </w:style>
  <w:style w:type="character" w:customStyle="1" w:styleId="StyleunderlineAsianTimesNewRomanBold">
    <w:name w:val="Style underline + (Asian) Times New Roman Bold"/>
    <w:rsid w:val="00FC5556"/>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FC5556"/>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rsid w:val="00FC5556"/>
    <w:rPr>
      <w:rFonts w:ascii="Times New Roman" w:eastAsia="Times New Roman" w:hAnsi="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FC5556"/>
    <w:rPr>
      <w:rFonts w:ascii="Times New Roman" w:eastAsia="Times New Roman" w:hAnsi="Times New Roman"/>
      <w:b/>
      <w:sz w:val="20"/>
      <w:u w:val="single"/>
      <w:lang w:val="x-none" w:eastAsia="x-none"/>
    </w:rPr>
  </w:style>
  <w:style w:type="character" w:customStyle="1" w:styleId="Style11ptBoldUnderlineBorderSinglesolidlineAuto1">
    <w:name w:val="Style 11 pt Bold Underline Border: : (Single solid line Auto  ...1"/>
    <w:rsid w:val="00FC5556"/>
    <w:rPr>
      <w:b/>
      <w:bCs/>
      <w:sz w:val="20"/>
      <w:u w:val="single"/>
      <w:bdr w:val="single" w:sz="4" w:space="0" w:color="auto"/>
    </w:rPr>
  </w:style>
  <w:style w:type="paragraph" w:customStyle="1" w:styleId="emactive">
    <w:name w:val="emactive"/>
    <w:basedOn w:val="Normal"/>
    <w:uiPriority w:val="99"/>
    <w:rsid w:val="00FC5556"/>
    <w:pPr>
      <w:spacing w:before="100" w:beforeAutospacing="1" w:after="100" w:afterAutospacing="1"/>
    </w:pPr>
    <w:rPr>
      <w:rFonts w:eastAsia="Times New Roman"/>
      <w:lang w:eastAsia="ja-JP"/>
    </w:rPr>
  </w:style>
  <w:style w:type="paragraph" w:customStyle="1" w:styleId="emready">
    <w:name w:val="emready"/>
    <w:basedOn w:val="Normal"/>
    <w:uiPriority w:val="99"/>
    <w:rsid w:val="00FC5556"/>
    <w:pPr>
      <w:spacing w:before="100" w:beforeAutospacing="1" w:after="100" w:afterAutospacing="1"/>
    </w:pPr>
    <w:rPr>
      <w:rFonts w:eastAsia="Times New Roman"/>
      <w:lang w:eastAsia="ja-JP"/>
    </w:rPr>
  </w:style>
  <w:style w:type="character" w:customStyle="1" w:styleId="CardHighlightChar">
    <w:name w:val="Card Highlight Char"/>
    <w:link w:val="CardHighlight"/>
    <w:locked/>
    <w:rsid w:val="00FC5556"/>
    <w:rPr>
      <w:rFonts w:cs="Calibri"/>
      <w:u w:val="single"/>
      <w:shd w:val="clear" w:color="auto" w:fill="66FFFF"/>
    </w:rPr>
  </w:style>
  <w:style w:type="paragraph" w:customStyle="1" w:styleId="CardHighlight">
    <w:name w:val="Card Highlight"/>
    <w:basedOn w:val="Normal"/>
    <w:link w:val="CardHighlightChar"/>
    <w:qFormat/>
    <w:rsid w:val="00FC5556"/>
    <w:pPr>
      <w:shd w:val="clear" w:color="auto" w:fill="66FFFF"/>
    </w:pPr>
    <w:rPr>
      <w:rFonts w:asciiTheme="minorHAnsi" w:hAnsiTheme="minorHAnsi" w:cs="Calibri"/>
      <w:u w:val="single"/>
    </w:rPr>
  </w:style>
  <w:style w:type="paragraph" w:customStyle="1" w:styleId="norma">
    <w:name w:val="norma"/>
    <w:basedOn w:val="Heading3"/>
    <w:uiPriority w:val="99"/>
    <w:rsid w:val="00FC5556"/>
    <w:rPr>
      <w:rFonts w:ascii="Georgia" w:eastAsia="MS Gothic" w:hAnsi="Georgia" w:cs="Arial"/>
      <w:lang w:eastAsia="zh-CN"/>
    </w:rPr>
  </w:style>
  <w:style w:type="character" w:customStyle="1" w:styleId="metaorigin">
    <w:name w:val="meta_origin"/>
    <w:rsid w:val="00FC5556"/>
  </w:style>
  <w:style w:type="character" w:customStyle="1" w:styleId="eminfo">
    <w:name w:val="eminfo"/>
    <w:rsid w:val="00FC5556"/>
  </w:style>
  <w:style w:type="character" w:customStyle="1" w:styleId="emhighlight">
    <w:name w:val="emhighlight"/>
    <w:rsid w:val="00FC5556"/>
  </w:style>
  <w:style w:type="character" w:customStyle="1" w:styleId="last">
    <w:name w:val="last"/>
    <w:rsid w:val="00FC5556"/>
  </w:style>
  <w:style w:type="character" w:customStyle="1" w:styleId="institution">
    <w:name w:val="institution"/>
    <w:rsid w:val="00FC5556"/>
  </w:style>
  <w:style w:type="character" w:customStyle="1" w:styleId="NormalCard">
    <w:name w:val="Normal Card"/>
    <w:uiPriority w:val="1"/>
    <w:qFormat/>
    <w:rsid w:val="00FC5556"/>
    <w:rPr>
      <w:rFonts w:ascii="Times New Roman" w:hAnsi="Times New Roman" w:cs="Times New Roman" w:hint="default"/>
      <w:sz w:val="24"/>
    </w:rPr>
  </w:style>
  <w:style w:type="character" w:customStyle="1" w:styleId="timebox">
    <w:name w:val="timebox"/>
    <w:rsid w:val="00FC5556"/>
  </w:style>
  <w:style w:type="character" w:customStyle="1" w:styleId="Heading2Subtext">
    <w:name w:val="Heading 2 Subtext"/>
    <w:rsid w:val="00FC5556"/>
    <w:rPr>
      <w:rFonts w:ascii="Times New Roman" w:hAnsi="Times New Roman" w:cs="Times New Roman" w:hint="default"/>
      <w:sz w:val="16"/>
    </w:rPr>
  </w:style>
  <w:style w:type="table" w:styleId="MediumGrid1">
    <w:name w:val="Medium Grid 1"/>
    <w:basedOn w:val="TableNormal"/>
    <w:uiPriority w:val="67"/>
    <w:rsid w:val="00FC555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rsid w:val="00FC5556"/>
    <w:pPr>
      <w:keepNext/>
      <w:keepLines/>
      <w:spacing w:before="200"/>
      <w:outlineLvl w:val="3"/>
    </w:pPr>
    <w:rPr>
      <w:rFonts w:ascii="Times New Roman" w:eastAsia="Times New Roman" w:hAnsi="Times New Roman" w:cs="Cambria"/>
      <w:b/>
      <w:bCs/>
      <w:iCs/>
    </w:rPr>
  </w:style>
  <w:style w:type="paragraph" w:customStyle="1" w:styleId="natural">
    <w:name w:val="natural"/>
    <w:basedOn w:val="Normal"/>
    <w:uiPriority w:val="99"/>
    <w:rsid w:val="00FC5556"/>
    <w:pPr>
      <w:keepNext/>
      <w:keepLines/>
      <w:spacing w:before="200"/>
      <w:outlineLvl w:val="3"/>
    </w:pPr>
    <w:rPr>
      <w:rFonts w:eastAsia="Times New Roman"/>
      <w:b/>
      <w:bCs/>
      <w:iCs/>
    </w:rPr>
  </w:style>
  <w:style w:type="paragraph" w:customStyle="1" w:styleId="nroaml">
    <w:name w:val="nroaml"/>
    <w:basedOn w:val="Normal"/>
    <w:uiPriority w:val="99"/>
    <w:rsid w:val="00FC5556"/>
    <w:pPr>
      <w:keepNext/>
      <w:keepLines/>
      <w:spacing w:before="200"/>
      <w:outlineLvl w:val="3"/>
    </w:pPr>
    <w:rPr>
      <w:rFonts w:eastAsia="Times New Roman"/>
      <w:b/>
      <w:bCs/>
      <w:iCs/>
    </w:rPr>
  </w:style>
  <w:style w:type="paragraph" w:customStyle="1" w:styleId="noraml">
    <w:name w:val="noraml"/>
    <w:basedOn w:val="Normal"/>
    <w:uiPriority w:val="99"/>
    <w:rsid w:val="00FC5556"/>
    <w:pPr>
      <w:keepNext/>
      <w:keepLines/>
      <w:spacing w:before="200"/>
      <w:outlineLvl w:val="3"/>
    </w:pPr>
    <w:rPr>
      <w:rFonts w:ascii="Times New Roman" w:eastAsia="Times New Roman" w:hAnsi="Times New Roman"/>
      <w:b/>
      <w:bCs/>
      <w:iCs/>
    </w:rPr>
  </w:style>
  <w:style w:type="character" w:customStyle="1" w:styleId="PageHeaderLine2Char">
    <w:name w:val="PageHeaderLine2 Char"/>
    <w:link w:val="PageHeaderLine2"/>
    <w:rsid w:val="00FC5556"/>
    <w:rPr>
      <w:rFonts w:ascii="Calibri" w:hAnsi="Calibri"/>
    </w:rPr>
  </w:style>
  <w:style w:type="character" w:customStyle="1" w:styleId="caps-label">
    <w:name w:val="caps-label"/>
    <w:rsid w:val="00FC5556"/>
  </w:style>
  <w:style w:type="paragraph" w:customStyle="1" w:styleId="firstletter">
    <w:name w:val="firstletter"/>
    <w:basedOn w:val="Normal"/>
    <w:rsid w:val="00FC5556"/>
    <w:pPr>
      <w:spacing w:before="100" w:beforeAutospacing="1" w:after="100" w:afterAutospacing="1"/>
    </w:pPr>
    <w:rPr>
      <w:rFonts w:eastAsia="Times New Roman"/>
    </w:rPr>
  </w:style>
  <w:style w:type="character" w:customStyle="1" w:styleId="cardshighlight0">
    <w:name w:val="cardshighlight"/>
    <w:rsid w:val="00FC5556"/>
  </w:style>
  <w:style w:type="character" w:customStyle="1" w:styleId="cardsfont12pt1">
    <w:name w:val="cardsfont12pt"/>
    <w:rsid w:val="00FC5556"/>
  </w:style>
  <w:style w:type="paragraph" w:customStyle="1" w:styleId="H1numbered">
    <w:name w:val="H1 numbered"/>
    <w:basedOn w:val="Normal"/>
    <w:rsid w:val="00FC5556"/>
    <w:pPr>
      <w:pageBreakBefore/>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rsid w:val="00FC5556"/>
    <w:pPr>
      <w:numPr>
        <w:ilvl w:val="1"/>
        <w:numId w:val="17"/>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FC5556"/>
  </w:style>
  <w:style w:type="character" w:customStyle="1" w:styleId="daystmp">
    <w:name w:val="daystmp"/>
    <w:rsid w:val="00FC5556"/>
  </w:style>
  <w:style w:type="paragraph" w:customStyle="1" w:styleId="in">
    <w:name w:val="in"/>
    <w:basedOn w:val="Normal"/>
    <w:rsid w:val="00FC5556"/>
    <w:pPr>
      <w:spacing w:before="100" w:beforeAutospacing="1" w:after="100" w:afterAutospacing="1"/>
    </w:pPr>
    <w:rPr>
      <w:rFonts w:eastAsia="Times New Roman"/>
    </w:rPr>
  </w:style>
  <w:style w:type="character" w:customStyle="1" w:styleId="cardsfont12ptchar">
    <w:name w:val="cardsfont12ptchar"/>
    <w:rsid w:val="00FC5556"/>
  </w:style>
  <w:style w:type="character" w:customStyle="1" w:styleId="gal">
    <w:name w:val="gal"/>
    <w:rsid w:val="00FC5556"/>
  </w:style>
  <w:style w:type="paragraph" w:customStyle="1" w:styleId="imagecontain">
    <w:name w:val="imagecontain"/>
    <w:basedOn w:val="Normal"/>
    <w:rsid w:val="00FC5556"/>
    <w:pPr>
      <w:spacing w:before="100" w:beforeAutospacing="1" w:after="100" w:afterAutospacing="1"/>
    </w:pPr>
    <w:rPr>
      <w:rFonts w:eastAsia="Times New Roman"/>
    </w:rPr>
  </w:style>
  <w:style w:type="character" w:customStyle="1" w:styleId="imagedateline">
    <w:name w:val="image_dateline"/>
    <w:rsid w:val="00FC5556"/>
  </w:style>
  <w:style w:type="character" w:customStyle="1" w:styleId="authordatecharchar">
    <w:name w:val="authordatecharchar"/>
    <w:rsid w:val="00FC5556"/>
  </w:style>
  <w:style w:type="character" w:customStyle="1" w:styleId="style1char0">
    <w:name w:val="style1char"/>
    <w:rsid w:val="00FC5556"/>
  </w:style>
  <w:style w:type="character" w:customStyle="1" w:styleId="tagcharchar0">
    <w:name w:val="tagcharchar"/>
    <w:rsid w:val="00FC5556"/>
  </w:style>
  <w:style w:type="character" w:customStyle="1" w:styleId="underlinedcharchar2">
    <w:name w:val="underlinedcharchar"/>
    <w:rsid w:val="00FC5556"/>
  </w:style>
  <w:style w:type="paragraph" w:customStyle="1" w:styleId="CM62">
    <w:name w:val="CM62"/>
    <w:basedOn w:val="Normal"/>
    <w:next w:val="Normal"/>
    <w:rsid w:val="00FC5556"/>
    <w:pPr>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rsid w:val="00FC5556"/>
    <w:pPr>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rsid w:val="00FC5556"/>
    <w:pPr>
      <w:autoSpaceDE w:val="0"/>
      <w:autoSpaceDN w:val="0"/>
      <w:adjustRightInd w:val="0"/>
      <w:spacing w:after="63"/>
    </w:pPr>
    <w:rPr>
      <w:rFonts w:ascii="Arial" w:eastAsia="Times New Roman" w:hAnsi="Arial" w:cs="Times New Roman"/>
      <w:lang w:eastAsia="zh-CN"/>
    </w:rPr>
  </w:style>
  <w:style w:type="paragraph" w:customStyle="1" w:styleId="CM35">
    <w:name w:val="CM35"/>
    <w:basedOn w:val="Default"/>
    <w:next w:val="Default"/>
    <w:rsid w:val="00FC5556"/>
    <w:pPr>
      <w:autoSpaceDE w:val="0"/>
      <w:autoSpaceDN w:val="0"/>
      <w:adjustRightInd w:val="0"/>
      <w:spacing w:line="228" w:lineRule="atLeast"/>
    </w:pPr>
    <w:rPr>
      <w:rFonts w:ascii="Showcard Gothic" w:eastAsia="Times New Roman" w:hAnsi="Showcard Gothic" w:cs="Times New Roman"/>
      <w:lang w:eastAsia="zh-CN"/>
    </w:rPr>
  </w:style>
  <w:style w:type="paragraph" w:customStyle="1" w:styleId="CM60">
    <w:name w:val="CM60"/>
    <w:basedOn w:val="Default"/>
    <w:next w:val="Default"/>
    <w:rsid w:val="00FC5556"/>
    <w:pPr>
      <w:autoSpaceDE w:val="0"/>
      <w:autoSpaceDN w:val="0"/>
      <w:adjustRightInd w:val="0"/>
      <w:spacing w:line="228" w:lineRule="atLeast"/>
    </w:pPr>
    <w:rPr>
      <w:rFonts w:ascii="Showcard Gothic" w:eastAsia="Times New Roman" w:hAnsi="Showcard Gothic" w:cs="Times New Roman"/>
      <w:lang w:eastAsia="zh-CN"/>
    </w:rPr>
  </w:style>
  <w:style w:type="character" w:customStyle="1" w:styleId="BoxedChar">
    <w:name w:val="Boxed Char"/>
    <w:rsid w:val="00FC5556"/>
    <w:rPr>
      <w:rFonts w:ascii="Arial Narrow" w:hAnsi="Arial Narrow"/>
      <w:b/>
      <w:sz w:val="18"/>
      <w:bdr w:val="single" w:sz="6" w:space="0" w:color="auto"/>
    </w:rPr>
  </w:style>
  <w:style w:type="paragraph" w:customStyle="1" w:styleId="StylecardCharCharChar11pt">
    <w:name w:val="Style card Char Char Char + 11 pt"/>
    <w:link w:val="StylecardCharCharChar11ptChar"/>
    <w:rsid w:val="00FC5556"/>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FC5556"/>
    <w:rPr>
      <w:rFonts w:ascii="Calibri" w:eastAsia="Times New Roman" w:hAnsi="Calibri" w:cs="Times New Roman"/>
    </w:rPr>
  </w:style>
  <w:style w:type="paragraph" w:customStyle="1" w:styleId="StyleCards11pt">
    <w:name w:val="Style Cards + 11 pt"/>
    <w:basedOn w:val="Cards"/>
    <w:link w:val="StyleCards11ptChar"/>
    <w:rsid w:val="00FC5556"/>
    <w:pPr>
      <w:widowControl/>
      <w:autoSpaceDE w:val="0"/>
      <w:autoSpaceDN w:val="0"/>
      <w:adjustRightInd w:val="0"/>
      <w:jc w:val="both"/>
    </w:pPr>
    <w:rPr>
      <w:rFonts w:ascii="Calibri" w:hAnsi="Calibri" w:cs="Calibri"/>
      <w:sz w:val="16"/>
      <w:lang w:val="x-none" w:eastAsia="x-none"/>
    </w:rPr>
  </w:style>
  <w:style w:type="character" w:customStyle="1" w:styleId="StyleCards11ptChar">
    <w:name w:val="Style Cards + 11 pt Char"/>
    <w:link w:val="StyleCards11pt"/>
    <w:rsid w:val="00FC5556"/>
    <w:rPr>
      <w:rFonts w:ascii="Calibri" w:eastAsia="Times New Roman" w:hAnsi="Calibri" w:cs="Calibri"/>
      <w:sz w:val="16"/>
      <w:szCs w:val="24"/>
      <w:lang w:val="x-none" w:eastAsia="x-none"/>
    </w:rPr>
  </w:style>
  <w:style w:type="paragraph" w:customStyle="1" w:styleId="StyleCards11ptUnderline">
    <w:name w:val="Style Cards + 11 pt Underline"/>
    <w:basedOn w:val="Cards"/>
    <w:link w:val="StyleCards11ptUnderlineChar"/>
    <w:rsid w:val="00FC5556"/>
    <w:pPr>
      <w:widowControl/>
      <w:autoSpaceDE w:val="0"/>
      <w:autoSpaceDN w:val="0"/>
      <w:adjustRightInd w:val="0"/>
      <w:jc w:val="both"/>
    </w:pPr>
    <w:rPr>
      <w:rFonts w:ascii="Calibri" w:hAnsi="Calibri" w:cs="Calibri"/>
      <w:sz w:val="16"/>
      <w:szCs w:val="20"/>
      <w:u w:val="single"/>
      <w:lang w:val="x-none" w:eastAsia="x-none"/>
    </w:rPr>
  </w:style>
  <w:style w:type="character" w:customStyle="1" w:styleId="StyleCards11ptUnderlineChar">
    <w:name w:val="Style Cards + 11 pt Underline Char"/>
    <w:link w:val="StyleCards11ptUnderline"/>
    <w:rsid w:val="00FC5556"/>
    <w:rPr>
      <w:rFonts w:ascii="Calibri" w:eastAsia="Times New Roman" w:hAnsi="Calibri" w:cs="Calibri"/>
      <w:sz w:val="16"/>
      <w:szCs w:val="20"/>
      <w:u w:val="single"/>
      <w:lang w:val="x-none" w:eastAsia="x-none"/>
    </w:rPr>
  </w:style>
  <w:style w:type="paragraph" w:customStyle="1" w:styleId="StyleCards11ptBoldUnderline">
    <w:name w:val="Style Cards + 11 pt Bold Underline"/>
    <w:basedOn w:val="Cards"/>
    <w:link w:val="StyleCards11ptBoldUnderlineChar"/>
    <w:rsid w:val="00FC5556"/>
    <w:pPr>
      <w:widowControl/>
      <w:autoSpaceDE w:val="0"/>
      <w:autoSpaceDN w:val="0"/>
      <w:adjustRightInd w:val="0"/>
      <w:jc w:val="both"/>
    </w:pPr>
    <w:rPr>
      <w:rFonts w:ascii="Calibri" w:hAnsi="Calibri" w:cs="Calibri"/>
      <w:b/>
      <w:bCs/>
      <w:sz w:val="16"/>
      <w:szCs w:val="20"/>
      <w:u w:val="single"/>
      <w:lang w:val="x-none" w:eastAsia="x-none"/>
    </w:rPr>
  </w:style>
  <w:style w:type="character" w:customStyle="1" w:styleId="StyleCards11ptBoldUnderlineChar">
    <w:name w:val="Style Cards + 11 pt Bold Underline Char"/>
    <w:link w:val="StyleCards11ptBoldUnderline"/>
    <w:rsid w:val="00FC5556"/>
    <w:rPr>
      <w:rFonts w:ascii="Calibri" w:eastAsia="Times New Roman" w:hAnsi="Calibri" w:cs="Calibri"/>
      <w:b/>
      <w:bCs/>
      <w:sz w:val="16"/>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rsid w:val="00FC5556"/>
    <w:pPr>
      <w:widowControl/>
      <w:autoSpaceDE w:val="0"/>
      <w:autoSpaceDN w:val="0"/>
      <w:adjustRightInd w:val="0"/>
      <w:jc w:val="both"/>
    </w:pPr>
    <w:rPr>
      <w:rFonts w:ascii="Calibri" w:hAnsi="Calibri" w:cs="Calibri"/>
      <w:b/>
      <w:bCs/>
      <w:sz w:val="16"/>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C5556"/>
    <w:rPr>
      <w:rFonts w:ascii="Calibri" w:eastAsia="Times New Roman" w:hAnsi="Calibri" w:cs="Calibri"/>
      <w:b/>
      <w:bCs/>
      <w:sz w:val="16"/>
      <w:szCs w:val="20"/>
      <w:u w:val="single"/>
      <w:bdr w:val="single" w:sz="4" w:space="0" w:color="auto"/>
      <w:lang w:val="x-none" w:eastAsia="x-none"/>
    </w:rPr>
  </w:style>
  <w:style w:type="paragraph" w:customStyle="1" w:styleId="StylecardCharChar11pt">
    <w:name w:val="Style card Char Char + 11 pt"/>
    <w:link w:val="StylecardCharChar11ptChar"/>
    <w:rsid w:val="00FC5556"/>
    <w:pPr>
      <w:ind w:left="288" w:right="288"/>
    </w:pPr>
    <w:rPr>
      <w:rFonts w:eastAsia="Times New Roman"/>
      <w:sz w:val="20"/>
      <w:szCs w:val="20"/>
      <w:lang w:val="x-none" w:eastAsia="x-none"/>
    </w:rPr>
  </w:style>
  <w:style w:type="character" w:customStyle="1" w:styleId="cardCharCharChar1">
    <w:name w:val="card Char Char Char1"/>
    <w:rsid w:val="00FC5556"/>
    <w:rPr>
      <w:lang w:val="en-US" w:eastAsia="en-US" w:bidi="ar-SA"/>
    </w:rPr>
  </w:style>
  <w:style w:type="character" w:customStyle="1" w:styleId="StylecardCharChar11ptChar">
    <w:name w:val="Style card Char Char + 11 pt Char"/>
    <w:link w:val="StylecardCharChar11pt"/>
    <w:rsid w:val="00FC5556"/>
    <w:rPr>
      <w:rFonts w:eastAsia="Times New Roman"/>
      <w:sz w:val="20"/>
      <w:szCs w:val="20"/>
      <w:lang w:val="x-none" w:eastAsia="x-none"/>
    </w:rPr>
  </w:style>
  <w:style w:type="paragraph" w:customStyle="1" w:styleId="NormalFont">
    <w:name w:val="Normal Font"/>
    <w:link w:val="NormalFontChar"/>
    <w:rsid w:val="00FC5556"/>
    <w:pPr>
      <w:spacing w:after="0" w:line="240" w:lineRule="auto"/>
    </w:pPr>
    <w:rPr>
      <w:rFonts w:ascii="Times New Roman" w:eastAsia="Times New Roman" w:hAnsi="Times New Roman" w:cs="Times New Roman"/>
      <w:sz w:val="20"/>
      <w:szCs w:val="20"/>
    </w:rPr>
  </w:style>
  <w:style w:type="paragraph" w:customStyle="1" w:styleId="StyleSmall11pt">
    <w:name w:val="Style Small + 11 pt"/>
    <w:rsid w:val="00FC5556"/>
    <w:pPr>
      <w:spacing w:after="200" w:line="276" w:lineRule="auto"/>
    </w:pPr>
    <w:rPr>
      <w:rFonts w:ascii="Times" w:eastAsia="Times New Roman" w:hAnsi="Times" w:cs="Times New Roman"/>
      <w:sz w:val="20"/>
    </w:rPr>
  </w:style>
  <w:style w:type="character" w:customStyle="1" w:styleId="Style11ptThickunderline">
    <w:name w:val="Style 11 pt Thick underline"/>
    <w:rsid w:val="00FC5556"/>
    <w:rPr>
      <w:sz w:val="20"/>
      <w:u w:val="thick"/>
    </w:rPr>
  </w:style>
  <w:style w:type="character" w:customStyle="1" w:styleId="Style11ptBoldThickunderline">
    <w:name w:val="Style 11 pt Bold Thick underline"/>
    <w:rsid w:val="00FC5556"/>
    <w:rPr>
      <w:b/>
      <w:bCs/>
      <w:sz w:val="20"/>
      <w:u w:val="thick"/>
    </w:rPr>
  </w:style>
  <w:style w:type="paragraph" w:customStyle="1" w:styleId="StyleNormalFont11ptUnderline">
    <w:name w:val="Style Normal Font + 11 pt Underline"/>
    <w:basedOn w:val="NormalFont"/>
    <w:link w:val="StyleNormalFont11ptUnderlineChar"/>
    <w:rsid w:val="00FC5556"/>
    <w:rPr>
      <w:u w:val="single"/>
      <w:lang w:val="x-none" w:eastAsia="x-none"/>
    </w:rPr>
  </w:style>
  <w:style w:type="character" w:customStyle="1" w:styleId="NormalFontChar">
    <w:name w:val="Normal Font Char"/>
    <w:link w:val="NormalFont"/>
    <w:rsid w:val="00FC5556"/>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FC5556"/>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rsid w:val="00FC5556"/>
    <w:rPr>
      <w:b/>
      <w:bCs/>
      <w:u w:val="single"/>
      <w:lang w:val="x-none" w:eastAsia="x-none"/>
    </w:rPr>
  </w:style>
  <w:style w:type="character" w:customStyle="1" w:styleId="StyleNormalFont11ptBoldUnderlineChar">
    <w:name w:val="Style Normal Font + 11 pt Bold Underline Char"/>
    <w:link w:val="StyleNormalFont11ptBoldUnderline"/>
    <w:rsid w:val="00FC5556"/>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rsid w:val="00FC5556"/>
    <w:pPr>
      <w:keepLines w:val="0"/>
      <w:pageBreakBefore w:val="0"/>
      <w:spacing w:after="160"/>
      <w:jc w:val="left"/>
    </w:pPr>
    <w:rPr>
      <w:rFonts w:ascii="Georgia" w:eastAsiaTheme="minorHAnsi" w:hAnsi="Georgia" w:cstheme="minorBidi"/>
      <w:b w:val="0"/>
      <w:sz w:val="24"/>
      <w:u w:val="none"/>
      <w:lang w:eastAsia="zh-CN"/>
    </w:rPr>
  </w:style>
  <w:style w:type="paragraph" w:customStyle="1" w:styleId="Smallfont0">
    <w:name w:val="Smallfont"/>
    <w:basedOn w:val="Normal"/>
    <w:rsid w:val="00FC5556"/>
    <w:rPr>
      <w:rFonts w:eastAsia="Times New Roman"/>
      <w:sz w:val="15"/>
    </w:rPr>
  </w:style>
  <w:style w:type="character" w:customStyle="1" w:styleId="authors1">
    <w:name w:val="authors1"/>
    <w:rsid w:val="00FC5556"/>
    <w:rPr>
      <w:rFonts w:ascii="Verdana" w:hAnsi="Verdana" w:hint="default"/>
      <w:b/>
      <w:bCs/>
      <w:color w:val="006699"/>
      <w:sz w:val="20"/>
      <w:szCs w:val="20"/>
    </w:rPr>
  </w:style>
  <w:style w:type="character" w:customStyle="1" w:styleId="headlinesectionlarge">
    <w:name w:val="headline_section_large"/>
    <w:rsid w:val="00FC5556"/>
  </w:style>
  <w:style w:type="paragraph" w:customStyle="1" w:styleId="formatvorlage2">
    <w:name w:val="formatvorlage2"/>
    <w:basedOn w:val="Normal"/>
    <w:rsid w:val="00FC5556"/>
    <w:pPr>
      <w:spacing w:before="100" w:beforeAutospacing="1" w:after="100" w:afterAutospacing="1"/>
    </w:pPr>
  </w:style>
  <w:style w:type="character" w:customStyle="1" w:styleId="Styleunderline11ptBlack">
    <w:name w:val="Style underline + 11 pt Black"/>
    <w:rsid w:val="00FC5556"/>
    <w:rPr>
      <w:color w:val="000000"/>
      <w:sz w:val="20"/>
      <w:u w:val="single"/>
    </w:rPr>
  </w:style>
  <w:style w:type="character" w:customStyle="1" w:styleId="Styleunderline11ptBoldBlack">
    <w:name w:val="Style underline + 11 pt Bold Black"/>
    <w:rsid w:val="00FC5556"/>
    <w:rPr>
      <w:b/>
      <w:bCs/>
      <w:color w:val="000000"/>
      <w:sz w:val="20"/>
      <w:u w:val="single"/>
    </w:rPr>
  </w:style>
  <w:style w:type="paragraph" w:customStyle="1" w:styleId="StyleTitle11ptNotBold">
    <w:name w:val="Style Title + 11 pt Not Bold"/>
    <w:basedOn w:val="Title"/>
    <w:link w:val="StyleTitle11ptNotBoldChar"/>
    <w:rsid w:val="00FC5556"/>
    <w:pPr>
      <w:ind w:left="0"/>
      <w:jc w:val="center"/>
      <w:outlineLvl w:val="9"/>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FC5556"/>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rsid w:val="00FC5556"/>
    <w:pPr>
      <w:ind w:left="0"/>
      <w:jc w:val="center"/>
      <w:outlineLvl w:val="9"/>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FC5556"/>
    <w:rPr>
      <w:rFonts w:ascii="Georgia" w:eastAsia="Times New Roman" w:hAnsi="Georgia"/>
      <w:u w:val="single"/>
      <w:lang w:val="x-none" w:eastAsia="x-none"/>
    </w:rPr>
  </w:style>
  <w:style w:type="character" w:customStyle="1" w:styleId="Style11ptBoldBlackUnderline">
    <w:name w:val="Style 11 pt Bold Black Underline"/>
    <w:rsid w:val="00FC5556"/>
    <w:rPr>
      <w:b/>
      <w:bCs/>
      <w:color w:val="000000"/>
      <w:sz w:val="20"/>
      <w:u w:val="single"/>
    </w:rPr>
  </w:style>
  <w:style w:type="character" w:customStyle="1" w:styleId="Style11ptBoldBlackUnderlineBorderSinglesolidline">
    <w:name w:val="Style 11 pt Bold Black Underline Border: : (Single solid line ..."/>
    <w:rsid w:val="00FC5556"/>
    <w:rPr>
      <w:b/>
      <w:bCs/>
      <w:color w:val="000000"/>
      <w:sz w:val="20"/>
      <w:u w:val="single"/>
      <w:bdr w:val="single" w:sz="4" w:space="0" w:color="auto"/>
    </w:rPr>
  </w:style>
  <w:style w:type="character" w:customStyle="1" w:styleId="StyleLatinMeridien-Italic11ptItalicUnderline">
    <w:name w:val="Style (Latin) Meridien-Italic 11 pt Italic Underline"/>
    <w:rsid w:val="00FC5556"/>
    <w:rPr>
      <w:rFonts w:ascii="Meridien-Italic" w:hAnsi="Meridien-Italic"/>
      <w:i/>
      <w:iCs/>
      <w:sz w:val="20"/>
      <w:u w:val="single"/>
    </w:rPr>
  </w:style>
  <w:style w:type="character" w:customStyle="1" w:styleId="underlinestylechar0">
    <w:name w:val="underlinestylechar"/>
    <w:rsid w:val="00FC5556"/>
  </w:style>
  <w:style w:type="character" w:customStyle="1" w:styleId="StyleCards12ptThickunderlineChar1">
    <w:name w:val="Style Cards + 12 pt Thick underline Char1"/>
    <w:rsid w:val="00FC5556"/>
    <w:rPr>
      <w:sz w:val="24"/>
      <w:szCs w:val="24"/>
      <w:u w:val="thick"/>
    </w:rPr>
  </w:style>
  <w:style w:type="character" w:customStyle="1" w:styleId="BodyTextIndentChar2">
    <w:name w:val="Body Text Indent Char2"/>
    <w:basedOn w:val="DefaultParagraphFont"/>
    <w:uiPriority w:val="99"/>
    <w:semiHidden/>
    <w:rsid w:val="00FC5556"/>
    <w:rPr>
      <w:rFonts w:ascii="Georgia" w:hAnsi="Georgia"/>
      <w:sz w:val="22"/>
      <w:szCs w:val="22"/>
    </w:rPr>
  </w:style>
  <w:style w:type="character" w:customStyle="1" w:styleId="BodyText2Char2">
    <w:name w:val="Body Text 2 Char2"/>
    <w:basedOn w:val="DefaultParagraphFont"/>
    <w:uiPriority w:val="99"/>
    <w:semiHidden/>
    <w:rsid w:val="00FC5556"/>
    <w:rPr>
      <w:rFonts w:ascii="Georgia" w:hAnsi="Georgia"/>
      <w:sz w:val="22"/>
      <w:szCs w:val="22"/>
    </w:rPr>
  </w:style>
  <w:style w:type="character" w:customStyle="1" w:styleId="BodyText3Char2">
    <w:name w:val="Body Text 3 Char2"/>
    <w:basedOn w:val="DefaultParagraphFont"/>
    <w:uiPriority w:val="99"/>
    <w:semiHidden/>
    <w:rsid w:val="00FC5556"/>
    <w:rPr>
      <w:rFonts w:ascii="Georgia" w:hAnsi="Georgia"/>
      <w:sz w:val="16"/>
      <w:szCs w:val="16"/>
    </w:rPr>
  </w:style>
  <w:style w:type="character" w:customStyle="1" w:styleId="BodyTextIndent2Char2">
    <w:name w:val="Body Text Indent 2 Char2"/>
    <w:basedOn w:val="DefaultParagraphFont"/>
    <w:uiPriority w:val="99"/>
    <w:semiHidden/>
    <w:rsid w:val="00FC5556"/>
    <w:rPr>
      <w:rFonts w:ascii="Georgia" w:hAnsi="Georgia"/>
      <w:sz w:val="22"/>
      <w:szCs w:val="22"/>
    </w:rPr>
  </w:style>
  <w:style w:type="character" w:customStyle="1" w:styleId="BodyTextIndent3Char2">
    <w:name w:val="Body Text Indent 3 Char2"/>
    <w:basedOn w:val="DefaultParagraphFont"/>
    <w:uiPriority w:val="99"/>
    <w:semiHidden/>
    <w:rsid w:val="00FC5556"/>
    <w:rPr>
      <w:rFonts w:ascii="Georgia" w:hAnsi="Georgia"/>
      <w:sz w:val="16"/>
      <w:szCs w:val="16"/>
    </w:rPr>
  </w:style>
  <w:style w:type="character" w:customStyle="1" w:styleId="z-BottomofFormChar2">
    <w:name w:val="z-Bottom of Form Char2"/>
    <w:basedOn w:val="DefaultParagraphFont"/>
    <w:uiPriority w:val="99"/>
    <w:semiHidden/>
    <w:rsid w:val="00FC5556"/>
    <w:rPr>
      <w:rFonts w:ascii="Arial" w:hAnsi="Arial" w:cs="Arial"/>
      <w:vanish/>
      <w:sz w:val="16"/>
      <w:szCs w:val="16"/>
    </w:rPr>
  </w:style>
  <w:style w:type="paragraph" w:customStyle="1" w:styleId="BodyA">
    <w:name w:val="Body A"/>
    <w:autoRedefine/>
    <w:rsid w:val="00FC5556"/>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FC5556"/>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FC5556"/>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FC5556"/>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C5556"/>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FC5556"/>
  </w:style>
  <w:style w:type="character" w:customStyle="1" w:styleId="m5686307894942199640gmail-styleunderline">
    <w:name w:val="m_5686307894942199640gmail-styleunderline"/>
    <w:basedOn w:val="DefaultParagraphFont"/>
    <w:rsid w:val="00FC5556"/>
  </w:style>
  <w:style w:type="character" w:customStyle="1" w:styleId="Emph">
    <w:name w:val="Emph"/>
    <w:basedOn w:val="DefaultParagraphFont"/>
    <w:uiPriority w:val="1"/>
    <w:qFormat/>
    <w:rsid w:val="00FC5556"/>
    <w:rPr>
      <w:rFonts w:ascii="Arial" w:hAnsi="Arial"/>
      <w:b/>
      <w:sz w:val="20"/>
      <w:u w:val="single"/>
      <w:bdr w:val="single" w:sz="8" w:space="0" w:color="auto"/>
    </w:rPr>
  </w:style>
  <w:style w:type="character" w:customStyle="1" w:styleId="UnderlineCharCharChar">
    <w:name w:val="Underline Char Char Char"/>
    <w:rsid w:val="00FC5556"/>
    <w:rPr>
      <w:noProof w:val="0"/>
      <w:u w:val="single"/>
      <w:lang w:val="en-US" w:eastAsia="en-US" w:bidi="ar-SA"/>
    </w:rPr>
  </w:style>
  <w:style w:type="paragraph" w:customStyle="1" w:styleId="Hyperlink2">
    <w:name w:val="Hyperlink2"/>
    <w:basedOn w:val="Normal"/>
    <w:qFormat/>
    <w:rsid w:val="00FC5556"/>
    <w:rPr>
      <w:rFonts w:ascii="Arial" w:eastAsia="Calibri" w:hAnsi="Arial" w:cs="Arial"/>
      <w:color w:val="00B0F0"/>
      <w:sz w:val="20"/>
      <w:u w:val="single" w:color="00B0F0"/>
    </w:rPr>
  </w:style>
  <w:style w:type="character" w:customStyle="1" w:styleId="messagecontent">
    <w:name w:val="message_content"/>
    <w:rsid w:val="00FC5556"/>
  </w:style>
  <w:style w:type="paragraph" w:customStyle="1" w:styleId="UnderlineCharCharCharCharCharCharCharCharChar">
    <w:name w:val="Underline Char Char Char Char Char Char Char Char Char"/>
    <w:link w:val="UnderlineCharCharCharCharCharCharCharCharCharChar"/>
    <w:rsid w:val="00FC5556"/>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FC5556"/>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C5556"/>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FC5556"/>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C5556"/>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rsid w:val="00FC5556"/>
    <w:rPr>
      <w:rFonts w:ascii="Times New Roman" w:eastAsia="Times New Roman" w:hAnsi="Times New Roman"/>
      <w:sz w:val="20"/>
      <w:u w:val="single"/>
    </w:rPr>
  </w:style>
  <w:style w:type="character" w:customStyle="1" w:styleId="UnresolvedMention2">
    <w:name w:val="Unresolved Mention2"/>
    <w:basedOn w:val="DefaultParagraphFont"/>
    <w:uiPriority w:val="99"/>
    <w:semiHidden/>
    <w:unhideWhenUsed/>
    <w:rsid w:val="00FC5556"/>
    <w:rPr>
      <w:color w:val="605E5C"/>
      <w:shd w:val="clear" w:color="auto" w:fill="E1DFDD"/>
    </w:rPr>
  </w:style>
  <w:style w:type="paragraph" w:customStyle="1" w:styleId="AnalyticsGBN">
    <w:name w:val="AnalyticsGBN"/>
    <w:basedOn w:val="Normal"/>
    <w:link w:val="AnalyticsGBNChar"/>
    <w:uiPriority w:val="4"/>
    <w:qFormat/>
    <w:rsid w:val="00FC5556"/>
    <w:pPr>
      <w:keepNext/>
      <w:keepLines/>
      <w:spacing w:before="200"/>
      <w:outlineLvl w:val="3"/>
    </w:pPr>
    <w:rPr>
      <w:rFonts w:eastAsiaTheme="majorEastAsia" w:cstheme="majorBidi"/>
      <w:b/>
      <w:iCs/>
      <w:color w:val="2E74B5" w:themeColor="accent1" w:themeShade="BF"/>
      <w:sz w:val="28"/>
      <w:szCs w:val="28"/>
    </w:rPr>
  </w:style>
  <w:style w:type="character" w:customStyle="1" w:styleId="AnalyticsGBNChar">
    <w:name w:val="AnalyticsGBN Char"/>
    <w:basedOn w:val="DefaultParagraphFont"/>
    <w:link w:val="AnalyticsGBN"/>
    <w:uiPriority w:val="4"/>
    <w:rsid w:val="00FC5556"/>
    <w:rPr>
      <w:rFonts w:ascii="Calibri" w:eastAsiaTheme="majorEastAsia" w:hAnsi="Calibri" w:cstheme="majorBidi"/>
      <w:b/>
      <w:iCs/>
      <w:color w:val="2E74B5" w:themeColor="accent1" w:themeShade="BF"/>
      <w:sz w:val="28"/>
      <w:szCs w:val="28"/>
    </w:rPr>
  </w:style>
  <w:style w:type="character" w:customStyle="1" w:styleId="c-bylineitem">
    <w:name w:val="c-byline__item"/>
    <w:basedOn w:val="DefaultParagraphFont"/>
    <w:rsid w:val="00FC5556"/>
  </w:style>
  <w:style w:type="character" w:customStyle="1" w:styleId="m-7451345966334058868gmail-styleunderline">
    <w:name w:val="m_-7451345966334058868gmail-styleunderline"/>
    <w:basedOn w:val="DefaultParagraphFont"/>
    <w:rsid w:val="00FC5556"/>
  </w:style>
  <w:style w:type="character" w:customStyle="1" w:styleId="m535442411518568617gmail-styleunderline">
    <w:name w:val="m_535442411518568617gmail-styleunderline"/>
    <w:basedOn w:val="DefaultParagraphFont"/>
    <w:rsid w:val="00FC5556"/>
  </w:style>
  <w:style w:type="character" w:customStyle="1" w:styleId="UnresolvedMention3">
    <w:name w:val="Unresolved Mention3"/>
    <w:basedOn w:val="DefaultParagraphFont"/>
    <w:uiPriority w:val="99"/>
    <w:unhideWhenUsed/>
    <w:rsid w:val="00FC5556"/>
    <w:rPr>
      <w:color w:val="605E5C"/>
      <w:shd w:val="clear" w:color="auto" w:fill="E1DFDD"/>
    </w:rPr>
  </w:style>
  <w:style w:type="character" w:customStyle="1" w:styleId="m4575830247971856040gmail-styleunderline">
    <w:name w:val="m_4575830247971856040gmail-styleunderline"/>
    <w:basedOn w:val="DefaultParagraphFont"/>
    <w:rsid w:val="00FC5556"/>
  </w:style>
  <w:style w:type="character" w:customStyle="1" w:styleId="m4575830247971856040gmail-boldunderlinechar">
    <w:name w:val="m_4575830247971856040gmail-boldunderlinechar"/>
    <w:basedOn w:val="DefaultParagraphFont"/>
    <w:rsid w:val="00FC5556"/>
  </w:style>
  <w:style w:type="character" w:customStyle="1" w:styleId="gray-dark">
    <w:name w:val="gray-dark"/>
    <w:basedOn w:val="DefaultParagraphFont"/>
    <w:rsid w:val="00FC5556"/>
  </w:style>
  <w:style w:type="paragraph" w:customStyle="1" w:styleId="Analytic1">
    <w:name w:val="Analytic1"/>
    <w:basedOn w:val="Normal"/>
    <w:link w:val="Analytic1Char"/>
    <w:uiPriority w:val="4"/>
    <w:qFormat/>
    <w:rsid w:val="00FC5556"/>
    <w:rPr>
      <w:b/>
      <w:bCs/>
      <w:color w:val="3399FF"/>
    </w:rPr>
  </w:style>
  <w:style w:type="character" w:customStyle="1" w:styleId="Analytic1Char">
    <w:name w:val="Analytic1 Char"/>
    <w:basedOn w:val="DefaultParagraphFont"/>
    <w:link w:val="Analytic1"/>
    <w:uiPriority w:val="4"/>
    <w:rsid w:val="00FC5556"/>
    <w:rPr>
      <w:rFonts w:ascii="Calibri" w:hAnsi="Calibri"/>
      <w:b/>
      <w:bCs/>
      <w:color w:val="3399FF"/>
    </w:rPr>
  </w:style>
  <w:style w:type="character" w:customStyle="1" w:styleId="analyticsChar0">
    <w:name w:val="analytics Char"/>
    <w:basedOn w:val="DefaultParagraphFont"/>
    <w:link w:val="analytics0"/>
    <w:uiPriority w:val="4"/>
    <w:rsid w:val="00FC5556"/>
    <w:rPr>
      <w:rFonts w:ascii="Georgia" w:eastAsiaTheme="majorEastAsia" w:hAnsi="Georgia" w:cstheme="majorBidi"/>
      <w:b/>
      <w:iCs/>
    </w:rPr>
  </w:style>
  <w:style w:type="paragraph" w:customStyle="1" w:styleId="AnalyticsNoC">
    <w:name w:val="Analytics [NoC]"/>
    <w:basedOn w:val="Heading4"/>
    <w:link w:val="AnalyticsNoCChar"/>
    <w:autoRedefine/>
    <w:uiPriority w:val="4"/>
    <w:qFormat/>
    <w:rsid w:val="00FC5556"/>
    <w:rPr>
      <w:rFonts w:cs="Calibri"/>
      <w:bCs/>
      <w:color w:val="000000" w:themeColor="text1"/>
      <w:szCs w:val="16"/>
    </w:rPr>
  </w:style>
  <w:style w:type="character" w:customStyle="1" w:styleId="AnalyticsNoCChar">
    <w:name w:val="Analytics [NoC] Char"/>
    <w:basedOn w:val="DefaultParagraphFont"/>
    <w:link w:val="AnalyticsNoC"/>
    <w:uiPriority w:val="4"/>
    <w:rsid w:val="00FC5556"/>
    <w:rPr>
      <w:rFonts w:ascii="Calibri" w:eastAsiaTheme="majorEastAsia" w:hAnsi="Calibri" w:cs="Calibri"/>
      <w:b/>
      <w:bCs/>
      <w:iCs/>
      <w:color w:val="000000" w:themeColor="text1"/>
      <w:sz w:val="26"/>
      <w:szCs w:val="16"/>
    </w:rPr>
  </w:style>
  <w:style w:type="paragraph" w:customStyle="1" w:styleId="Analytik">
    <w:name w:val="Analytik"/>
    <w:basedOn w:val="Normal"/>
    <w:link w:val="AnalytikChar"/>
    <w:autoRedefine/>
    <w:uiPriority w:val="4"/>
    <w:qFormat/>
    <w:rsid w:val="00FC5556"/>
    <w:rPr>
      <w:b/>
      <w14:ligatures w14:val="standard"/>
    </w:rPr>
  </w:style>
  <w:style w:type="character" w:customStyle="1" w:styleId="AnalytikChar">
    <w:name w:val="Analytik Char"/>
    <w:basedOn w:val="DefaultParagraphFont"/>
    <w:link w:val="Analytik"/>
    <w:uiPriority w:val="4"/>
    <w:rsid w:val="00FC5556"/>
    <w:rPr>
      <w:rFonts w:ascii="Calibri" w:hAnsi="Calibri"/>
      <w:b/>
      <w14:ligatures w14:val="standard"/>
    </w:rPr>
  </w:style>
  <w:style w:type="paragraph" w:customStyle="1" w:styleId="footnotedescription">
    <w:name w:val="footnote description"/>
    <w:next w:val="Normal"/>
    <w:link w:val="footnotedescriptionChar"/>
    <w:hidden/>
    <w:rsid w:val="00FC5556"/>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C5556"/>
    <w:rPr>
      <w:rFonts w:ascii="Times New Roman" w:eastAsia="Times New Roman" w:hAnsi="Times New Roman" w:cs="Times New Roman"/>
      <w:color w:val="000000"/>
      <w:sz w:val="20"/>
    </w:rPr>
  </w:style>
  <w:style w:type="character" w:customStyle="1" w:styleId="footnotemark">
    <w:name w:val="footnote mark"/>
    <w:hidden/>
    <w:rsid w:val="00FC5556"/>
    <w:rPr>
      <w:rFonts w:ascii="Times New Roman" w:eastAsia="Times New Roman" w:hAnsi="Times New Roman" w:cs="Times New Roman"/>
      <w:color w:val="000000"/>
      <w:sz w:val="20"/>
      <w:vertAlign w:val="superscript"/>
    </w:rPr>
  </w:style>
  <w:style w:type="paragraph" w:customStyle="1" w:styleId="cardbody0">
    <w:name w:val="cardbody"/>
    <w:basedOn w:val="Normal"/>
    <w:rsid w:val="00FC555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en/news-release/2021/09/16/2298189/28124/en/Global-Terminal-Tractor-Market-2021-to-2026-Advancements-in-Terminal-Tractors-Presents-Opportunitie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bcnews.go.com/US/tsa-faa-workers-strike-end-shutdown/story?id=60540070" TargetMode="External"/><Relationship Id="rId12" Type="http://schemas.openxmlformats.org/officeDocument/2006/relationships/hyperlink" Target="http://www.isn.ethz.ch/Digital-Library/Articles/Detail/?lng=en&amp;id=1761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lanetizen.com/news/2021/11/115186-fight-climate-change-support-public-transit" TargetMode="External"/><Relationship Id="rId11" Type="http://schemas.openxmlformats.org/officeDocument/2006/relationships/hyperlink" Target="https://www.lawfareblog.com/misreading-liberal-order-why-we-need-new-thinking-american-foreign-policy" TargetMode="External"/><Relationship Id="rId5" Type="http://schemas.openxmlformats.org/officeDocument/2006/relationships/webSettings" Target="webSettings.xml"/><Relationship Id="rId10" Type="http://schemas.openxmlformats.org/officeDocument/2006/relationships/hyperlink" Target="https://www.washingtonpost.com/business/2020/10/08/international-complaint-worker-protections/" TargetMode="External"/><Relationship Id="rId4" Type="http://schemas.openxmlformats.org/officeDocument/2006/relationships/settings" Target="settings.xml"/><Relationship Id="rId9" Type="http://schemas.openxmlformats.org/officeDocument/2006/relationships/hyperlink" Target="https://www.worldpoliticsreview.com/articles/28843/how-covid-19-could-increase-the-risk-of-wa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21</Pages>
  <Words>15440</Words>
  <Characters>88013</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5</cp:revision>
  <dcterms:created xsi:type="dcterms:W3CDTF">2021-12-04T16:39:00Z</dcterms:created>
  <dcterms:modified xsi:type="dcterms:W3CDTF">2021-12-04T17:47:00Z</dcterms:modified>
</cp:coreProperties>
</file>