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42AAF" w14:textId="37433C70" w:rsidR="0099333A" w:rsidRDefault="0099333A" w:rsidP="0099333A">
      <w:pPr>
        <w:pStyle w:val="Heading1"/>
      </w:pPr>
      <w:r>
        <w:t xml:space="preserve">1NC vs </w:t>
      </w:r>
      <w:r>
        <w:t>Wichita East KH</w:t>
      </w:r>
    </w:p>
    <w:p w14:paraId="29725AF9" w14:textId="4D4C91C3" w:rsidR="00025691" w:rsidRPr="00025691" w:rsidRDefault="00102ABD" w:rsidP="00025691">
      <w:r>
        <w:t>CW: non-descript suicide metaphor</w:t>
      </w:r>
    </w:p>
    <w:p w14:paraId="32903BB9" w14:textId="3964E568" w:rsidR="005A359B" w:rsidRPr="005A359B" w:rsidRDefault="0099333A" w:rsidP="00061CD8">
      <w:pPr>
        <w:pStyle w:val="Heading2"/>
      </w:pPr>
      <w:r>
        <w:lastRenderedPageBreak/>
        <w:t>OFF</w:t>
      </w:r>
    </w:p>
    <w:p w14:paraId="149061E0" w14:textId="675EA83F" w:rsidR="00121BBC" w:rsidRDefault="005A359B" w:rsidP="005A359B">
      <w:pPr>
        <w:pStyle w:val="Heading3"/>
      </w:pPr>
      <w:r>
        <w:lastRenderedPageBreak/>
        <w:t xml:space="preserve">1NC – OFF </w:t>
      </w:r>
    </w:p>
    <w:p w14:paraId="3569617D" w14:textId="3E8F4F60" w:rsidR="00061CD8" w:rsidRPr="00061CD8" w:rsidRDefault="00061CD8" w:rsidP="00061CD8">
      <w:pPr>
        <w:pStyle w:val="Heading4"/>
      </w:pPr>
      <w:r w:rsidRPr="00D807AC">
        <w:rPr>
          <w:rStyle w:val="Style13ptBold"/>
          <w:b/>
          <w:bCs w:val="0"/>
        </w:rPr>
        <w:t xml:space="preserve">FWK </w:t>
      </w:r>
      <w:proofErr w:type="gramStart"/>
      <w:r w:rsidRPr="00D807AC">
        <w:rPr>
          <w:rStyle w:val="Style13ptBold"/>
          <w:b/>
          <w:bCs w:val="0"/>
        </w:rPr>
        <w:t>-  the</w:t>
      </w:r>
      <w:proofErr w:type="gramEnd"/>
      <w:r w:rsidRPr="00D807AC">
        <w:rPr>
          <w:rStyle w:val="Style13ptBold"/>
          <w:b/>
          <w:bCs w:val="0"/>
        </w:rPr>
        <w:t xml:space="preserve"> 1AC is an object of research - They can weigh their impacts but we should be able to garner </w:t>
      </w:r>
      <w:proofErr w:type="spellStart"/>
      <w:r w:rsidRPr="00D807AC">
        <w:rPr>
          <w:rStyle w:val="Style13ptBold"/>
          <w:b/>
          <w:bCs w:val="0"/>
        </w:rPr>
        <w:t>dissads</w:t>
      </w:r>
      <w:proofErr w:type="spellEnd"/>
      <w:r w:rsidRPr="00D807AC">
        <w:rPr>
          <w:rStyle w:val="Style13ptBold"/>
          <w:b/>
          <w:bCs w:val="0"/>
        </w:rPr>
        <w:t xml:space="preserve"> and alt competition by testing their justifications because those are the reasons they staked out to vote </w:t>
      </w:r>
      <w:proofErr w:type="spellStart"/>
      <w:r w:rsidRPr="00D807AC">
        <w:rPr>
          <w:rStyle w:val="Style13ptBold"/>
          <w:b/>
          <w:bCs w:val="0"/>
        </w:rPr>
        <w:t>aff</w:t>
      </w:r>
      <w:proofErr w:type="spellEnd"/>
      <w:r w:rsidRPr="00D807AC">
        <w:rPr>
          <w:rStyle w:val="Style13ptBold"/>
          <w:b/>
          <w:bCs w:val="0"/>
        </w:rPr>
        <w:t>.</w:t>
      </w:r>
    </w:p>
    <w:p w14:paraId="07B882FD" w14:textId="51A8AA07" w:rsidR="005A359B" w:rsidRPr="00A56EC9" w:rsidRDefault="005A359B" w:rsidP="005A359B">
      <w:pPr>
        <w:pStyle w:val="Heading4"/>
      </w:pPr>
      <w:r>
        <w:t xml:space="preserve">Revisionism scholarship around China is </w:t>
      </w:r>
      <w:r w:rsidR="00C06182">
        <w:t xml:space="preserve">rooted in the construction of fears to sustain of </w:t>
      </w:r>
      <w:proofErr w:type="gramStart"/>
      <w:r w:rsidR="00C06182">
        <w:t xml:space="preserve">the </w:t>
      </w:r>
      <w:r>
        <w:t xml:space="preserve"> non</w:t>
      </w:r>
      <w:proofErr w:type="gramEnd"/>
      <w:r>
        <w:t xml:space="preserve">-Western world to validate liberal order’s faux progressive nature </w:t>
      </w:r>
      <w:r w:rsidR="00010E7D">
        <w:t xml:space="preserve">in favor capitalism </w:t>
      </w:r>
      <w:r>
        <w:t xml:space="preserve">– makes great power wars </w:t>
      </w:r>
      <w:r w:rsidRPr="00527919">
        <w:rPr>
          <w:u w:val="single"/>
        </w:rPr>
        <w:t>inevitable</w:t>
      </w:r>
      <w:r>
        <w:t>.</w:t>
      </w:r>
    </w:p>
    <w:p w14:paraId="4C85DE6E" w14:textId="77777777" w:rsidR="005A359B" w:rsidRDefault="005A359B" w:rsidP="005A359B">
      <w:r w:rsidRPr="00B96F07">
        <w:rPr>
          <w:rStyle w:val="Style13ptBold"/>
        </w:rPr>
        <w:t xml:space="preserve">Turner and </w:t>
      </w:r>
      <w:proofErr w:type="spellStart"/>
      <w:r w:rsidRPr="00B96F07">
        <w:rPr>
          <w:rStyle w:val="Style13ptBold"/>
        </w:rPr>
        <w:t>Nymalm</w:t>
      </w:r>
      <w:proofErr w:type="spellEnd"/>
      <w:r w:rsidRPr="00B96F07">
        <w:rPr>
          <w:rStyle w:val="Style13ptBold"/>
        </w:rPr>
        <w:t xml:space="preserve"> </w:t>
      </w:r>
      <w:r>
        <w:rPr>
          <w:rStyle w:val="Style13ptBold"/>
        </w:rPr>
        <w:t>‘</w:t>
      </w:r>
      <w:r w:rsidRPr="00B96F07">
        <w:rPr>
          <w:rStyle w:val="Style13ptBold"/>
        </w:rPr>
        <w:t>18</w:t>
      </w:r>
    </w:p>
    <w:p w14:paraId="46B2F67B" w14:textId="77777777" w:rsidR="005A359B" w:rsidRPr="007B6908" w:rsidRDefault="005A359B" w:rsidP="005A359B">
      <w:pPr>
        <w:rPr>
          <w:sz w:val="16"/>
          <w:szCs w:val="16"/>
        </w:rPr>
      </w:pPr>
      <w:r w:rsidRPr="007B6908">
        <w:rPr>
          <w:sz w:val="16"/>
          <w:szCs w:val="16"/>
        </w:rPr>
        <w:t xml:space="preserve">(Oliver, Lecturer in International Relations at the University of Edinburgh, Associate Editor of the British Journal of </w:t>
      </w:r>
      <w:proofErr w:type="gramStart"/>
      <w:r w:rsidRPr="007B6908">
        <w:rPr>
          <w:sz w:val="16"/>
          <w:szCs w:val="16"/>
        </w:rPr>
        <w:t>Politics</w:t>
      </w:r>
      <w:proofErr w:type="gramEnd"/>
      <w:r w:rsidRPr="007B6908">
        <w:rPr>
          <w:sz w:val="16"/>
          <w:szCs w:val="16"/>
        </w:rPr>
        <w:t xml:space="preserve"> and International Relations. He has acted as convenor and co-convenor of BISA's US Foreign Policy working </w:t>
      </w:r>
      <w:proofErr w:type="gramStart"/>
      <w:r w:rsidRPr="007B6908">
        <w:rPr>
          <w:sz w:val="16"/>
          <w:szCs w:val="16"/>
        </w:rPr>
        <w:t>group, and</w:t>
      </w:r>
      <w:proofErr w:type="gramEnd"/>
      <w:r w:rsidRPr="007B6908">
        <w:rPr>
          <w:sz w:val="16"/>
          <w:szCs w:val="16"/>
        </w:rPr>
        <w:t xml:space="preserve"> is a former visiting research fellow at the Swedish Institute of International Affairs. N. </w:t>
      </w:r>
      <w:proofErr w:type="spellStart"/>
      <w:r w:rsidRPr="007B6908">
        <w:rPr>
          <w:sz w:val="16"/>
          <w:szCs w:val="16"/>
        </w:rPr>
        <w:t>Nymalm</w:t>
      </w:r>
      <w:proofErr w:type="spellEnd"/>
      <w:r w:rsidRPr="007B6908">
        <w:rPr>
          <w:sz w:val="16"/>
          <w:szCs w:val="16"/>
        </w:rPr>
        <w:t xml:space="preserve">, Associate Senior Lecturer/Assistant Professor in War Studies @ the Swedish </w:t>
      </w:r>
      <w:proofErr w:type="spellStart"/>
      <w:r w:rsidRPr="007B6908">
        <w:rPr>
          <w:sz w:val="16"/>
          <w:szCs w:val="16"/>
        </w:rPr>
        <w:t>Defence</w:t>
      </w:r>
      <w:proofErr w:type="spellEnd"/>
      <w:r w:rsidRPr="007B6908">
        <w:rPr>
          <w:sz w:val="16"/>
          <w:szCs w:val="16"/>
        </w:rPr>
        <w:t xml:space="preserve"> University, she was a postdoctoral research fellow at the Swedish Institute of International Affairs. “Morality and progress: IR narratives on international revisionism and the status quo,” Cambridge Review of International Affairs, 32:4, pp.407-428.)</w:t>
      </w:r>
    </w:p>
    <w:p w14:paraId="3C14DEEA" w14:textId="1C45302C" w:rsidR="005A359B" w:rsidRDefault="005A359B" w:rsidP="005A359B">
      <w:pPr>
        <w:rPr>
          <w:sz w:val="12"/>
        </w:rPr>
      </w:pPr>
      <w:r w:rsidRPr="00AC784D">
        <w:rPr>
          <w:rStyle w:val="StyleUnderline"/>
        </w:rPr>
        <w:t xml:space="preserve">A third wave of revisionist/status quo literature came with </w:t>
      </w:r>
      <w:r w:rsidRPr="00551B73">
        <w:rPr>
          <w:rStyle w:val="StyleUnderline"/>
          <w:highlight w:val="green"/>
        </w:rPr>
        <w:t>post-Cold-War debates over the US-led world order</w:t>
      </w:r>
      <w:r w:rsidRPr="00AC784D">
        <w:rPr>
          <w:rStyle w:val="StyleUnderline"/>
        </w:rPr>
        <w:t xml:space="preserve"> and emergence of ‘rising </w:t>
      </w:r>
      <w:proofErr w:type="gramStart"/>
      <w:r w:rsidRPr="00AC784D">
        <w:rPr>
          <w:rStyle w:val="StyleUnderline"/>
        </w:rPr>
        <w:t>powers’</w:t>
      </w:r>
      <w:proofErr w:type="gramEnd"/>
      <w:r w:rsidRPr="00FD3E99">
        <w:rPr>
          <w:sz w:val="12"/>
        </w:rPr>
        <w:t xml:space="preserve">. Authors in this wave </w:t>
      </w:r>
      <w:r w:rsidRPr="00551B73">
        <w:rPr>
          <w:rStyle w:val="StyleUnderline"/>
          <w:highlight w:val="green"/>
        </w:rPr>
        <w:t xml:space="preserve">utilize </w:t>
      </w:r>
      <w:r w:rsidRPr="00AC784D">
        <w:rPr>
          <w:rStyle w:val="StyleUnderline"/>
        </w:rPr>
        <w:t xml:space="preserve">the logic of the </w:t>
      </w:r>
      <w:r w:rsidRPr="00551B73">
        <w:rPr>
          <w:rStyle w:val="Emphasis"/>
          <w:highlight w:val="green"/>
        </w:rPr>
        <w:t>PTT</w:t>
      </w:r>
      <w:r w:rsidRPr="00551B73">
        <w:rPr>
          <w:rStyle w:val="StyleUnderline"/>
          <w:highlight w:val="green"/>
        </w:rPr>
        <w:t xml:space="preserve"> to interrogate the</w:t>
      </w:r>
      <w:r w:rsidRPr="00FD3E99">
        <w:rPr>
          <w:sz w:val="12"/>
        </w:rPr>
        <w:t xml:space="preserve"> contemporary ‘</w:t>
      </w:r>
      <w:r w:rsidRPr="00551B73">
        <w:rPr>
          <w:rStyle w:val="Emphasis"/>
          <w:highlight w:val="green"/>
        </w:rPr>
        <w:t>rise’ of China</w:t>
      </w:r>
      <w:r w:rsidRPr="00FD3E99">
        <w:rPr>
          <w:sz w:val="12"/>
        </w:rPr>
        <w:t xml:space="preserve"> in particular (see for example Lim 2015; Goldstein 2007). As Lemke (1997, 32) explains, threats to the post-war ‘Long Peace’ have now seemingly emerged, notably from ‘Chinese growth unaccompanied by a change in attitude toward the status quo’. To assuage these threats, ‘the United States and other leading satisfied Great Powers should continue patient cooperation with [China, and others such as Russia] … to encourage democratization and liberalization’. For Gerald Segal (1996, 108), ‘China is a powerful, unstable non-status quo power.’ </w:t>
      </w:r>
      <w:r w:rsidRPr="00AC784D">
        <w:rPr>
          <w:rStyle w:val="StyleUnderline"/>
        </w:rPr>
        <w:t>China is also now argued to be demonstrating ‘significant revisionist objectives’ in the</w:t>
      </w:r>
      <w:r w:rsidRPr="00AC784D">
        <w:rPr>
          <w:rStyle w:val="Emphasis"/>
        </w:rPr>
        <w:t xml:space="preserve"> S</w:t>
      </w:r>
      <w:r w:rsidRPr="00AC784D">
        <w:rPr>
          <w:rStyle w:val="StyleUnderline"/>
        </w:rPr>
        <w:t xml:space="preserve">outh </w:t>
      </w:r>
      <w:r w:rsidRPr="00AC784D">
        <w:rPr>
          <w:rStyle w:val="Emphasis"/>
        </w:rPr>
        <w:t>C</w:t>
      </w:r>
      <w:r w:rsidRPr="00AC784D">
        <w:rPr>
          <w:rStyle w:val="StyleUnderline"/>
        </w:rPr>
        <w:t xml:space="preserve">hina </w:t>
      </w:r>
      <w:r w:rsidRPr="00AC784D">
        <w:rPr>
          <w:rStyle w:val="Emphasis"/>
        </w:rPr>
        <w:t>S</w:t>
      </w:r>
      <w:r w:rsidRPr="00AC784D">
        <w:rPr>
          <w:rStyle w:val="StyleUnderline"/>
        </w:rPr>
        <w:t>ea</w:t>
      </w:r>
      <w:r w:rsidRPr="00FD3E99">
        <w:rPr>
          <w:sz w:val="12"/>
        </w:rPr>
        <w:t xml:space="preserve"> (Lim et al. 2017) </w:t>
      </w:r>
      <w:r w:rsidRPr="00AC784D">
        <w:rPr>
          <w:rStyle w:val="StyleUnderline"/>
        </w:rPr>
        <w:t xml:space="preserve">as well as by creating the </w:t>
      </w:r>
      <w:r w:rsidRPr="00AC784D">
        <w:rPr>
          <w:rStyle w:val="Emphasis"/>
        </w:rPr>
        <w:t>AIIB</w:t>
      </w:r>
      <w:r w:rsidRPr="00FD3E99">
        <w:rPr>
          <w:sz w:val="12"/>
        </w:rPr>
        <w:t xml:space="preserve"> (Wilson 2017, 150). Graham Allison writes that ‘war between the U.S. and China is more likely than recognized at the moment’, as his</w:t>
      </w:r>
      <w:r w:rsidRPr="00AC784D">
        <w:rPr>
          <w:rStyle w:val="StyleUnderline"/>
        </w:rPr>
        <w:t xml:space="preserve"> interpretation of the historical record stipulates that, in the majority of cases ‘in which a rising power has confronted a ruling power, the result has been bloodshed’ </w:t>
      </w:r>
      <w:r w:rsidRPr="00FD3E99">
        <w:rPr>
          <w:sz w:val="12"/>
        </w:rPr>
        <w:t xml:space="preserve">(Allison 2015).5 Beyond the PTT, a significant sub-literature explores whether rising powers in general, and especially a rapidly rising China, represent revisionist or status quo powers (see for example Ding 2010; Feng 2009; Kastner and Saunders 2012). We return to the role of these narratives in the policy realm in the next sub-section on public narratives. </w:t>
      </w:r>
      <w:r w:rsidRPr="00551B73">
        <w:rPr>
          <w:rStyle w:val="Emphasis"/>
          <w:highlight w:val="green"/>
        </w:rPr>
        <w:t>Third-wave IR debates</w:t>
      </w:r>
      <w:r w:rsidRPr="00551B73">
        <w:rPr>
          <w:rStyle w:val="StyleUnderline"/>
          <w:highlight w:val="green"/>
        </w:rPr>
        <w:t xml:space="preserve"> around rising powers</w:t>
      </w:r>
      <w:r w:rsidRPr="00FD3E99">
        <w:rPr>
          <w:sz w:val="12"/>
        </w:rPr>
        <w:t xml:space="preserve">, then, </w:t>
      </w:r>
      <w:r w:rsidRPr="00AC784D">
        <w:rPr>
          <w:rStyle w:val="StyleUnderline"/>
        </w:rPr>
        <w:t xml:space="preserve">quietly </w:t>
      </w:r>
      <w:r w:rsidRPr="00551B73">
        <w:rPr>
          <w:rStyle w:val="Emphasis"/>
          <w:highlight w:val="green"/>
        </w:rPr>
        <w:t xml:space="preserve">sustain </w:t>
      </w:r>
      <w:r w:rsidRPr="00551B73">
        <w:rPr>
          <w:rStyle w:val="StyleUnderline"/>
          <w:highlight w:val="green"/>
        </w:rPr>
        <w:t>the logics of the</w:t>
      </w:r>
      <w:r w:rsidRPr="00AC784D">
        <w:rPr>
          <w:rStyle w:val="Emphasis"/>
        </w:rPr>
        <w:t xml:space="preserve"> </w:t>
      </w:r>
      <w:r w:rsidRPr="00551B73">
        <w:rPr>
          <w:rStyle w:val="Emphasis"/>
          <w:highlight w:val="green"/>
        </w:rPr>
        <w:t>ordering narratives of</w:t>
      </w:r>
      <w:r w:rsidRPr="00AC784D">
        <w:rPr>
          <w:rStyle w:val="StyleUnderline"/>
        </w:rPr>
        <w:t xml:space="preserve"> morality and </w:t>
      </w:r>
      <w:r w:rsidRPr="00551B73">
        <w:rPr>
          <w:rStyle w:val="Emphasis"/>
          <w:highlight w:val="green"/>
        </w:rPr>
        <w:t>civilizational progress</w:t>
      </w:r>
      <w:r w:rsidRPr="00AC784D">
        <w:rPr>
          <w:rStyle w:val="StyleUnderline"/>
        </w:rPr>
        <w:t xml:space="preserve"> central to the first and second waves, </w:t>
      </w:r>
      <w:r w:rsidRPr="00551B73">
        <w:rPr>
          <w:rStyle w:val="StyleUnderline"/>
          <w:highlight w:val="green"/>
        </w:rPr>
        <w:t>perpetuating</w:t>
      </w:r>
      <w:r w:rsidRPr="00AC784D">
        <w:rPr>
          <w:rStyle w:val="StyleUnderline"/>
        </w:rPr>
        <w:t xml:space="preserve"> largely </w:t>
      </w:r>
      <w:r w:rsidRPr="00551B73">
        <w:rPr>
          <w:rStyle w:val="StyleUnderline"/>
          <w:highlight w:val="green"/>
        </w:rPr>
        <w:t>unquestioned</w:t>
      </w:r>
      <w:r w:rsidRPr="00AC784D">
        <w:rPr>
          <w:rStyle w:val="StyleUnderline"/>
        </w:rPr>
        <w:t xml:space="preserve"> </w:t>
      </w:r>
      <w:r w:rsidRPr="00551B73">
        <w:rPr>
          <w:rStyle w:val="StyleUnderline"/>
          <w:highlight w:val="green"/>
        </w:rPr>
        <w:t>understandings</w:t>
      </w:r>
      <w:r w:rsidRPr="00AC784D">
        <w:rPr>
          <w:rStyle w:val="StyleUnderline"/>
        </w:rPr>
        <w:t xml:space="preserve"> </w:t>
      </w:r>
      <w:r w:rsidRPr="00551B73">
        <w:rPr>
          <w:rStyle w:val="StyleUnderline"/>
          <w:highlight w:val="green"/>
        </w:rPr>
        <w:t>that</w:t>
      </w:r>
      <w:r w:rsidRPr="00AC784D">
        <w:rPr>
          <w:rStyle w:val="StyleUnderline"/>
        </w:rPr>
        <w:t xml:space="preserve"> international </w:t>
      </w:r>
      <w:r w:rsidRPr="00551B73">
        <w:rPr>
          <w:rStyle w:val="Emphasis"/>
          <w:highlight w:val="green"/>
        </w:rPr>
        <w:t>revisionism</w:t>
      </w:r>
      <w:r w:rsidRPr="00551B73">
        <w:rPr>
          <w:rStyle w:val="StyleUnderline"/>
          <w:highlight w:val="green"/>
        </w:rPr>
        <w:t xml:space="preserve"> must </w:t>
      </w:r>
      <w:r w:rsidRPr="00551B73">
        <w:rPr>
          <w:rStyle w:val="Emphasis"/>
          <w:highlight w:val="green"/>
        </w:rPr>
        <w:t>inevitably</w:t>
      </w:r>
      <w:r w:rsidRPr="00AC784D">
        <w:rPr>
          <w:rStyle w:val="StyleUnderline"/>
        </w:rPr>
        <w:t xml:space="preserve"> </w:t>
      </w:r>
      <w:r w:rsidRPr="00551B73">
        <w:rPr>
          <w:rStyle w:val="StyleUnderline"/>
          <w:highlight w:val="green"/>
        </w:rPr>
        <w:t xml:space="preserve">emanate from </w:t>
      </w:r>
      <w:r w:rsidRPr="00551B73">
        <w:rPr>
          <w:rStyle w:val="Emphasis"/>
          <w:highlight w:val="green"/>
        </w:rPr>
        <w:t>beyond the Western</w:t>
      </w:r>
      <w:r w:rsidRPr="00551B73">
        <w:rPr>
          <w:rStyle w:val="StyleUnderline"/>
          <w:highlight w:val="green"/>
        </w:rPr>
        <w:t xml:space="preserve"> </w:t>
      </w:r>
      <w:r w:rsidRPr="00551B73">
        <w:rPr>
          <w:rStyle w:val="Emphasis"/>
          <w:highlight w:val="green"/>
        </w:rPr>
        <w:t>core</w:t>
      </w:r>
      <w:r w:rsidRPr="00AC784D">
        <w:rPr>
          <w:rStyle w:val="StyleUnderline"/>
        </w:rPr>
        <w:t xml:space="preserve"> of international order</w:t>
      </w:r>
      <w:r w:rsidRPr="00FD3E99">
        <w:rPr>
          <w:sz w:val="12"/>
        </w:rPr>
        <w:t xml:space="preserve">. To begin with, </w:t>
      </w:r>
      <w:r w:rsidRPr="00551B73">
        <w:rPr>
          <w:rStyle w:val="Emphasis"/>
          <w:highlight w:val="green"/>
        </w:rPr>
        <w:t>the term ‘rising power’ is not neutral</w:t>
      </w:r>
      <w:r w:rsidRPr="00AC784D">
        <w:rPr>
          <w:rStyle w:val="StyleUnderline"/>
        </w:rPr>
        <w:t xml:space="preserve">, </w:t>
      </w:r>
      <w:r w:rsidRPr="00551B73">
        <w:rPr>
          <w:rStyle w:val="StyleUnderline"/>
          <w:highlight w:val="green"/>
        </w:rPr>
        <w:t>bringing</w:t>
      </w:r>
      <w:r w:rsidRPr="00AC784D">
        <w:rPr>
          <w:rStyle w:val="StyleUnderline"/>
        </w:rPr>
        <w:t xml:space="preserve"> powerful </w:t>
      </w:r>
      <w:r w:rsidRPr="00551B73">
        <w:rPr>
          <w:rStyle w:val="StyleUnderline"/>
          <w:highlight w:val="green"/>
        </w:rPr>
        <w:t xml:space="preserve">connotations of instability </w:t>
      </w:r>
      <w:r w:rsidRPr="00AC784D">
        <w:rPr>
          <w:rStyle w:val="StyleUnderline"/>
        </w:rPr>
        <w:t>and danger absent in such alternatives as ‘modernizing’ or ‘developing’</w:t>
      </w:r>
      <w:r w:rsidRPr="00FD3E99">
        <w:rPr>
          <w:sz w:val="12"/>
        </w:rPr>
        <w:t>. Crucially, the term ‘</w:t>
      </w:r>
      <w:r w:rsidRPr="00AC784D">
        <w:rPr>
          <w:rStyle w:val="StyleUnderline"/>
        </w:rPr>
        <w:t xml:space="preserve">rising’, like ‘revisionist’, powers has most typically been </w:t>
      </w:r>
      <w:r w:rsidRPr="00551B73">
        <w:rPr>
          <w:rStyle w:val="StyleUnderline"/>
          <w:highlight w:val="green"/>
        </w:rPr>
        <w:t>used to refer only to non-Western states</w:t>
      </w:r>
      <w:r w:rsidRPr="00AC784D">
        <w:rPr>
          <w:rStyle w:val="StyleUnderline"/>
        </w:rPr>
        <w:t xml:space="preserve"> (</w:t>
      </w:r>
      <w:r w:rsidRPr="00FD3E99">
        <w:rPr>
          <w:sz w:val="12"/>
        </w:rPr>
        <w:t xml:space="preserve">see Turner 2014, 152–154). As noted earlier, </w:t>
      </w:r>
      <w:r w:rsidRPr="00AC784D">
        <w:rPr>
          <w:rStyle w:val="Emphasis"/>
        </w:rPr>
        <w:t>the EU is rarely labelled ‘revisionist’ despite revisionism forming part of its self-identity</w:t>
      </w:r>
      <w:r w:rsidRPr="00FD3E99">
        <w:rPr>
          <w:sz w:val="12"/>
        </w:rPr>
        <w:t xml:space="preserve">. </w:t>
      </w:r>
      <w:r w:rsidRPr="00AC784D">
        <w:rPr>
          <w:rStyle w:val="StyleUnderline"/>
        </w:rPr>
        <w:t>Explorations of the US as revisionist are also relatively absent</w:t>
      </w:r>
      <w:r w:rsidRPr="00FD3E99">
        <w:rPr>
          <w:sz w:val="12"/>
        </w:rPr>
        <w:t xml:space="preserve">, though counter-narratives exist, as examined shortly. </w:t>
      </w:r>
      <w:r w:rsidRPr="00AC784D">
        <w:rPr>
          <w:rStyle w:val="StyleUnderline"/>
        </w:rPr>
        <w:t xml:space="preserve">The </w:t>
      </w:r>
      <w:r w:rsidRPr="00551B73">
        <w:rPr>
          <w:rStyle w:val="Emphasis"/>
          <w:highlight w:val="green"/>
        </w:rPr>
        <w:t>selective formations</w:t>
      </w:r>
      <w:r w:rsidRPr="00AC784D">
        <w:rPr>
          <w:rStyle w:val="StyleUnderline"/>
        </w:rPr>
        <w:t xml:space="preserve"> and constraining boundaries </w:t>
      </w:r>
      <w:r w:rsidRPr="00551B73">
        <w:rPr>
          <w:rStyle w:val="StyleUnderline"/>
          <w:highlight w:val="green"/>
        </w:rPr>
        <w:t>of</w:t>
      </w:r>
      <w:r w:rsidRPr="00AC784D">
        <w:rPr>
          <w:rStyle w:val="StyleUnderline"/>
        </w:rPr>
        <w:t xml:space="preserve"> mainstream conceptual </w:t>
      </w:r>
      <w:r w:rsidRPr="00551B73">
        <w:rPr>
          <w:rStyle w:val="Emphasis"/>
          <w:highlight w:val="green"/>
        </w:rPr>
        <w:t>IR narratives</w:t>
      </w:r>
      <w:r w:rsidRPr="00551B73">
        <w:rPr>
          <w:rStyle w:val="StyleUnderline"/>
          <w:highlight w:val="green"/>
        </w:rPr>
        <w:t xml:space="preserve"> prevent the inclusion of the US and EU</w:t>
      </w:r>
      <w:r w:rsidRPr="00AC784D">
        <w:rPr>
          <w:rStyle w:val="StyleUnderline"/>
        </w:rPr>
        <w:t xml:space="preserve"> </w:t>
      </w:r>
      <w:r w:rsidRPr="00551B73">
        <w:rPr>
          <w:rStyle w:val="StyleUnderline"/>
          <w:highlight w:val="green"/>
        </w:rPr>
        <w:t>because</w:t>
      </w:r>
      <w:r w:rsidRPr="00AC784D">
        <w:rPr>
          <w:rStyle w:val="StyleUnderline"/>
        </w:rPr>
        <w:t xml:space="preserve"> </w:t>
      </w:r>
      <w:r w:rsidRPr="00551B73">
        <w:rPr>
          <w:rStyle w:val="StyleUnderline"/>
          <w:highlight w:val="green"/>
        </w:rPr>
        <w:t>the term does not</w:t>
      </w:r>
      <w:r w:rsidRPr="00AC784D">
        <w:rPr>
          <w:rStyle w:val="StyleUnderline"/>
        </w:rPr>
        <w:t xml:space="preserve"> logically </w:t>
      </w:r>
      <w:r w:rsidRPr="00551B73">
        <w:rPr>
          <w:rStyle w:val="StyleUnderline"/>
          <w:highlight w:val="green"/>
        </w:rPr>
        <w:t>fit</w:t>
      </w:r>
      <w:r w:rsidRPr="00AC784D">
        <w:rPr>
          <w:rStyle w:val="StyleUnderline"/>
        </w:rPr>
        <w:t xml:space="preserve"> </w:t>
      </w:r>
      <w:r w:rsidRPr="00551B73">
        <w:rPr>
          <w:rStyle w:val="StyleUnderline"/>
          <w:highlight w:val="green"/>
        </w:rPr>
        <w:t>the</w:t>
      </w:r>
      <w:r w:rsidRPr="00AC784D">
        <w:rPr>
          <w:rStyle w:val="StyleUnderline"/>
        </w:rPr>
        <w:t xml:space="preserve"> known character or </w:t>
      </w:r>
      <w:r w:rsidRPr="00551B73">
        <w:rPr>
          <w:rStyle w:val="Emphasis"/>
          <w:highlight w:val="green"/>
        </w:rPr>
        <w:t>plot</w:t>
      </w:r>
      <w:r w:rsidRPr="00AC784D">
        <w:rPr>
          <w:rStyle w:val="StyleUnderline"/>
        </w:rPr>
        <w:t>line</w:t>
      </w:r>
      <w:r w:rsidRPr="00FD3E99">
        <w:rPr>
          <w:sz w:val="12"/>
        </w:rPr>
        <w:t xml:space="preserve">. The assumption here is not of an unproblematic separation between the ‘West’ and ‘non-West’, or of timeless challenges the latter poses to the former. </w:t>
      </w:r>
      <w:r w:rsidRPr="00A56EC9">
        <w:rPr>
          <w:rStyle w:val="StyleUnderline"/>
        </w:rPr>
        <w:t>Fears over a ‘</w:t>
      </w:r>
      <w:r w:rsidRPr="00A56EC9">
        <w:rPr>
          <w:rStyle w:val="Emphasis"/>
        </w:rPr>
        <w:t>rising’ India</w:t>
      </w:r>
      <w:r w:rsidRPr="00FD3E99">
        <w:rPr>
          <w:sz w:val="12"/>
        </w:rPr>
        <w:t xml:space="preserve">, for instance, </w:t>
      </w:r>
      <w:r w:rsidRPr="00A56EC9">
        <w:rPr>
          <w:rStyle w:val="Emphasis"/>
        </w:rPr>
        <w:t>rarely</w:t>
      </w:r>
      <w:r w:rsidRPr="00A56EC9">
        <w:rPr>
          <w:rStyle w:val="StyleUnderline"/>
        </w:rPr>
        <w:t xml:space="preserve"> </w:t>
      </w:r>
      <w:r w:rsidRPr="00A56EC9">
        <w:rPr>
          <w:rStyle w:val="Emphasis"/>
        </w:rPr>
        <w:t>enter</w:t>
      </w:r>
      <w:r w:rsidRPr="00A56EC9">
        <w:rPr>
          <w:rStyle w:val="StyleUnderline"/>
        </w:rPr>
        <w:t xml:space="preserve"> </w:t>
      </w:r>
      <w:r w:rsidRPr="00A56EC9">
        <w:rPr>
          <w:rStyle w:val="Emphasis"/>
        </w:rPr>
        <w:t>US security discourse</w:t>
      </w:r>
      <w:r w:rsidRPr="00A56EC9">
        <w:rPr>
          <w:rStyle w:val="StyleUnderline"/>
        </w:rPr>
        <w:t xml:space="preserve"> as do those of a ‘rising’ China, despite numerous material similarities and both typically being identified as residing beyond the West</w:t>
      </w:r>
      <w:r w:rsidRPr="00FD3E99">
        <w:rPr>
          <w:sz w:val="12"/>
        </w:rPr>
        <w:t xml:space="preserve">. Moreover, and as already shown, earlier waves of IR revisionism–status-quo debate interrogated the vulnerabilities of the Anglo-American/Western order to Imperial and Nazi Germany. </w:t>
      </w:r>
      <w:r w:rsidRPr="00A56EC9">
        <w:rPr>
          <w:rStyle w:val="StyleUnderline"/>
        </w:rPr>
        <w:t>That Germany is now routinely located within the West, alongside members of the ‘Anglo-American world’, demonstrates the fluidity of such imagined geographies</w:t>
      </w:r>
      <w:r w:rsidRPr="00FD3E99">
        <w:rPr>
          <w:sz w:val="12"/>
        </w:rPr>
        <w:t xml:space="preserve">. Indeed, </w:t>
      </w:r>
      <w:r w:rsidRPr="00A56EC9">
        <w:rPr>
          <w:rStyle w:val="StyleUnderline"/>
        </w:rPr>
        <w:t xml:space="preserve">India’s broad absence from US threat </w:t>
      </w:r>
      <w:r w:rsidRPr="00747A82">
        <w:rPr>
          <w:rStyle w:val="StyleUnderline"/>
        </w:rPr>
        <w:t xml:space="preserve">discourses is explained partly by its (re)construction as a </w:t>
      </w:r>
      <w:r w:rsidRPr="00747A82">
        <w:rPr>
          <w:rStyle w:val="Emphasis"/>
        </w:rPr>
        <w:t>pseudo-member of the Western</w:t>
      </w:r>
      <w:r w:rsidRPr="00747A82">
        <w:rPr>
          <w:rStyle w:val="StyleUnderline"/>
        </w:rPr>
        <w:t xml:space="preserve"> </w:t>
      </w:r>
      <w:r w:rsidRPr="00747A82">
        <w:rPr>
          <w:rStyle w:val="Emphasis"/>
        </w:rPr>
        <w:t>world</w:t>
      </w:r>
      <w:r w:rsidRPr="00747A82">
        <w:rPr>
          <w:sz w:val="12"/>
        </w:rPr>
        <w:t xml:space="preserve"> (Turner 2016). Similarly, while </w:t>
      </w:r>
      <w:r w:rsidRPr="00747A82">
        <w:rPr>
          <w:rStyle w:val="StyleUnderline"/>
        </w:rPr>
        <w:t xml:space="preserve">post-1945 </w:t>
      </w:r>
      <w:r w:rsidRPr="00747A82">
        <w:rPr>
          <w:rStyle w:val="Emphasis"/>
        </w:rPr>
        <w:t>Japan</w:t>
      </w:r>
      <w:r w:rsidRPr="00747A82">
        <w:rPr>
          <w:rStyle w:val="StyleUnderline"/>
        </w:rPr>
        <w:t xml:space="preserve"> quickly became seen as part of the Western Organization for Economic Cooperation and Development (OECD) world, by the 1970s and 19</w:t>
      </w:r>
      <w:r w:rsidRPr="00747A82">
        <w:rPr>
          <w:rStyle w:val="Emphasis"/>
        </w:rPr>
        <w:t>80s</w:t>
      </w:r>
      <w:r w:rsidRPr="00747A82">
        <w:rPr>
          <w:rStyle w:val="StyleUnderline"/>
        </w:rPr>
        <w:t xml:space="preserve"> it was ‘</w:t>
      </w:r>
      <w:proofErr w:type="spellStart"/>
      <w:r w:rsidRPr="00747A82">
        <w:rPr>
          <w:rStyle w:val="Emphasis"/>
        </w:rPr>
        <w:t>orientalized</w:t>
      </w:r>
      <w:proofErr w:type="spellEnd"/>
      <w:r w:rsidRPr="00747A82">
        <w:rPr>
          <w:rStyle w:val="Emphasis"/>
        </w:rPr>
        <w:t>’</w:t>
      </w:r>
      <w:r w:rsidRPr="00747A82">
        <w:rPr>
          <w:rStyle w:val="StyleUnderline"/>
        </w:rPr>
        <w:t xml:space="preserve"> because its economic growth generated concerns of a challenge to US economic hegemony</w:t>
      </w:r>
      <w:r w:rsidRPr="00747A82">
        <w:rPr>
          <w:sz w:val="12"/>
        </w:rPr>
        <w:t xml:space="preserve"> (</w:t>
      </w:r>
      <w:proofErr w:type="spellStart"/>
      <w:r w:rsidRPr="00747A82">
        <w:rPr>
          <w:sz w:val="12"/>
        </w:rPr>
        <w:t>Nymalm</w:t>
      </w:r>
      <w:proofErr w:type="spellEnd"/>
      <w:r w:rsidRPr="00747A82">
        <w:rPr>
          <w:sz w:val="12"/>
        </w:rPr>
        <w:t xml:space="preserve"> 2017). Today, </w:t>
      </w:r>
      <w:r w:rsidRPr="00747A82">
        <w:rPr>
          <w:rStyle w:val="StyleUnderline"/>
        </w:rPr>
        <w:t>it is those</w:t>
      </w:r>
      <w:r w:rsidRPr="00A56EC9">
        <w:rPr>
          <w:rStyle w:val="StyleUnderline"/>
        </w:rPr>
        <w:t xml:space="preserve"> actors commonly labelled ‘non-Western’, </w:t>
      </w:r>
      <w:proofErr w:type="gramStart"/>
      <w:r w:rsidRPr="00A56EC9">
        <w:rPr>
          <w:rStyle w:val="StyleUnderline"/>
        </w:rPr>
        <w:lastRenderedPageBreak/>
        <w:t>in particular China</w:t>
      </w:r>
      <w:proofErr w:type="gramEnd"/>
      <w:r w:rsidRPr="00A56EC9">
        <w:rPr>
          <w:rStyle w:val="StyleUnderline"/>
        </w:rPr>
        <w:t xml:space="preserve">, that have in many ways been seamlessly </w:t>
      </w:r>
      <w:proofErr w:type="spellStart"/>
      <w:r w:rsidRPr="00A56EC9">
        <w:rPr>
          <w:rStyle w:val="StyleUnderline"/>
        </w:rPr>
        <w:t>manoeuvred</w:t>
      </w:r>
      <w:proofErr w:type="spellEnd"/>
      <w:r w:rsidRPr="00A56EC9">
        <w:rPr>
          <w:rStyle w:val="StyleUnderline"/>
        </w:rPr>
        <w:t xml:space="preserve"> into spaces of IR debate once occupied by Wilhelmine and Nazi Germany. Members of ‘the West’ escape such interrogation, while </w:t>
      </w:r>
      <w:r w:rsidRPr="00551B73">
        <w:rPr>
          <w:rStyle w:val="Emphasis"/>
          <w:highlight w:val="green"/>
        </w:rPr>
        <w:t>China</w:t>
      </w:r>
      <w:r w:rsidRPr="00A56EC9">
        <w:rPr>
          <w:rStyle w:val="StyleUnderline"/>
        </w:rPr>
        <w:t xml:space="preserve">, like others before it, </w:t>
      </w:r>
      <w:r w:rsidRPr="00551B73">
        <w:rPr>
          <w:rStyle w:val="StyleUnderline"/>
          <w:highlight w:val="green"/>
        </w:rPr>
        <w:t>is</w:t>
      </w:r>
      <w:r w:rsidRPr="00A56EC9">
        <w:rPr>
          <w:rStyle w:val="StyleUnderline"/>
        </w:rPr>
        <w:t xml:space="preserve"> now </w:t>
      </w:r>
      <w:r w:rsidRPr="00551B73">
        <w:rPr>
          <w:rStyle w:val="StyleUnderline"/>
          <w:highlight w:val="green"/>
        </w:rPr>
        <w:t xml:space="preserve">ideationally tied to </w:t>
      </w:r>
      <w:r w:rsidRPr="00551B73">
        <w:rPr>
          <w:rStyle w:val="Emphasis"/>
          <w:highlight w:val="green"/>
        </w:rPr>
        <w:t>well-rehearsed discourses</w:t>
      </w:r>
      <w:r w:rsidRPr="00551B73">
        <w:rPr>
          <w:rStyle w:val="StyleUnderline"/>
          <w:highlight w:val="green"/>
        </w:rPr>
        <w:t xml:space="preserve"> of the enemy because its </w:t>
      </w:r>
      <w:r w:rsidRPr="00551B73">
        <w:rPr>
          <w:rStyle w:val="Emphasis"/>
          <w:highlight w:val="green"/>
        </w:rPr>
        <w:t>imagined Otherness</w:t>
      </w:r>
      <w:r w:rsidRPr="00551B73">
        <w:rPr>
          <w:rStyle w:val="StyleUnderline"/>
          <w:highlight w:val="green"/>
        </w:rPr>
        <w:t xml:space="preserve"> makes it seemingly logical to do so</w:t>
      </w:r>
      <w:r w:rsidRPr="00FD3E99">
        <w:rPr>
          <w:sz w:val="12"/>
        </w:rPr>
        <w:t xml:space="preserve"> (see Rousseau 2006). </w:t>
      </w:r>
      <w:r w:rsidRPr="00A56EC9">
        <w:rPr>
          <w:rStyle w:val="StyleUnderline"/>
        </w:rPr>
        <w:t>Mainstream</w:t>
      </w:r>
      <w:r w:rsidRPr="00FD3E99">
        <w:rPr>
          <w:sz w:val="12"/>
        </w:rPr>
        <w:t xml:space="preserve"> </w:t>
      </w:r>
      <w:r w:rsidRPr="00A56EC9">
        <w:rPr>
          <w:rStyle w:val="StyleUnderline"/>
        </w:rPr>
        <w:t xml:space="preserve">scholarly/conceptual </w:t>
      </w:r>
      <w:r w:rsidRPr="00551B73">
        <w:rPr>
          <w:rStyle w:val="StyleUnderline"/>
          <w:highlight w:val="green"/>
        </w:rPr>
        <w:t>narratives of a ‘rising’ China are</w:t>
      </w:r>
      <w:r w:rsidRPr="00A56EC9">
        <w:rPr>
          <w:rStyle w:val="StyleUnderline"/>
        </w:rPr>
        <w:t xml:space="preserve"> thus in important ways </w:t>
      </w:r>
      <w:r w:rsidRPr="00551B73">
        <w:rPr>
          <w:rStyle w:val="Emphasis"/>
          <w:highlight w:val="green"/>
        </w:rPr>
        <w:t>autobiographical narratives of Western authorship</w:t>
      </w:r>
      <w:r w:rsidRPr="00A56EC9">
        <w:rPr>
          <w:rStyle w:val="StyleUnderline"/>
        </w:rPr>
        <w:t xml:space="preserve">, </w:t>
      </w:r>
      <w:r w:rsidRPr="00551B73">
        <w:rPr>
          <w:rStyle w:val="StyleUnderline"/>
          <w:highlight w:val="green"/>
        </w:rPr>
        <w:t>with</w:t>
      </w:r>
      <w:r w:rsidRPr="00A56EC9">
        <w:rPr>
          <w:rStyle w:val="StyleUnderline"/>
        </w:rPr>
        <w:t xml:space="preserve"> their </w:t>
      </w:r>
      <w:r w:rsidRPr="00551B73">
        <w:rPr>
          <w:rStyle w:val="StyleUnderline"/>
          <w:highlight w:val="green"/>
        </w:rPr>
        <w:t xml:space="preserve">meanings </w:t>
      </w:r>
      <w:r w:rsidRPr="00551B73">
        <w:rPr>
          <w:rStyle w:val="Emphasis"/>
          <w:highlight w:val="green"/>
        </w:rPr>
        <w:t>contingent on the worldview</w:t>
      </w:r>
      <w:r w:rsidRPr="00A56EC9">
        <w:rPr>
          <w:rStyle w:val="StyleUnderline"/>
        </w:rPr>
        <w:t xml:space="preserve"> </w:t>
      </w:r>
      <w:r w:rsidRPr="00551B73">
        <w:rPr>
          <w:rStyle w:val="StyleUnderline"/>
          <w:highlight w:val="green"/>
        </w:rPr>
        <w:t xml:space="preserve">of </w:t>
      </w:r>
      <w:proofErr w:type="gramStart"/>
      <w:r w:rsidRPr="00551B73">
        <w:rPr>
          <w:rStyle w:val="StyleUnderline"/>
          <w:highlight w:val="green"/>
        </w:rPr>
        <w:t>a</w:t>
      </w:r>
      <w:r w:rsidRPr="00A56EC9">
        <w:rPr>
          <w:rStyle w:val="StyleUnderline"/>
        </w:rPr>
        <w:t xml:space="preserve"> particular, prevailing</w:t>
      </w:r>
      <w:proofErr w:type="gramEnd"/>
      <w:r w:rsidRPr="00A56EC9">
        <w:rPr>
          <w:rStyle w:val="StyleUnderline"/>
        </w:rPr>
        <w:t xml:space="preserve"> (</w:t>
      </w:r>
      <w:r w:rsidRPr="00551B73">
        <w:rPr>
          <w:rStyle w:val="Emphasis"/>
          <w:highlight w:val="green"/>
        </w:rPr>
        <w:t>Western) disciplinary tradition</w:t>
      </w:r>
      <w:r w:rsidRPr="00FD3E99">
        <w:rPr>
          <w:sz w:val="12"/>
        </w:rPr>
        <w:t xml:space="preserve">.6 </w:t>
      </w:r>
      <w:r w:rsidRPr="00A56EC9">
        <w:rPr>
          <w:rStyle w:val="StyleUnderline"/>
        </w:rPr>
        <w:t xml:space="preserve">The ‘cognitive map’ of </w:t>
      </w:r>
      <w:r w:rsidRPr="00551B73">
        <w:rPr>
          <w:rStyle w:val="StyleUnderline"/>
          <w:highlight w:val="green"/>
        </w:rPr>
        <w:t>this tradition locates</w:t>
      </w:r>
      <w:r w:rsidRPr="00A56EC9">
        <w:rPr>
          <w:rStyle w:val="StyleUnderline"/>
        </w:rPr>
        <w:t xml:space="preserve"> uncertainty and </w:t>
      </w:r>
      <w:r w:rsidRPr="00551B73">
        <w:rPr>
          <w:rStyle w:val="Emphasis"/>
          <w:highlight w:val="green"/>
        </w:rPr>
        <w:t>disorder</w:t>
      </w:r>
      <w:r w:rsidRPr="00A56EC9">
        <w:rPr>
          <w:rStyle w:val="StyleUnderline"/>
        </w:rPr>
        <w:t xml:space="preserve">, and an unravelling of </w:t>
      </w:r>
      <w:r w:rsidRPr="00A56EC9">
        <w:rPr>
          <w:rStyle w:val="Emphasis"/>
        </w:rPr>
        <w:t>gains</w:t>
      </w:r>
      <w:r w:rsidRPr="00A56EC9">
        <w:rPr>
          <w:rStyle w:val="StyleUnderline"/>
        </w:rPr>
        <w:t xml:space="preserve"> made by the so</w:t>
      </w:r>
      <w:r w:rsidRPr="00A56EC9">
        <w:rPr>
          <w:rStyle w:val="Emphasis"/>
        </w:rPr>
        <w:t>-called liberal world order</w:t>
      </w:r>
      <w:r w:rsidRPr="00A56EC9">
        <w:rPr>
          <w:rStyle w:val="StyleUnderline"/>
        </w:rPr>
        <w:t xml:space="preserve">, </w:t>
      </w:r>
      <w:r w:rsidRPr="00551B73">
        <w:rPr>
          <w:rStyle w:val="StyleUnderline"/>
          <w:highlight w:val="green"/>
        </w:rPr>
        <w:t>as</w:t>
      </w:r>
      <w:r w:rsidRPr="00A56EC9">
        <w:rPr>
          <w:rStyle w:val="StyleUnderline"/>
        </w:rPr>
        <w:t xml:space="preserve"> </w:t>
      </w:r>
      <w:r w:rsidRPr="00551B73">
        <w:rPr>
          <w:rStyle w:val="StyleUnderline"/>
          <w:highlight w:val="green"/>
        </w:rPr>
        <w:t>coming</w:t>
      </w:r>
      <w:r w:rsidRPr="00A56EC9">
        <w:rPr>
          <w:rStyle w:val="StyleUnderline"/>
        </w:rPr>
        <w:t xml:space="preserve"> not </w:t>
      </w:r>
      <w:r w:rsidRPr="00551B73">
        <w:rPr>
          <w:rStyle w:val="StyleUnderline"/>
          <w:highlight w:val="green"/>
        </w:rPr>
        <w:t>from</w:t>
      </w:r>
      <w:r w:rsidRPr="00A56EC9">
        <w:rPr>
          <w:rStyle w:val="StyleUnderline"/>
        </w:rPr>
        <w:t xml:space="preserve"> the central characters within it but from </w:t>
      </w:r>
      <w:r w:rsidRPr="00551B73">
        <w:rPr>
          <w:rStyle w:val="Emphasis"/>
          <w:highlight w:val="green"/>
        </w:rPr>
        <w:t>the global peripheries</w:t>
      </w:r>
      <w:r w:rsidRPr="00A56EC9">
        <w:rPr>
          <w:rStyle w:val="StyleUnderline"/>
        </w:rPr>
        <w:t>.</w:t>
      </w:r>
      <w:r w:rsidRPr="00FD3E99">
        <w:rPr>
          <w:sz w:val="12"/>
        </w:rPr>
        <w:t xml:space="preserve"> </w:t>
      </w:r>
      <w:r w:rsidRPr="00551B73">
        <w:rPr>
          <w:rStyle w:val="StyleUnderline"/>
          <w:highlight w:val="green"/>
        </w:rPr>
        <w:t xml:space="preserve">China has become </w:t>
      </w:r>
      <w:r w:rsidRPr="00551B73">
        <w:rPr>
          <w:rStyle w:val="Emphasis"/>
          <w:highlight w:val="green"/>
        </w:rPr>
        <w:t>locked</w:t>
      </w:r>
      <w:r w:rsidRPr="00551B73">
        <w:rPr>
          <w:rStyle w:val="StyleUnderline"/>
          <w:highlight w:val="green"/>
        </w:rPr>
        <w:t xml:space="preserve"> within narrativized understandings</w:t>
      </w:r>
      <w:r w:rsidRPr="00A56EC9">
        <w:rPr>
          <w:rStyle w:val="StyleUnderline"/>
        </w:rPr>
        <w:t xml:space="preserve"> </w:t>
      </w:r>
      <w:r w:rsidRPr="00551B73">
        <w:rPr>
          <w:rStyle w:val="StyleUnderline"/>
          <w:highlight w:val="green"/>
        </w:rPr>
        <w:t>of</w:t>
      </w:r>
      <w:r w:rsidRPr="00A56EC9">
        <w:rPr>
          <w:rStyle w:val="StyleUnderline"/>
        </w:rPr>
        <w:t xml:space="preserve"> what constitutes international </w:t>
      </w:r>
      <w:r w:rsidRPr="00551B73">
        <w:rPr>
          <w:rStyle w:val="StyleUnderline"/>
          <w:highlight w:val="green"/>
        </w:rPr>
        <w:t>order</w:t>
      </w:r>
      <w:r w:rsidRPr="00A56EC9">
        <w:rPr>
          <w:rStyle w:val="StyleUnderline"/>
        </w:rPr>
        <w:t xml:space="preserve">, on the one hand, </w:t>
      </w:r>
      <w:r w:rsidRPr="00551B73">
        <w:rPr>
          <w:rStyle w:val="StyleUnderline"/>
          <w:highlight w:val="green"/>
        </w:rPr>
        <w:t>and</w:t>
      </w:r>
      <w:r w:rsidRPr="00A56EC9">
        <w:rPr>
          <w:rStyle w:val="StyleUnderline"/>
        </w:rPr>
        <w:t xml:space="preserve"> disorder (or chaos/backwardness/</w:t>
      </w:r>
      <w:r w:rsidRPr="00551B73">
        <w:rPr>
          <w:rStyle w:val="Emphasis"/>
          <w:highlight w:val="green"/>
        </w:rPr>
        <w:t>barbarism</w:t>
      </w:r>
      <w:r w:rsidRPr="00A56EC9">
        <w:rPr>
          <w:rStyle w:val="StyleUnderline"/>
        </w:rPr>
        <w:t xml:space="preserve">), on the other, and not only within </w:t>
      </w:r>
      <w:r w:rsidRPr="00747A82">
        <w:rPr>
          <w:rStyle w:val="StyleUnderline"/>
        </w:rPr>
        <w:t>academic circles</w:t>
      </w:r>
      <w:r w:rsidRPr="00747A82">
        <w:rPr>
          <w:sz w:val="12"/>
        </w:rPr>
        <w:t xml:space="preserve">. For centuries </w:t>
      </w:r>
      <w:r w:rsidRPr="00747A82">
        <w:rPr>
          <w:rStyle w:val="StyleUnderline"/>
        </w:rPr>
        <w:t xml:space="preserve">within wider US politics and society, China has been represented as lacking the essential </w:t>
      </w:r>
      <w:r w:rsidRPr="00747A82">
        <w:rPr>
          <w:rStyle w:val="Emphasis"/>
        </w:rPr>
        <w:t>standards of civilization</w:t>
      </w:r>
      <w:r w:rsidRPr="00747A82">
        <w:rPr>
          <w:rStyle w:val="StyleUnderline"/>
        </w:rPr>
        <w:t xml:space="preserve"> and as a corresponding threat to US security and its enlightened, </w:t>
      </w:r>
      <w:r w:rsidRPr="00747A82">
        <w:rPr>
          <w:rStyle w:val="Emphasis"/>
        </w:rPr>
        <w:t>progressive values</w:t>
      </w:r>
      <w:r w:rsidRPr="00747A82">
        <w:rPr>
          <w:sz w:val="12"/>
        </w:rPr>
        <w:t xml:space="preserve"> (Turner 2013</w:t>
      </w:r>
      <w:r w:rsidRPr="00FD3E99">
        <w:rPr>
          <w:sz w:val="12"/>
        </w:rPr>
        <w:t xml:space="preserve">). </w:t>
      </w:r>
      <w:proofErr w:type="spellStart"/>
      <w:r w:rsidRPr="00FD3E99">
        <w:rPr>
          <w:sz w:val="12"/>
        </w:rPr>
        <w:t>Chengxin</w:t>
      </w:r>
      <w:proofErr w:type="spellEnd"/>
      <w:r w:rsidRPr="00FD3E99">
        <w:rPr>
          <w:sz w:val="12"/>
        </w:rPr>
        <w:t xml:space="preserve"> </w:t>
      </w:r>
      <w:r w:rsidRPr="00A56EC9">
        <w:rPr>
          <w:rStyle w:val="StyleUnderline"/>
        </w:rPr>
        <w:t xml:space="preserve">Pan points to self-reflecting Western narrations of the ‘China threat’ when he argues that </w:t>
      </w:r>
      <w:r w:rsidRPr="00747A82">
        <w:rPr>
          <w:rStyle w:val="Emphasis"/>
        </w:rPr>
        <w:t>the ‘threat’ derives</w:t>
      </w:r>
      <w:r w:rsidRPr="00747A82">
        <w:rPr>
          <w:rStyle w:val="StyleUnderline"/>
        </w:rPr>
        <w:t xml:space="preserve"> at least partly </w:t>
      </w:r>
      <w:r w:rsidRPr="00747A82">
        <w:rPr>
          <w:rStyle w:val="Emphasis"/>
        </w:rPr>
        <w:t xml:space="preserve">from the American self. </w:t>
      </w:r>
      <w:r w:rsidRPr="00747A82">
        <w:rPr>
          <w:sz w:val="12"/>
        </w:rPr>
        <w:t xml:space="preserve">‘Thus, </w:t>
      </w:r>
      <w:r w:rsidRPr="00747A82">
        <w:rPr>
          <w:rStyle w:val="StyleUnderline"/>
        </w:rPr>
        <w:t>to fully understand the U.S. “</w:t>
      </w:r>
      <w:r w:rsidRPr="005A359B">
        <w:rPr>
          <w:rStyle w:val="Emphasis"/>
          <w:highlight w:val="yellow"/>
        </w:rPr>
        <w:t>China threat” argument</w:t>
      </w:r>
      <w:r w:rsidRPr="00747A82">
        <w:rPr>
          <w:rStyle w:val="StyleUnderline"/>
        </w:rPr>
        <w:t xml:space="preserve">, it is essential to recognize its </w:t>
      </w:r>
      <w:r w:rsidRPr="005A359B">
        <w:rPr>
          <w:rStyle w:val="Emphasis"/>
          <w:highlight w:val="yellow"/>
        </w:rPr>
        <w:t>autobiographical nature’</w:t>
      </w:r>
      <w:r w:rsidRPr="00747A82">
        <w:rPr>
          <w:rStyle w:val="StyleUnderline"/>
        </w:rPr>
        <w:t xml:space="preserve"> </w:t>
      </w:r>
      <w:r w:rsidRPr="00747A82">
        <w:rPr>
          <w:sz w:val="12"/>
        </w:rPr>
        <w:t xml:space="preserve">(Pan 2004, 313). </w:t>
      </w:r>
      <w:r w:rsidRPr="00747A82">
        <w:rPr>
          <w:rStyle w:val="StyleUnderline"/>
        </w:rPr>
        <w:t>This</w:t>
      </w:r>
      <w:r w:rsidRPr="00FD3E99">
        <w:rPr>
          <w:rStyle w:val="StyleUnderline"/>
        </w:rPr>
        <w:t xml:space="preserve"> equally applies to </w:t>
      </w:r>
      <w:r w:rsidRPr="005A359B">
        <w:rPr>
          <w:rStyle w:val="Emphasis"/>
          <w:highlight w:val="yellow"/>
        </w:rPr>
        <w:t>expectations of China</w:t>
      </w:r>
      <w:r w:rsidRPr="005A359B">
        <w:rPr>
          <w:rStyle w:val="Emphasis"/>
        </w:rPr>
        <w:t xml:space="preserve"> </w:t>
      </w:r>
      <w:r w:rsidRPr="00FD3E99">
        <w:rPr>
          <w:rStyle w:val="StyleUnderline"/>
        </w:rPr>
        <w:t xml:space="preserve">developing according to the </w:t>
      </w:r>
      <w:r w:rsidRPr="005A359B">
        <w:rPr>
          <w:rStyle w:val="Emphasis"/>
          <w:highlight w:val="yellow"/>
        </w:rPr>
        <w:t>Western model of liberal democratic capitalism.</w:t>
      </w:r>
      <w:r w:rsidRPr="005A359B">
        <w:rPr>
          <w:rStyle w:val="Emphasis"/>
        </w:rPr>
        <w:t xml:space="preserve"> </w:t>
      </w:r>
      <w:r w:rsidRPr="00FD3E99">
        <w:rPr>
          <w:rStyle w:val="StyleUnderline"/>
        </w:rPr>
        <w:t>This kind of convergence thinking has been a recurrent theme in US China policy</w:t>
      </w:r>
      <w:r w:rsidRPr="00FD3E99">
        <w:rPr>
          <w:sz w:val="12"/>
        </w:rPr>
        <w:t xml:space="preserve"> (</w:t>
      </w:r>
      <w:proofErr w:type="spellStart"/>
      <w:r w:rsidRPr="00FD3E99">
        <w:rPr>
          <w:sz w:val="12"/>
        </w:rPr>
        <w:t>Nymalm</w:t>
      </w:r>
      <w:proofErr w:type="spellEnd"/>
      <w:r w:rsidRPr="00FD3E99">
        <w:rPr>
          <w:sz w:val="12"/>
        </w:rPr>
        <w:t xml:space="preserve"> 2013). As highlighted earlier, </w:t>
      </w:r>
      <w:r w:rsidRPr="00551B73">
        <w:rPr>
          <w:rStyle w:val="StyleUnderline"/>
          <w:highlight w:val="green"/>
        </w:rPr>
        <w:t xml:space="preserve">among those who </w:t>
      </w:r>
      <w:r w:rsidRPr="00551B73">
        <w:rPr>
          <w:rStyle w:val="Emphasis"/>
          <w:highlight w:val="green"/>
        </w:rPr>
        <w:t>directly interrogate</w:t>
      </w:r>
      <w:r w:rsidRPr="00FD3E99">
        <w:rPr>
          <w:rStyle w:val="StyleUnderline"/>
        </w:rPr>
        <w:t xml:space="preserve"> the question of </w:t>
      </w:r>
      <w:r w:rsidRPr="00551B73">
        <w:rPr>
          <w:rStyle w:val="StyleUnderline"/>
          <w:highlight w:val="green"/>
        </w:rPr>
        <w:t>whether ‘rising’ China exists as a revisionist or a status quo actor</w:t>
      </w:r>
      <w:r w:rsidRPr="00FD3E99">
        <w:rPr>
          <w:rStyle w:val="StyleUnderline"/>
        </w:rPr>
        <w:t xml:space="preserve">, most </w:t>
      </w:r>
      <w:r w:rsidRPr="00551B73">
        <w:rPr>
          <w:rStyle w:val="Emphasis"/>
          <w:highlight w:val="green"/>
        </w:rPr>
        <w:t>agree that it</w:t>
      </w:r>
      <w:r w:rsidRPr="00FD3E99">
        <w:rPr>
          <w:rStyle w:val="StyleUnderline"/>
        </w:rPr>
        <w:t xml:space="preserve"> more closely </w:t>
      </w:r>
      <w:r w:rsidRPr="00551B73">
        <w:rPr>
          <w:rStyle w:val="Emphasis"/>
          <w:highlight w:val="green"/>
        </w:rPr>
        <w:t>resembles the latter</w:t>
      </w:r>
      <w:r w:rsidRPr="00FD3E99">
        <w:rPr>
          <w:rStyle w:val="StyleUnderline"/>
        </w:rPr>
        <w:t>.</w:t>
      </w:r>
      <w:r w:rsidRPr="00FD3E99">
        <w:rPr>
          <w:sz w:val="12"/>
        </w:rPr>
        <w:t xml:space="preserve"> Despite this, </w:t>
      </w:r>
      <w:r w:rsidRPr="00FD3E99">
        <w:rPr>
          <w:rStyle w:val="StyleUnderline"/>
        </w:rPr>
        <w:t>it is China and other ‘rising powers’ that are routinely interrogated as potential sources of instability</w:t>
      </w:r>
      <w:r w:rsidRPr="00FD3E99">
        <w:rPr>
          <w:sz w:val="12"/>
        </w:rPr>
        <w:t xml:space="preserve">. This apparent contradiction is enabled by the power of </w:t>
      </w:r>
      <w:r w:rsidRPr="00747A82">
        <w:rPr>
          <w:rStyle w:val="Emphasis"/>
        </w:rPr>
        <w:t>narratives</w:t>
      </w:r>
      <w:r w:rsidRPr="00747A82">
        <w:rPr>
          <w:sz w:val="12"/>
        </w:rPr>
        <w:t xml:space="preserve"> to </w:t>
      </w:r>
      <w:r w:rsidRPr="00747A82">
        <w:rPr>
          <w:rStyle w:val="Emphasis"/>
        </w:rPr>
        <w:t>steer and select our knowledges of the world and its constituent actors</w:t>
      </w:r>
      <w:r w:rsidRPr="00747A82">
        <w:rPr>
          <w:rStyle w:val="StyleUnderline"/>
        </w:rPr>
        <w:t xml:space="preserve">. </w:t>
      </w:r>
      <w:r w:rsidRPr="00747A82">
        <w:rPr>
          <w:rStyle w:val="Emphasis"/>
        </w:rPr>
        <w:t>First</w:t>
      </w:r>
      <w:r w:rsidRPr="00747A82">
        <w:rPr>
          <w:rStyle w:val="StyleUnderline"/>
        </w:rPr>
        <w:t xml:space="preserve">- and </w:t>
      </w:r>
      <w:r w:rsidRPr="00747A82">
        <w:rPr>
          <w:rStyle w:val="Emphasis"/>
        </w:rPr>
        <w:t>second</w:t>
      </w:r>
      <w:r w:rsidRPr="00747A82">
        <w:rPr>
          <w:rStyle w:val="StyleUnderline"/>
        </w:rPr>
        <w:t>-</w:t>
      </w:r>
      <w:r w:rsidRPr="00747A82">
        <w:rPr>
          <w:rStyle w:val="Emphasis"/>
        </w:rPr>
        <w:t>wave</w:t>
      </w:r>
      <w:r w:rsidRPr="00747A82">
        <w:rPr>
          <w:rStyle w:val="StyleUnderline"/>
        </w:rPr>
        <w:t xml:space="preserve"> IR debates around international revisionism and the status quo cemented the </w:t>
      </w:r>
      <w:r w:rsidRPr="00747A82">
        <w:rPr>
          <w:rStyle w:val="Emphasis"/>
        </w:rPr>
        <w:t>disciplinary</w:t>
      </w:r>
      <w:r w:rsidRPr="00747A82">
        <w:rPr>
          <w:rStyle w:val="StyleUnderline"/>
        </w:rPr>
        <w:t xml:space="preserve"> (conceptual) </w:t>
      </w:r>
      <w:r w:rsidRPr="00747A82">
        <w:rPr>
          <w:rStyle w:val="Emphasis"/>
        </w:rPr>
        <w:t>narrative</w:t>
      </w:r>
      <w:r w:rsidRPr="00747A82">
        <w:rPr>
          <w:rStyle w:val="StyleUnderline"/>
        </w:rPr>
        <w:t xml:space="preserve"> of an imperial/unsatisfied non-Western threat to a stable Anglo-American/Western world order. Third-wave debates over China’s ‘rise’ align with, and reinforce, this story by retaining its authors as the central protagonists, most notably the US, before introducing China as the latest outsider to a functioning system, which it necessarily threatens to destabilize</w:t>
      </w:r>
      <w:r w:rsidRPr="00747A82">
        <w:rPr>
          <w:sz w:val="12"/>
        </w:rPr>
        <w:t xml:space="preserve">. </w:t>
      </w:r>
      <w:r w:rsidRPr="00747A82">
        <w:rPr>
          <w:rStyle w:val="StyleUnderline"/>
        </w:rPr>
        <w:t>The findings</w:t>
      </w:r>
      <w:r w:rsidRPr="00FD3E99">
        <w:rPr>
          <w:rStyle w:val="StyleUnderline"/>
        </w:rPr>
        <w:t xml:space="preserve"> of the recent sub-literature within these debates on the explicit question of China as a revisionist or a status quo actor have not disrupted the more ingrained, overarching ‘truth’ that China should remain the principal object of stud</w:t>
      </w:r>
      <w:r w:rsidRPr="00FD3E99">
        <w:rPr>
          <w:sz w:val="12"/>
        </w:rPr>
        <w:t>y.</w:t>
      </w:r>
    </w:p>
    <w:p w14:paraId="03A658E6" w14:textId="1AE4E12E" w:rsidR="00061CD8" w:rsidRDefault="00061CD8" w:rsidP="00061CD8">
      <w:pPr>
        <w:pStyle w:val="Heading4"/>
      </w:pPr>
      <w:r>
        <w:t xml:space="preserve">The alternative is to reject the </w:t>
      </w:r>
      <w:proofErr w:type="spellStart"/>
      <w:r>
        <w:t>aff</w:t>
      </w:r>
      <w:proofErr w:type="spellEnd"/>
      <w:r>
        <w:t xml:space="preserve"> in favor of a mass party building based on the scientific formulation of Maoist principles</w:t>
      </w:r>
    </w:p>
    <w:p w14:paraId="1FAD12D9" w14:textId="77777777" w:rsidR="00061CD8" w:rsidRDefault="00061CD8" w:rsidP="00061CD8">
      <w:pPr>
        <w:spacing w:line="240" w:lineRule="auto"/>
        <w:rPr>
          <w:rFonts w:asciiTheme="minorHAnsi" w:hAnsiTheme="minorHAnsi" w:cstheme="minorHAnsi"/>
        </w:rPr>
      </w:pPr>
      <w:r w:rsidRPr="00034497">
        <w:rPr>
          <w:rStyle w:val="Style13ptBold"/>
          <w:rFonts w:asciiTheme="minorHAnsi" w:hAnsiTheme="minorHAnsi" w:cstheme="minorHAnsi"/>
        </w:rPr>
        <w:t xml:space="preserve">Williams 18 </w:t>
      </w:r>
      <w:r w:rsidRPr="00034497">
        <w:rPr>
          <w:rFonts w:asciiTheme="minorHAnsi" w:hAnsiTheme="minorHAnsi" w:cstheme="minorHAnsi"/>
        </w:rPr>
        <w:t xml:space="preserve">[Carine, 7/30/18, “Why Black People Need Maoism in 2018”, </w:t>
      </w:r>
      <w:r w:rsidRPr="00034497">
        <w:rPr>
          <w:rFonts w:asciiTheme="minorHAnsi" w:hAnsiTheme="minorHAnsi" w:cstheme="minorHAnsi"/>
          <w:i/>
          <w:iCs/>
        </w:rPr>
        <w:t>The Hampton Institute</w:t>
      </w:r>
      <w:r w:rsidRPr="00034497">
        <w:rPr>
          <w:rFonts w:asciiTheme="minorHAnsi" w:hAnsiTheme="minorHAnsi" w:cstheme="minorHAnsi"/>
        </w:rPr>
        <w:t xml:space="preserve">, </w:t>
      </w:r>
      <w:hyperlink r:id="rId6" w:anchor=".XWwv7ZNKh0s" w:history="1">
        <w:r w:rsidRPr="00034497">
          <w:rPr>
            <w:rStyle w:val="Hyperlink"/>
            <w:rFonts w:asciiTheme="minorHAnsi" w:hAnsiTheme="minorHAnsi" w:cstheme="minorHAnsi"/>
          </w:rPr>
          <w:t>http://www.hamptoninstitution.org/why-black-people-need-maoism.html#.XWwv7ZNKh0s</w:t>
        </w:r>
      </w:hyperlink>
      <w:r w:rsidRPr="00034497">
        <w:rPr>
          <w:rFonts w:asciiTheme="minorHAnsi" w:hAnsiTheme="minorHAnsi" w:cstheme="minorHAnsi"/>
        </w:rPr>
        <w:t xml:space="preserve"> // </w:t>
      </w:r>
      <w:proofErr w:type="spellStart"/>
      <w:r w:rsidRPr="00034497">
        <w:rPr>
          <w:rFonts w:asciiTheme="minorHAnsi" w:hAnsiTheme="minorHAnsi" w:cstheme="minorHAnsi"/>
        </w:rPr>
        <w:t>KZaidi</w:t>
      </w:r>
      <w:proofErr w:type="spellEnd"/>
      <w:r w:rsidRPr="00034497">
        <w:rPr>
          <w:rFonts w:asciiTheme="minorHAnsi" w:hAnsiTheme="minorHAnsi" w:cstheme="minorHAnsi"/>
        </w:rPr>
        <w:t>]</w:t>
      </w:r>
    </w:p>
    <w:p w14:paraId="4DB8D783" w14:textId="77777777" w:rsidR="00061CD8" w:rsidRPr="005B7966" w:rsidRDefault="00061CD8" w:rsidP="00061CD8">
      <w:pPr>
        <w:rPr>
          <w:rFonts w:asciiTheme="minorHAnsi" w:hAnsiTheme="minorHAnsi" w:cstheme="minorHAnsi"/>
          <w:sz w:val="14"/>
        </w:rPr>
      </w:pPr>
      <w:r w:rsidRPr="008F204E">
        <w:rPr>
          <w:rFonts w:asciiTheme="minorHAnsi" w:hAnsiTheme="minorHAnsi" w:cstheme="minorHAnsi"/>
          <w:sz w:val="14"/>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D645A6">
        <w:rPr>
          <w:rStyle w:val="Emphasis"/>
          <w:rFonts w:asciiTheme="minorHAnsi" w:hAnsiTheme="minorHAnsi" w:cstheme="minorHAnsi"/>
          <w:highlight w:val="green"/>
        </w:rPr>
        <w:t>Maoism is a living</w:t>
      </w:r>
      <w:r w:rsidRPr="00034497">
        <w:rPr>
          <w:rStyle w:val="Emphasis"/>
          <w:rFonts w:asciiTheme="minorHAnsi" w:hAnsiTheme="minorHAnsi" w:cstheme="minorHAnsi"/>
        </w:rPr>
        <w:t xml:space="preserve">, breathing </w:t>
      </w:r>
      <w:r w:rsidRPr="00D645A6">
        <w:rPr>
          <w:rStyle w:val="Emphasis"/>
          <w:rFonts w:asciiTheme="minorHAnsi" w:hAnsiTheme="minorHAnsi" w:cstheme="minorHAnsi"/>
          <w:highlight w:val="green"/>
        </w:rPr>
        <w:t>science.</w:t>
      </w:r>
      <w:r w:rsidRPr="00034497">
        <w:rPr>
          <w:rStyle w:val="Emphasis"/>
          <w:rFonts w:asciiTheme="minorHAnsi" w:hAnsiTheme="minorHAnsi" w:cstheme="minorHAnsi"/>
        </w:rPr>
        <w:t xml:space="preserve"> By science we mean something </w:t>
      </w:r>
      <w:r w:rsidRPr="00D645A6">
        <w:rPr>
          <w:rStyle w:val="Emphasis"/>
          <w:rFonts w:asciiTheme="minorHAnsi" w:hAnsiTheme="minorHAnsi" w:cstheme="minorHAnsi"/>
          <w:highlight w:val="green"/>
        </w:rPr>
        <w:t xml:space="preserve">with universal principles </w:t>
      </w:r>
      <w:r w:rsidRPr="00034497">
        <w:rPr>
          <w:rStyle w:val="Emphasis"/>
          <w:rFonts w:asciiTheme="minorHAnsi" w:hAnsiTheme="minorHAnsi" w:cstheme="minorHAnsi"/>
        </w:rPr>
        <w:t xml:space="preserve">that can be taken and </w:t>
      </w:r>
      <w:r w:rsidRPr="00D645A6">
        <w:rPr>
          <w:rStyle w:val="Emphasis"/>
          <w:rFonts w:asciiTheme="minorHAnsi" w:hAnsiTheme="minorHAnsi" w:cstheme="minorHAnsi"/>
          <w:highlight w:val="green"/>
        </w:rPr>
        <w:t xml:space="preserve">applied by </w:t>
      </w:r>
      <w:r w:rsidRPr="00034497">
        <w:rPr>
          <w:rStyle w:val="Emphasis"/>
          <w:rFonts w:asciiTheme="minorHAnsi" w:hAnsiTheme="minorHAnsi" w:cstheme="minorHAnsi"/>
        </w:rPr>
        <w:t>all who have a</w:t>
      </w:r>
      <w:r w:rsidRPr="00D645A6">
        <w:rPr>
          <w:rStyle w:val="Emphasis"/>
          <w:rFonts w:asciiTheme="minorHAnsi" w:hAnsiTheme="minorHAnsi" w:cstheme="minorHAnsi"/>
          <w:highlight w:val="green"/>
        </w:rPr>
        <w:t xml:space="preserve"> material interest in</w:t>
      </w:r>
      <w:r w:rsidRPr="00034497">
        <w:rPr>
          <w:rStyle w:val="Emphasis"/>
          <w:rFonts w:asciiTheme="minorHAnsi" w:hAnsiTheme="minorHAnsi" w:cstheme="minorHAnsi"/>
        </w:rPr>
        <w:t xml:space="preserve"> making </w:t>
      </w:r>
      <w:r w:rsidRPr="00D645A6">
        <w:rPr>
          <w:rStyle w:val="Emphasis"/>
          <w:rFonts w:asciiTheme="minorHAnsi" w:hAnsiTheme="minorHAnsi" w:cstheme="minorHAnsi"/>
          <w:highlight w:val="green"/>
        </w:rPr>
        <w:t>revolution</w:t>
      </w:r>
      <w:r w:rsidRPr="00034497">
        <w:rPr>
          <w:rStyle w:val="Emphasis"/>
          <w:rFonts w:asciiTheme="minorHAnsi" w:hAnsiTheme="minorHAnsi" w:cstheme="minorHAnsi"/>
        </w:rPr>
        <w:t xml:space="preserve">. </w:t>
      </w:r>
      <w:r w:rsidRPr="008F204E">
        <w:rPr>
          <w:rFonts w:asciiTheme="minorHAnsi" w:hAnsiTheme="minorHAnsi" w:cstheme="minorHAnsi"/>
          <w:sz w:val="14"/>
        </w:rPr>
        <w:t xml:space="preserve">In the United States, this is Black people, or the New </w:t>
      </w:r>
      <w:proofErr w:type="spellStart"/>
      <w:r w:rsidRPr="008F204E">
        <w:rPr>
          <w:rFonts w:asciiTheme="minorHAnsi" w:hAnsiTheme="minorHAnsi" w:cstheme="minorHAnsi"/>
          <w:sz w:val="14"/>
        </w:rPr>
        <w:t>Afrikan</w:t>
      </w:r>
      <w:proofErr w:type="spellEnd"/>
      <w:r w:rsidRPr="008F204E">
        <w:rPr>
          <w:rFonts w:asciiTheme="minorHAnsi" w:hAnsiTheme="minorHAnsi" w:cstheme="minorHAnsi"/>
          <w:sz w:val="14"/>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w:t>
      </w:r>
      <w:r w:rsidRPr="008F204E">
        <w:rPr>
          <w:sz w:val="14"/>
        </w:rPr>
        <w:t>careful. We must place things in their historical context and ensure that we are able to divide one into two, meaning see the beneficial as well as the negative aspects of a thing but also realize that one aspect must be primary. The BPP was destroyed by a combination of factors: lack of a really scientific method of analysis and cohesive program of political education, failure to promote and apply the Marxist-</w:t>
      </w:r>
      <w:r w:rsidRPr="008F204E">
        <w:rPr>
          <w:sz w:val="14"/>
        </w:rPr>
        <w:lastRenderedPageBreak/>
        <w:t xml:space="preserve">Leninist principle of Democratic Centralism (debate inside the party, formation of a political line through this debate, and the upholding of this decision by all party members and organs), and a culture of liberalism that ended with comrades fighting comrades, thus opening the door for external factors (the FBI and other LE agencies) to play havoc and get cadre railroaded into prison and killed. </w:t>
      </w:r>
      <w:r w:rsidRPr="0058222B">
        <w:rPr>
          <w:rStyle w:val="Emphasis"/>
        </w:rPr>
        <w:t xml:space="preserve">We must study and learn </w:t>
      </w:r>
      <w:proofErr w:type="gramStart"/>
      <w:r w:rsidRPr="0058222B">
        <w:rPr>
          <w:rStyle w:val="Emphasis"/>
        </w:rPr>
        <w:t>all of</w:t>
      </w:r>
      <w:proofErr w:type="gramEnd"/>
      <w:r w:rsidRPr="0058222B">
        <w:rPr>
          <w:rStyle w:val="Emphasis"/>
        </w:rPr>
        <w:t xml:space="preserve"> these lessons, because </w:t>
      </w:r>
      <w:r w:rsidRPr="002934D3">
        <w:rPr>
          <w:rStyle w:val="Emphasis"/>
        </w:rPr>
        <w:t xml:space="preserve">when </w:t>
      </w:r>
      <w:r w:rsidRPr="00D645A6">
        <w:rPr>
          <w:rStyle w:val="Emphasis"/>
          <w:highlight w:val="green"/>
        </w:rPr>
        <w:t>we develop</w:t>
      </w:r>
      <w:r w:rsidRPr="0058222B">
        <w:rPr>
          <w:rStyle w:val="Emphasis"/>
        </w:rPr>
        <w:t xml:space="preserve"> another organization with </w:t>
      </w:r>
      <w:r w:rsidRPr="00D645A6">
        <w:rPr>
          <w:rStyle w:val="Emphasis"/>
          <w:highlight w:val="green"/>
        </w:rPr>
        <w:t>the</w:t>
      </w:r>
      <w:r w:rsidRPr="0058222B">
        <w:rPr>
          <w:rStyle w:val="Emphasis"/>
        </w:rPr>
        <w:t xml:space="preserve"> prestige, mass </w:t>
      </w:r>
      <w:r w:rsidRPr="00D645A6">
        <w:rPr>
          <w:rStyle w:val="Emphasis"/>
          <w:highlight w:val="green"/>
        </w:rPr>
        <w:t>base, and power that the Panthers had</w:t>
      </w:r>
      <w:r w:rsidRPr="0058222B">
        <w:rPr>
          <w:rStyle w:val="Emphasis"/>
        </w:rPr>
        <w:t xml:space="preserve">, and we will, </w:t>
      </w:r>
      <w:r w:rsidRPr="002934D3">
        <w:rPr>
          <w:rStyle w:val="Emphasis"/>
        </w:rPr>
        <w:t>they will come for us</w:t>
      </w:r>
      <w:r w:rsidRPr="0058222B">
        <w:rPr>
          <w:rStyle w:val="Emphasis"/>
        </w:rPr>
        <w:t xml:space="preserve"> all again.</w:t>
      </w:r>
      <w:r w:rsidRPr="008F204E">
        <w:rPr>
          <w:sz w:val="14"/>
        </w:rPr>
        <w:t xml:space="preserve"> 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8F204E">
        <w:rPr>
          <w:sz w:val="14"/>
        </w:rPr>
        <w:t>is in disagreement</w:t>
      </w:r>
      <w:proofErr w:type="gramEnd"/>
      <w:r w:rsidRPr="008F204E">
        <w:rPr>
          <w:sz w:val="14"/>
        </w:rPr>
        <w:t xml:space="preserve"> with many Marxist-Leninist organizations today, which uphold these things and other imperialist depredations carried out under the faded red banner of China. The Maoist argument is that Marxist-Leninist terrain has been spent, and the 21st century must learn from Maoism. "</w:t>
      </w:r>
      <w:r w:rsidRPr="008F204E">
        <w:rPr>
          <w:rFonts w:asciiTheme="minorHAnsi" w:hAnsiTheme="minorHAnsi" w:cstheme="minorHAnsi"/>
          <w:sz w:val="14"/>
        </w:rPr>
        <w:t>You haven't seized state power yet!" others cry. Indeed, and there has never been a truly Maoist party that has initiated armed struggle in the imperialist metro poles. This doesn't mean that Maoist principles cannot be applied to these countries,</w:t>
      </w:r>
      <w:r w:rsidRPr="00034497">
        <w:rPr>
          <w:rStyle w:val="Emphasis"/>
          <w:rFonts w:asciiTheme="minorHAnsi" w:hAnsiTheme="minorHAnsi" w:cstheme="minorHAnsi"/>
        </w:rPr>
        <w:t xml:space="preserve"> this means that we must be ever more creative in our application and ever more disciplined in our party-building efforts. </w:t>
      </w:r>
      <w:r w:rsidRPr="00D645A6">
        <w:rPr>
          <w:rStyle w:val="Emphasis"/>
          <w:rFonts w:asciiTheme="minorHAnsi" w:hAnsiTheme="minorHAnsi" w:cstheme="minorHAnsi"/>
          <w:highlight w:val="green"/>
        </w:rPr>
        <w:t>Party building</w:t>
      </w:r>
      <w:r w:rsidRPr="00034497">
        <w:rPr>
          <w:rStyle w:val="Emphasis"/>
          <w:rFonts w:asciiTheme="minorHAnsi" w:hAnsiTheme="minorHAnsi" w:cstheme="minorHAnsi"/>
        </w:rPr>
        <w:t xml:space="preserve"> in the USA </w:t>
      </w:r>
      <w:r w:rsidRPr="00D645A6">
        <w:rPr>
          <w:rStyle w:val="Emphasis"/>
          <w:rFonts w:asciiTheme="minorHAnsi" w:hAnsiTheme="minorHAnsi" w:cstheme="minorHAnsi"/>
          <w:highlight w:val="green"/>
        </w:rPr>
        <w:t>requires the careful</w:t>
      </w:r>
      <w:r w:rsidRPr="00034497">
        <w:rPr>
          <w:rStyle w:val="Emphasis"/>
          <w:rFonts w:asciiTheme="minorHAnsi" w:hAnsiTheme="minorHAnsi" w:cstheme="minorHAnsi"/>
        </w:rPr>
        <w:t xml:space="preserve"> and thorough </w:t>
      </w:r>
      <w:r w:rsidRPr="00D645A6">
        <w:rPr>
          <w:rStyle w:val="Emphasis"/>
          <w:rFonts w:asciiTheme="minorHAnsi" w:hAnsiTheme="minorHAnsi" w:cstheme="minorHAnsi"/>
          <w:highlight w:val="green"/>
        </w:rPr>
        <w:t>cultivation of a</w:t>
      </w:r>
      <w:r w:rsidRPr="00034497">
        <w:rPr>
          <w:rStyle w:val="Emphasis"/>
          <w:rFonts w:asciiTheme="minorHAnsi" w:hAnsiTheme="minorHAnsi" w:cstheme="minorHAnsi"/>
        </w:rPr>
        <w:t xml:space="preserve"> mass </w:t>
      </w:r>
      <w:r w:rsidRPr="00D645A6">
        <w:rPr>
          <w:rStyle w:val="Emphasis"/>
          <w:rFonts w:asciiTheme="minorHAnsi" w:hAnsiTheme="minorHAnsi" w:cstheme="minorHAnsi"/>
          <w:highlight w:val="green"/>
        </w:rPr>
        <w:t>base.</w:t>
      </w:r>
      <w:r w:rsidRPr="00034497">
        <w:rPr>
          <w:rStyle w:val="Emphasis"/>
          <w:rFonts w:asciiTheme="minorHAnsi" w:hAnsiTheme="minorHAnsi" w:cstheme="minorHAnsi"/>
        </w:rPr>
        <w:t xml:space="preserve"> Tens of thousands, even hundreds of thousands, of </w:t>
      </w:r>
      <w:r w:rsidRPr="00D645A6">
        <w:rPr>
          <w:rStyle w:val="Emphasis"/>
          <w:rFonts w:asciiTheme="minorHAnsi" w:hAnsiTheme="minorHAnsi" w:cstheme="minorHAnsi"/>
          <w:highlight w:val="green"/>
        </w:rPr>
        <w:t>people must</w:t>
      </w:r>
      <w:r w:rsidRPr="00034497">
        <w:rPr>
          <w:rStyle w:val="Emphasis"/>
          <w:rFonts w:asciiTheme="minorHAnsi" w:hAnsiTheme="minorHAnsi" w:cstheme="minorHAnsi"/>
        </w:rPr>
        <w:t xml:space="preserve"> depend on and follow this party and </w:t>
      </w:r>
      <w:r w:rsidRPr="00D645A6">
        <w:rPr>
          <w:rStyle w:val="Emphasis"/>
          <w:rFonts w:asciiTheme="minorHAnsi" w:hAnsiTheme="minorHAnsi" w:cstheme="minorHAnsi"/>
          <w:highlight w:val="green"/>
        </w:rPr>
        <w:t>participate in</w:t>
      </w:r>
      <w:r w:rsidRPr="00034497">
        <w:rPr>
          <w:rStyle w:val="Emphasis"/>
          <w:rFonts w:asciiTheme="minorHAnsi" w:hAnsiTheme="minorHAnsi" w:cstheme="minorHAnsi"/>
        </w:rPr>
        <w:t xml:space="preserve"> mass </w:t>
      </w:r>
      <w:r w:rsidRPr="00D645A6">
        <w:rPr>
          <w:rStyle w:val="Emphasis"/>
          <w:rFonts w:asciiTheme="minorHAnsi" w:hAnsiTheme="minorHAnsi" w:cstheme="minorHAnsi"/>
          <w:highlight w:val="green"/>
        </w:rPr>
        <w:t>organizations before it can</w:t>
      </w:r>
      <w:r w:rsidRPr="00034497">
        <w:rPr>
          <w:rStyle w:val="Emphasis"/>
          <w:rFonts w:asciiTheme="minorHAnsi" w:hAnsiTheme="minorHAnsi" w:cstheme="minorHAnsi"/>
        </w:rPr>
        <w:t xml:space="preserve"> even </w:t>
      </w:r>
      <w:r w:rsidRPr="00D645A6">
        <w:rPr>
          <w:rStyle w:val="Emphasis"/>
          <w:rFonts w:asciiTheme="minorHAnsi" w:hAnsiTheme="minorHAnsi" w:cstheme="minorHAnsi"/>
          <w:highlight w:val="green"/>
        </w:rPr>
        <w:t>be</w:t>
      </w:r>
      <w:r w:rsidRPr="00034497">
        <w:rPr>
          <w:rStyle w:val="Emphasis"/>
          <w:rFonts w:asciiTheme="minorHAnsi" w:hAnsiTheme="minorHAnsi" w:cstheme="minorHAnsi"/>
        </w:rPr>
        <w:t xml:space="preserve">gin to call itself </w:t>
      </w:r>
      <w:r w:rsidRPr="00D645A6">
        <w:rPr>
          <w:rStyle w:val="Emphasis"/>
          <w:rFonts w:asciiTheme="minorHAnsi" w:hAnsiTheme="minorHAnsi" w:cstheme="minorHAnsi"/>
          <w:highlight w:val="green"/>
        </w:rPr>
        <w:t>a vanguard.</w:t>
      </w:r>
      <w:r w:rsidRPr="00034497">
        <w:rPr>
          <w:rStyle w:val="Emphasis"/>
          <w:rFonts w:asciiTheme="minorHAnsi" w:hAnsiTheme="minorHAnsi" w:cstheme="minorHAnsi"/>
        </w:rPr>
        <w:t xml:space="preserve"> </w:t>
      </w:r>
      <w:r w:rsidRPr="008F204E">
        <w:rPr>
          <w:rFonts w:asciiTheme="minorHAnsi" w:hAnsiTheme="minorHAnsi" w:cstheme="minorHAnsi"/>
          <w:sz w:val="14"/>
        </w:rPr>
        <w:t>This is what many who came out of the New Communist Movement of the mid-late 1970s failed to realize. The days of endless squabbling sects that fight over "mass bases" of a handful of other activists must be put to an end,</w:t>
      </w:r>
      <w:r w:rsidRPr="00034497">
        <w:rPr>
          <w:rStyle w:val="Emphasis"/>
          <w:rFonts w:asciiTheme="minorHAnsi" w:hAnsiTheme="minorHAnsi" w:cstheme="minorHAnsi"/>
        </w:rPr>
        <w:t xml:space="preserve"> and </w:t>
      </w:r>
      <w:r w:rsidRPr="00D645A6">
        <w:rPr>
          <w:rStyle w:val="Emphasis"/>
          <w:rFonts w:asciiTheme="minorHAnsi" w:hAnsiTheme="minorHAnsi" w:cstheme="minorHAnsi"/>
          <w:highlight w:val="green"/>
        </w:rPr>
        <w:t>we must</w:t>
      </w:r>
      <w:r w:rsidRPr="00034497">
        <w:rPr>
          <w:rStyle w:val="Emphasis"/>
          <w:rFonts w:asciiTheme="minorHAnsi" w:hAnsiTheme="minorHAnsi" w:cstheme="minorHAnsi"/>
        </w:rPr>
        <w:t xml:space="preserve"> have a truly mass perspective. </w:t>
      </w:r>
      <w:r w:rsidRPr="008F204E">
        <w:rPr>
          <w:rFonts w:asciiTheme="minorHAnsi" w:hAnsiTheme="minorHAnsi" w:cstheme="minorHAnsi"/>
          <w:sz w:val="14"/>
        </w:rPr>
        <w:t>There is optimism in the spread of For the People (FTP) organizations and the development of the Organizing Committee for a Maoist Communist Party (MCP-OC)</w:t>
      </w:r>
      <w:r w:rsidRPr="00034497">
        <w:rPr>
          <w:rStyle w:val="Emphasis"/>
          <w:rFonts w:asciiTheme="minorHAnsi" w:hAnsiTheme="minorHAnsi" w:cstheme="minorHAnsi"/>
        </w:rPr>
        <w:t xml:space="preserve"> which has a more mass orientation and places primacy on the </w:t>
      </w:r>
      <w:r w:rsidRPr="00D645A6">
        <w:rPr>
          <w:rStyle w:val="Emphasis"/>
          <w:rFonts w:asciiTheme="minorHAnsi" w:hAnsiTheme="minorHAnsi" w:cstheme="minorHAnsi"/>
          <w:highlight w:val="green"/>
        </w:rPr>
        <w:t>develop</w:t>
      </w:r>
      <w:r w:rsidRPr="00034497">
        <w:rPr>
          <w:rStyle w:val="Emphasis"/>
          <w:rFonts w:asciiTheme="minorHAnsi" w:hAnsiTheme="minorHAnsi" w:cstheme="minorHAnsi"/>
        </w:rPr>
        <w:t xml:space="preserve">ment of </w:t>
      </w:r>
      <w:r w:rsidRPr="00D645A6">
        <w:rPr>
          <w:rStyle w:val="Emphasis"/>
          <w:rFonts w:asciiTheme="minorHAnsi" w:hAnsiTheme="minorHAnsi" w:cstheme="minorHAnsi"/>
          <w:highlight w:val="green"/>
        </w:rPr>
        <w:t xml:space="preserve">a class analysis </w:t>
      </w:r>
      <w:r w:rsidRPr="00034497">
        <w:rPr>
          <w:rStyle w:val="Emphasis"/>
          <w:rFonts w:asciiTheme="minorHAnsi" w:hAnsiTheme="minorHAnsi" w:cstheme="minorHAnsi"/>
        </w:rPr>
        <w:t xml:space="preserve">and political line in the USA that is </w:t>
      </w:r>
      <w:r w:rsidRPr="00D645A6">
        <w:rPr>
          <w:rStyle w:val="Emphasis"/>
          <w:rFonts w:asciiTheme="minorHAnsi" w:hAnsiTheme="minorHAnsi" w:cstheme="minorHAnsi"/>
          <w:highlight w:val="green"/>
        </w:rPr>
        <w:t>based in</w:t>
      </w:r>
      <w:r w:rsidRPr="00034497">
        <w:rPr>
          <w:rStyle w:val="Emphasis"/>
          <w:rFonts w:asciiTheme="minorHAnsi" w:hAnsiTheme="minorHAnsi" w:cstheme="minorHAnsi"/>
        </w:rPr>
        <w:t xml:space="preserve"> painstaking </w:t>
      </w:r>
      <w:r w:rsidRPr="00D645A6">
        <w:rPr>
          <w:rStyle w:val="Emphasis"/>
          <w:rFonts w:asciiTheme="minorHAnsi" w:hAnsiTheme="minorHAnsi" w:cstheme="minorHAnsi"/>
          <w:highlight w:val="green"/>
        </w:rPr>
        <w:t xml:space="preserve">investigation </w:t>
      </w:r>
      <w:r w:rsidRPr="00034497">
        <w:rPr>
          <w:rStyle w:val="Emphasis"/>
          <w:rFonts w:asciiTheme="minorHAnsi" w:hAnsiTheme="minorHAnsi" w:cstheme="minorHAnsi"/>
        </w:rPr>
        <w:t xml:space="preserve">and rooted in the aspirations and struggles of the most oppressed, </w:t>
      </w:r>
      <w:r w:rsidRPr="008F204E">
        <w:rPr>
          <w:rFonts w:asciiTheme="minorHAnsi" w:hAnsiTheme="minorHAnsi" w:cstheme="minorHAnsi"/>
          <w:sz w:val="14"/>
        </w:rPr>
        <w:t xml:space="preserve">along with a record of seeking to develop international solidarity and prison work. This, I believe, is the best hope for New </w:t>
      </w:r>
      <w:proofErr w:type="spellStart"/>
      <w:r w:rsidRPr="008F204E">
        <w:rPr>
          <w:rFonts w:asciiTheme="minorHAnsi" w:hAnsiTheme="minorHAnsi" w:cstheme="minorHAnsi"/>
          <w:sz w:val="14"/>
        </w:rPr>
        <w:t>Afrikan</w:t>
      </w:r>
      <w:proofErr w:type="spellEnd"/>
      <w:r w:rsidRPr="008F204E">
        <w:rPr>
          <w:rFonts w:asciiTheme="minorHAnsi" w:hAnsiTheme="minorHAnsi" w:cstheme="minorHAnsi"/>
          <w:sz w:val="14"/>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034497">
        <w:rPr>
          <w:rStyle w:val="Emphasis"/>
          <w:rFonts w:asciiTheme="minorHAnsi" w:hAnsiTheme="minorHAnsi" w:cstheme="minorHAnsi"/>
        </w:rPr>
        <w:t xml:space="preserve"> Time is up for spinning our wheels; </w:t>
      </w:r>
      <w:r w:rsidRPr="00D645A6">
        <w:rPr>
          <w:rStyle w:val="Emphasis"/>
          <w:rFonts w:asciiTheme="minorHAnsi" w:hAnsiTheme="minorHAnsi" w:cstheme="minorHAnsi"/>
          <w:highlight w:val="green"/>
        </w:rPr>
        <w:t xml:space="preserve">we must </w:t>
      </w:r>
      <w:r w:rsidRPr="00034497">
        <w:rPr>
          <w:rStyle w:val="Emphasis"/>
          <w:rFonts w:asciiTheme="minorHAnsi" w:hAnsiTheme="minorHAnsi" w:cstheme="minorHAnsi"/>
        </w:rPr>
        <w:t xml:space="preserve">get together, </w:t>
      </w:r>
      <w:r w:rsidRPr="00D645A6">
        <w:rPr>
          <w:rStyle w:val="Emphasis"/>
          <w:rFonts w:asciiTheme="minorHAnsi" w:hAnsiTheme="minorHAnsi" w:cstheme="minorHAnsi"/>
          <w:highlight w:val="green"/>
        </w:rPr>
        <w:t xml:space="preserve">unite </w:t>
      </w:r>
      <w:r w:rsidRPr="00034497">
        <w:rPr>
          <w:rStyle w:val="Emphasis"/>
          <w:rFonts w:asciiTheme="minorHAnsi" w:hAnsiTheme="minorHAnsi" w:cstheme="minorHAnsi"/>
        </w:rPr>
        <w:t xml:space="preserve">on a principled and unshakeable basis, </w:t>
      </w:r>
      <w:r w:rsidRPr="00D645A6">
        <w:rPr>
          <w:rStyle w:val="Emphasis"/>
          <w:rFonts w:asciiTheme="minorHAnsi" w:hAnsiTheme="minorHAnsi" w:cstheme="minorHAnsi"/>
          <w:highlight w:val="green"/>
        </w:rPr>
        <w:t xml:space="preserve">and </w:t>
      </w:r>
      <w:r w:rsidRPr="00034497">
        <w:rPr>
          <w:rStyle w:val="Emphasis"/>
          <w:rFonts w:asciiTheme="minorHAnsi" w:hAnsiTheme="minorHAnsi" w:cstheme="minorHAnsi"/>
        </w:rPr>
        <w:t xml:space="preserve">mount a formidable </w:t>
      </w:r>
      <w:r w:rsidRPr="00D645A6">
        <w:rPr>
          <w:rStyle w:val="Emphasis"/>
          <w:rFonts w:asciiTheme="minorHAnsi" w:hAnsiTheme="minorHAnsi" w:cstheme="minorHAnsi"/>
          <w:highlight w:val="green"/>
        </w:rPr>
        <w:t>resist</w:t>
      </w:r>
      <w:r w:rsidRPr="00034497">
        <w:rPr>
          <w:rStyle w:val="Emphasis"/>
          <w:rFonts w:asciiTheme="minorHAnsi" w:hAnsiTheme="minorHAnsi" w:cstheme="minorHAnsi"/>
        </w:rPr>
        <w:t xml:space="preserve">ance against decades and centuries-old oppression based in </w:t>
      </w:r>
      <w:r w:rsidRPr="00D645A6">
        <w:rPr>
          <w:rStyle w:val="Emphasis"/>
          <w:rFonts w:asciiTheme="minorHAnsi" w:hAnsiTheme="minorHAnsi" w:cstheme="minorHAnsi"/>
          <w:highlight w:val="green"/>
        </w:rPr>
        <w:t>capital</w:t>
      </w:r>
      <w:r w:rsidRPr="00034497">
        <w:rPr>
          <w:rStyle w:val="Emphasis"/>
          <w:rFonts w:asciiTheme="minorHAnsi" w:hAnsiTheme="minorHAnsi" w:cstheme="minorHAnsi"/>
        </w:rPr>
        <w:t xml:space="preserve">ism </w:t>
      </w:r>
      <w:r w:rsidRPr="00D645A6">
        <w:rPr>
          <w:rStyle w:val="Emphasis"/>
          <w:rFonts w:asciiTheme="minorHAnsi" w:hAnsiTheme="minorHAnsi" w:cstheme="minorHAnsi"/>
          <w:highlight w:val="green"/>
        </w:rPr>
        <w:t>and white supremacy</w:t>
      </w:r>
      <w:r w:rsidRPr="00034497">
        <w:rPr>
          <w:rStyle w:val="Emphasis"/>
          <w:rFonts w:asciiTheme="minorHAnsi" w:hAnsiTheme="minorHAnsi" w:cstheme="minorHAnsi"/>
        </w:rPr>
        <w:t xml:space="preserve">. </w:t>
      </w:r>
      <w:r w:rsidRPr="008F204E">
        <w:rPr>
          <w:rFonts w:asciiTheme="minorHAnsi" w:hAnsiTheme="minorHAnsi" w:cstheme="minorHAnsi"/>
          <w:sz w:val="14"/>
        </w:rPr>
        <w:t>I also encourage support and donation to the Hampton Institute as an invaluable resource in promoting revolutionary ideology and practice in the finest Marxist tradition.</w:t>
      </w:r>
    </w:p>
    <w:p w14:paraId="1786CF9F" w14:textId="77777777" w:rsidR="00061CD8" w:rsidRDefault="00061CD8" w:rsidP="00061CD8">
      <w:pPr>
        <w:pStyle w:val="Heading4"/>
      </w:pPr>
      <w:r>
        <w:t xml:space="preserve">We fiat global Communist central planning and Maoist governance - using fiat to imagine future communist governance is a prior to developing the political grammar to get there </w:t>
      </w:r>
    </w:p>
    <w:p w14:paraId="29D7D2AA" w14:textId="77777777" w:rsidR="00061CD8" w:rsidRPr="00B6286B" w:rsidRDefault="00061CD8" w:rsidP="00061CD8">
      <w:r w:rsidRPr="00B6286B">
        <w:rPr>
          <w:b/>
          <w:bCs/>
          <w:sz w:val="26"/>
        </w:rPr>
        <w:t>Tonstad 16</w:t>
      </w:r>
      <w:r w:rsidRPr="00B6286B">
        <w:t xml:space="preserve"> (Professor Tonstad is a constructive theologian working at the intersection of systematic theology with feminist and queer theory. Her first book, </w:t>
      </w:r>
      <w:proofErr w:type="gramStart"/>
      <w:r w:rsidRPr="00B6286B">
        <w:t>God</w:t>
      </w:r>
      <w:proofErr w:type="gramEnd"/>
      <w:r w:rsidRPr="00B6286B">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B6286B">
        <w:t>448,  Edited</w:t>
      </w:r>
      <w:proofErr w:type="gramEnd"/>
      <w:r w:rsidRPr="00B6286B">
        <w:t xml:space="preserve"> for ableist language – “visible” changed to “recognizable”</w:t>
      </w:r>
      <w:r>
        <w:t xml:space="preserve"> </w:t>
      </w:r>
      <w:r w:rsidRPr="00B6286B">
        <w:t>)</w:t>
      </w:r>
    </w:p>
    <w:p w14:paraId="2555C0DB" w14:textId="7019F754" w:rsidR="00061CD8" w:rsidRDefault="00061CD8" w:rsidP="005A359B">
      <w:pPr>
        <w:rPr>
          <w:rStyle w:val="Emphasis"/>
          <w:rFonts w:asciiTheme="minorHAnsi" w:hAnsiTheme="minorHAnsi" w:cstheme="minorHAnsi"/>
        </w:rPr>
      </w:pPr>
      <w:r w:rsidRPr="00BD19C6">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A94A00">
        <w:rPr>
          <w:rStyle w:val="Emphasis"/>
          <w:rFonts w:asciiTheme="minorHAnsi" w:hAnsiTheme="minorHAnsi" w:cstheme="minorHAnsi"/>
          <w:highlight w:val="green"/>
        </w:rPr>
        <w:t>To</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reeducate</w:t>
      </w:r>
      <w:r w:rsidRPr="00BD19C6">
        <w:rPr>
          <w:rStyle w:val="Emphasis"/>
          <w:rFonts w:asciiTheme="minorHAnsi" w:hAnsiTheme="minorHAnsi" w:cstheme="minorHAnsi"/>
        </w:rPr>
        <w:t xml:space="preserve"> our temporal </w:t>
      </w:r>
      <w:r w:rsidRPr="00A94A00">
        <w:rPr>
          <w:rStyle w:val="Emphasis"/>
          <w:rFonts w:asciiTheme="minorHAnsi" w:hAnsiTheme="minorHAnsi" w:cstheme="minorHAnsi"/>
          <w:highlight w:val="green"/>
        </w:rPr>
        <w:t>desires</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 xml:space="preserve">we </w:t>
      </w:r>
      <w:r w:rsidRPr="00BD19C6">
        <w:rPr>
          <w:rStyle w:val="Emphasis"/>
          <w:rFonts w:asciiTheme="minorHAnsi" w:hAnsiTheme="minorHAnsi" w:cstheme="minorHAnsi"/>
        </w:rPr>
        <w:t>need to “</w:t>
      </w:r>
      <w:r w:rsidRPr="00A94A00">
        <w:rPr>
          <w:rStyle w:val="Emphasis"/>
          <w:rFonts w:asciiTheme="minorHAnsi" w:hAnsiTheme="minorHAnsi" w:cstheme="minorHAnsi"/>
          <w:highlight w:val="green"/>
        </w:rPr>
        <w:t>affirm what we are and will it</w:t>
      </w:r>
      <w:r w:rsidRPr="00BD19C6">
        <w:rPr>
          <w:rStyle w:val="Emphasis"/>
          <w:rFonts w:asciiTheme="minorHAnsi" w:hAnsiTheme="minorHAnsi" w:cstheme="minorHAnsi"/>
        </w:rPr>
        <w:t xml:space="preserve">, </w:t>
      </w:r>
      <w:r w:rsidRPr="00BD19C6">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 xml:space="preserve">The utopic demand affirms a future </w:t>
      </w:r>
      <w:r w:rsidRPr="00BD19C6">
        <w:rPr>
          <w:rStyle w:val="Emphasis"/>
          <w:rFonts w:asciiTheme="minorHAnsi" w:hAnsiTheme="minorHAnsi" w:cstheme="minorHAnsi"/>
        </w:rPr>
        <w:t xml:space="preserve">in which the demand would no longer be utopic, while also </w:t>
      </w:r>
      <w:r w:rsidRPr="00A94A00">
        <w:rPr>
          <w:rStyle w:val="Emphasis"/>
          <w:rFonts w:asciiTheme="minorHAnsi" w:hAnsiTheme="minorHAnsi" w:cstheme="minorHAnsi"/>
          <w:highlight w:val="green"/>
        </w:rPr>
        <w:t>estranging</w:t>
      </w:r>
      <w:r w:rsidRPr="00BD19C6">
        <w:rPr>
          <w:rStyle w:val="Emphasis"/>
          <w:rFonts w:asciiTheme="minorHAnsi" w:hAnsiTheme="minorHAnsi" w:cstheme="minorHAnsi"/>
        </w:rPr>
        <w:t xml:space="preserve"> us </w:t>
      </w:r>
      <w:r w:rsidRPr="00A94A00">
        <w:rPr>
          <w:rStyle w:val="Emphasis"/>
          <w:rFonts w:asciiTheme="minorHAnsi" w:hAnsiTheme="minorHAnsi" w:cstheme="minorHAnsi"/>
          <w:highlight w:val="green"/>
        </w:rPr>
        <w:t>from the ethos that there is no alternative</w:t>
      </w:r>
      <w:r w:rsidRPr="00BD19C6">
        <w:rPr>
          <w:rStyle w:val="Emphasis"/>
          <w:rFonts w:asciiTheme="minorHAnsi" w:hAnsiTheme="minorHAnsi" w:cstheme="minorHAnsi"/>
        </w:rPr>
        <w:t>.</w:t>
      </w:r>
      <w:r w:rsidRPr="00BD19C6">
        <w:rPr>
          <w:rFonts w:asciiTheme="minorHAnsi" w:hAnsiTheme="minorHAnsi" w:cstheme="minorHAnsi"/>
          <w:sz w:val="16"/>
        </w:rPr>
        <w:t xml:space="preserve">47Guy </w:t>
      </w:r>
      <w:proofErr w:type="spellStart"/>
      <w:r w:rsidRPr="00BD19C6">
        <w:rPr>
          <w:rFonts w:asciiTheme="minorHAnsi" w:hAnsiTheme="minorHAnsi" w:cstheme="minorHAnsi"/>
          <w:sz w:val="16"/>
        </w:rPr>
        <w:t>Hocquenghem</w:t>
      </w:r>
      <w:proofErr w:type="spellEnd"/>
      <w:r w:rsidRPr="00BD19C6">
        <w:rPr>
          <w:rFonts w:asciiTheme="minorHAnsi" w:hAnsiTheme="minorHAnsi" w:cstheme="minorHAnsi"/>
          <w:sz w:val="16"/>
        </w:rPr>
        <w:t xml:space="preserve"> writes, “Homosexual production takes place according to a mode of non-limitative horizontal relations, heterosexual reproduction according to one of hierarchical </w:t>
      </w:r>
      <w:r w:rsidRPr="00BD19C6">
        <w:rPr>
          <w:rFonts w:asciiTheme="minorHAnsi" w:hAnsiTheme="minorHAnsi" w:cstheme="minorHAnsi"/>
          <w:sz w:val="16"/>
        </w:rPr>
        <w:lastRenderedPageBreak/>
        <w:t xml:space="preserve">succession … another possible social relation … is not vertical but horizontal.”48 Horizontal temporal relations can join with new spatial orders to constitute a </w:t>
      </w:r>
      <w:proofErr w:type="spellStart"/>
      <w:r w:rsidRPr="00BD19C6">
        <w:rPr>
          <w:rFonts w:asciiTheme="minorHAnsi" w:hAnsiTheme="minorHAnsi" w:cstheme="minorHAnsi"/>
          <w:sz w:val="16"/>
        </w:rPr>
        <w:t>we</w:t>
      </w:r>
      <w:proofErr w:type="spellEnd"/>
      <w:r w:rsidRPr="00BD19C6">
        <w:rPr>
          <w:rFonts w:asciiTheme="minorHAnsi" w:hAnsiTheme="minorHAnsi" w:cstheme="min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BD19C6">
        <w:rPr>
          <w:rFonts w:asciiTheme="minorHAnsi" w:hAnsiTheme="minorHAnsi" w:cstheme="minorHAnsi"/>
          <w:sz w:val="16"/>
        </w:rPr>
        <w:t>cellularized</w:t>
      </w:r>
      <w:proofErr w:type="spellEnd"/>
      <w:r w:rsidRPr="00BD19C6">
        <w:rPr>
          <w:rFonts w:asciiTheme="minorHAnsi" w:hAnsiTheme="minorHAnsi" w:cstheme="min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BD19C6">
        <w:rPr>
          <w:rFonts w:asciiTheme="minorHAnsi" w:hAnsiTheme="minorHAnsi" w:cstheme="minorHAnsi"/>
        </w:rPr>
        <w:t xml:space="preserve">, and without creating and becoming </w:t>
      </w:r>
      <w:proofErr w:type="gramStart"/>
      <w:r w:rsidRPr="00BD19C6">
        <w:rPr>
          <w:rFonts w:asciiTheme="minorHAnsi" w:hAnsiTheme="minorHAnsi" w:cstheme="minorHAnsi"/>
        </w:rPr>
        <w:t xml:space="preserve">a </w:t>
      </w:r>
      <w:proofErr w:type="spellStart"/>
      <w:r w:rsidRPr="00BD19C6">
        <w:rPr>
          <w:rFonts w:asciiTheme="minorHAnsi" w:hAnsiTheme="minorHAnsi" w:cstheme="minorHAnsi"/>
        </w:rPr>
        <w:t>we</w:t>
      </w:r>
      <w:proofErr w:type="spellEnd"/>
      <w:proofErr w:type="gramEnd"/>
      <w:r w:rsidRPr="00BD19C6">
        <w:rPr>
          <w:rFonts w:asciiTheme="minorHAnsi" w:hAnsiTheme="minorHAnsi" w:cstheme="minorHAnsi"/>
        </w:rPr>
        <w:t xml:space="preserve">, we can neither understand “our” time </w:t>
      </w:r>
      <w:proofErr w:type="spellStart"/>
      <w:r w:rsidRPr="00BD19C6">
        <w:rPr>
          <w:rFonts w:asciiTheme="minorHAnsi" w:hAnsiTheme="minorHAnsi" w:cstheme="minorHAnsi"/>
        </w:rPr>
        <w:t>aright</w:t>
      </w:r>
      <w:proofErr w:type="spellEnd"/>
      <w:r w:rsidRPr="00BD19C6">
        <w:rPr>
          <w:rFonts w:asciiTheme="minorHAnsi" w:hAnsiTheme="minorHAnsi" w:cstheme="minorHAnsi"/>
        </w:rPr>
        <w:t xml:space="preserve"> to diagnose it, nor shift the future into a direction other than the one marked out by the insistence that there is no alternative.</w:t>
      </w:r>
      <w:r w:rsidRPr="00BD19C6">
        <w:rPr>
          <w:rStyle w:val="Emphasis"/>
          <w:rFonts w:asciiTheme="minorHAnsi" w:hAnsiTheme="minorHAnsi" w:cstheme="minorHAnsi"/>
        </w:rPr>
        <w:t xml:space="preserve"> </w:t>
      </w:r>
      <w:r w:rsidRPr="00BD19C6">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BD19C6">
        <w:rPr>
          <w:rStyle w:val="Emphasis"/>
          <w:rFonts w:asciiTheme="minorHAnsi" w:hAnsiTheme="minorHAnsi" w:cstheme="minorHAnsi"/>
        </w:rPr>
        <w:t xml:space="preserve"> The first step is to </w:t>
      </w:r>
      <w:r w:rsidRPr="00A94A00">
        <w:rPr>
          <w:rStyle w:val="Emphasis"/>
          <w:rFonts w:asciiTheme="minorHAnsi" w:hAnsiTheme="minorHAnsi" w:cstheme="minorHAnsi"/>
          <w:highlight w:val="green"/>
        </w:rPr>
        <w:t>name the powers</w:t>
      </w:r>
      <w:r w:rsidRPr="00BD19C6">
        <w:rPr>
          <w:rStyle w:val="Emphasis"/>
          <w:rFonts w:asciiTheme="minorHAnsi" w:hAnsiTheme="minorHAnsi" w:cstheme="minorHAnsi"/>
        </w:rPr>
        <w:t xml:space="preserve"> and in so naming call them up </w:t>
      </w:r>
      <w:r w:rsidRPr="00A94A00">
        <w:rPr>
          <w:rStyle w:val="Emphasis"/>
          <w:rFonts w:asciiTheme="minorHAnsi" w:hAnsiTheme="minorHAnsi" w:cstheme="minorHAnsi"/>
          <w:highlight w:val="green"/>
        </w:rPr>
        <w:t>and make them</w:t>
      </w:r>
      <w:r w:rsidRPr="00BD19C6">
        <w:rPr>
          <w:rStyle w:val="Emphasis"/>
          <w:rFonts w:asciiTheme="minorHAnsi" w:hAnsiTheme="minorHAnsi" w:cstheme="minorHAnsi"/>
        </w:rPr>
        <w:t xml:space="preserve"> visible [</w:t>
      </w:r>
      <w:proofErr w:type="spellStart"/>
      <w:r w:rsidRPr="00A94A00">
        <w:rPr>
          <w:rStyle w:val="Emphasis"/>
          <w:rFonts w:asciiTheme="minorHAnsi" w:hAnsiTheme="minorHAnsi" w:cstheme="minorHAnsi"/>
          <w:highlight w:val="green"/>
        </w:rPr>
        <w:t>recognizeable</w:t>
      </w:r>
      <w:proofErr w:type="spellEnd"/>
      <w:r w:rsidRPr="00BD19C6">
        <w:rPr>
          <w:rStyle w:val="Emphasis"/>
          <w:rFonts w:asciiTheme="minorHAnsi" w:hAnsiTheme="minorHAnsi" w:cstheme="minorHAnsi"/>
        </w:rPr>
        <w:t xml:space="preserve">]— </w:t>
      </w:r>
      <w:r w:rsidRPr="00BD19C6">
        <w:rPr>
          <w:rFonts w:asciiTheme="minorHAnsi" w:hAnsiTheme="minorHAnsi" w:cstheme="minorHAnsi"/>
        </w:rPr>
        <w:t xml:space="preserve">materialization of the demons that ride and haunt us, seeking to destroy us. </w:t>
      </w:r>
      <w:r w:rsidRPr="00BD19C6">
        <w:rPr>
          <w:rStyle w:val="Emphasis"/>
          <w:rFonts w:asciiTheme="minorHAnsi" w:hAnsiTheme="minorHAnsi" w:cstheme="minorHAnsi"/>
        </w:rPr>
        <w:t xml:space="preserve">The next step is to </w:t>
      </w:r>
      <w:r w:rsidRPr="00A94A00">
        <w:rPr>
          <w:rStyle w:val="Emphasis"/>
          <w:rFonts w:asciiTheme="minorHAnsi" w:hAnsiTheme="minorHAnsi" w:cstheme="minorHAnsi"/>
          <w:highlight w:val="green"/>
        </w:rPr>
        <w:t>reorder our temporal</w:t>
      </w:r>
      <w:r w:rsidRPr="00BD19C6">
        <w:rPr>
          <w:rStyle w:val="Emphasis"/>
          <w:rFonts w:asciiTheme="minorHAnsi" w:hAnsiTheme="minorHAnsi" w:cstheme="minorHAnsi"/>
        </w:rPr>
        <w:t xml:space="preserve"> and</w:t>
      </w:r>
      <w:r w:rsidRPr="00A94A00">
        <w:rPr>
          <w:rStyle w:val="Emphasis"/>
          <w:rFonts w:asciiTheme="minorHAnsi" w:hAnsiTheme="minorHAnsi" w:cstheme="minorHAnsi"/>
          <w:highlight w:val="green"/>
        </w:rPr>
        <w:t xml:space="preserve"> spatial relations </w:t>
      </w:r>
      <w:r w:rsidRPr="00BD19C6">
        <w:rPr>
          <w:rStyle w:val="Emphasis"/>
          <w:rFonts w:asciiTheme="minorHAnsi" w:hAnsiTheme="minorHAnsi" w:cstheme="minorHAnsi"/>
        </w:rPr>
        <w:t xml:space="preserve">to each other to create a </w:t>
      </w:r>
      <w:proofErr w:type="spellStart"/>
      <w:r w:rsidRPr="00BD19C6">
        <w:rPr>
          <w:rStyle w:val="Emphasis"/>
          <w:rFonts w:asciiTheme="minorHAnsi" w:hAnsiTheme="minorHAnsi" w:cstheme="minorHAnsi"/>
        </w:rPr>
        <w:t>we</w:t>
      </w:r>
      <w:proofErr w:type="spellEnd"/>
      <w:r w:rsidRPr="00BD19C6">
        <w:rPr>
          <w:rStyle w:val="Emphasis"/>
          <w:rFonts w:asciiTheme="minorHAnsi" w:hAnsiTheme="minorHAnsi" w:cstheme="minorHAnsi"/>
        </w:rPr>
        <w:t xml:space="preserve"> that does not yet </w:t>
      </w:r>
      <w:proofErr w:type="spellStart"/>
      <w:proofErr w:type="gramStart"/>
      <w:r w:rsidRPr="00BD19C6">
        <w:rPr>
          <w:rStyle w:val="Emphasis"/>
          <w:rFonts w:asciiTheme="minorHAnsi" w:hAnsiTheme="minorHAnsi" w:cstheme="minorHAnsi"/>
        </w:rPr>
        <w:t>exist.</w:t>
      </w:r>
      <w:r w:rsidRPr="00BD19C6">
        <w:rPr>
          <w:rFonts w:asciiTheme="minorHAnsi" w:hAnsiTheme="minorHAnsi" w:cstheme="minorHAnsi"/>
          <w:sz w:val="16"/>
        </w:rPr>
        <w:t>The</w:t>
      </w:r>
      <w:proofErr w:type="spellEnd"/>
      <w:proofErr w:type="gramEnd"/>
      <w:r w:rsidRPr="00BD19C6">
        <w:rPr>
          <w:rFonts w:asciiTheme="minorHAnsi" w:hAnsiTheme="minorHAnsi" w:cstheme="min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BD19C6">
        <w:rPr>
          <w:rFonts w:asciiTheme="minorHAnsi" w:hAnsiTheme="minorHAnsi" w:cstheme="minorHAnsi"/>
          <w:sz w:val="16"/>
        </w:rPr>
        <w:t>alarm</w:t>
      </w:r>
      <w:proofErr w:type="gramEnd"/>
      <w:r w:rsidRPr="00BD19C6">
        <w:rPr>
          <w:rFonts w:asciiTheme="minorHAnsi" w:hAnsiTheme="minorHAnsi" w:cstheme="minorHAnsi"/>
          <w:sz w:val="16"/>
        </w:rPr>
        <w:t xml:space="preserve"> and they fall into trances in which revelations are given to them.</w:t>
      </w:r>
      <w:r w:rsidRPr="00BD19C6">
        <w:rPr>
          <w:rStyle w:val="Emphasis"/>
          <w:rFonts w:asciiTheme="minorHAnsi" w:hAnsiTheme="minorHAnsi" w:cstheme="minorHAnsi"/>
        </w:rPr>
        <w:t xml:space="preserve"> Prophets </w:t>
      </w:r>
      <w:r w:rsidRPr="00A94A00">
        <w:rPr>
          <w:rStyle w:val="Emphasis"/>
          <w:rFonts w:asciiTheme="minorHAnsi" w:hAnsiTheme="minorHAnsi" w:cstheme="minorHAnsi"/>
          <w:highlight w:val="green"/>
        </w:rPr>
        <w:t xml:space="preserve">use </w:t>
      </w:r>
      <w:r w:rsidRPr="00BD19C6">
        <w:rPr>
          <w:rStyle w:val="Emphasis"/>
          <w:rFonts w:asciiTheme="minorHAnsi" w:hAnsiTheme="minorHAnsi" w:cstheme="minorHAnsi"/>
        </w:rPr>
        <w:t xml:space="preserve">speech, </w:t>
      </w:r>
      <w:r w:rsidRPr="00A94A00">
        <w:rPr>
          <w:rStyle w:val="Emphasis"/>
          <w:rFonts w:asciiTheme="minorHAnsi" w:hAnsiTheme="minorHAnsi" w:cstheme="minorHAnsi"/>
          <w:highlight w:val="green"/>
        </w:rPr>
        <w:t xml:space="preserve">performance, </w:t>
      </w:r>
      <w:r w:rsidRPr="00BD19C6">
        <w:rPr>
          <w:rStyle w:val="Emphasis"/>
          <w:rFonts w:asciiTheme="minorHAnsi" w:hAnsiTheme="minorHAnsi" w:cstheme="minorHAnsi"/>
        </w:rPr>
        <w:t xml:space="preserve">visions, dreams, and bodies </w:t>
      </w:r>
      <w:r w:rsidRPr="00A94A00">
        <w:rPr>
          <w:rStyle w:val="Emphasis"/>
          <w:rFonts w:asciiTheme="minorHAnsi" w:hAnsiTheme="minorHAnsi" w:cstheme="minorHAnsi"/>
          <w:highlight w:val="green"/>
        </w:rPr>
        <w:t>to shift the</w:t>
      </w:r>
      <w:r w:rsidRPr="00BD19C6">
        <w:rPr>
          <w:rStyle w:val="Emphasis"/>
          <w:rFonts w:asciiTheme="minorHAnsi" w:hAnsiTheme="minorHAnsi" w:cstheme="minorHAnsi"/>
        </w:rPr>
        <w:t xml:space="preserve"> relations between </w:t>
      </w:r>
      <w:r w:rsidRPr="00A94A00">
        <w:rPr>
          <w:rStyle w:val="Emphasis"/>
          <w:rFonts w:asciiTheme="minorHAnsi" w:hAnsiTheme="minorHAnsi" w:cstheme="minorHAnsi"/>
          <w:highlight w:val="green"/>
        </w:rPr>
        <w:t>structures of authority</w:t>
      </w:r>
      <w:r w:rsidRPr="00BD19C6">
        <w:rPr>
          <w:rStyle w:val="Emphasis"/>
          <w:rFonts w:asciiTheme="minorHAnsi" w:hAnsiTheme="minorHAnsi" w:cstheme="minorHAnsi"/>
        </w:rPr>
        <w:t xml:space="preserve"> and embedded </w:t>
      </w:r>
      <w:proofErr w:type="spellStart"/>
      <w:r w:rsidRPr="00BD19C6">
        <w:rPr>
          <w:rStyle w:val="Emphasis"/>
          <w:rFonts w:asciiTheme="minorHAnsi" w:hAnsiTheme="minorHAnsi" w:cstheme="minorHAnsi"/>
        </w:rPr>
        <w:t>hierarchicalizations</w:t>
      </w:r>
      <w:proofErr w:type="spellEnd"/>
      <w:r w:rsidRPr="00BD19C6">
        <w:rPr>
          <w:rStyle w:val="Emphasis"/>
          <w:rFonts w:asciiTheme="minorHAnsi" w:hAnsiTheme="minorHAnsi" w:cstheme="minorHAnsi"/>
        </w:rPr>
        <w:t xml:space="preserve">. </w:t>
      </w:r>
      <w:r w:rsidRPr="00BD19C6">
        <w:rPr>
          <w:rFonts w:asciiTheme="minorHAnsi" w:hAnsiTheme="minorHAnsi" w:cstheme="minorHAnsi"/>
          <w:sz w:val="16"/>
        </w:rPr>
        <w:t xml:space="preserve">Those manipulations, those </w:t>
      </w:r>
      <w:proofErr w:type="spellStart"/>
      <w:r w:rsidRPr="00BD19C6">
        <w:rPr>
          <w:rFonts w:asciiTheme="minorHAnsi" w:hAnsiTheme="minorHAnsi" w:cstheme="minorHAnsi"/>
          <w:sz w:val="16"/>
        </w:rPr>
        <w:t>reorderings</w:t>
      </w:r>
      <w:proofErr w:type="spellEnd"/>
      <w:r w:rsidRPr="00BD19C6">
        <w:rPr>
          <w:rFonts w:asciiTheme="minorHAnsi" w:hAnsiTheme="minorHAnsi" w:cstheme="min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BD19C6">
        <w:rPr>
          <w:rStyle w:val="Emphasis"/>
          <w:rFonts w:asciiTheme="minorHAnsi" w:hAnsiTheme="minorHAnsi" w:cstheme="minorHAnsi"/>
        </w:rPr>
        <w:t xml:space="preserve"> Prophetic contestation breaks open the “monopoly of actuality” that insists “there is no alternative.” </w:t>
      </w:r>
      <w:r w:rsidRPr="00BD19C6">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Fuoss argues that performance always involves contestation; if he is right, the same would apply to prophetic performances.58 Prophetic performances may contribute to the development of what Valerie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understands as queer non-causality: a temporality “whose beginnings are found in the future.”59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BD19C6">
        <w:rPr>
          <w:rStyle w:val="Emphasis"/>
          <w:rFonts w:asciiTheme="minorHAnsi" w:hAnsiTheme="minorHAnsi" w:cstheme="minorHAnsi"/>
        </w:rPr>
        <w:t xml:space="preserve">and we need to create the worlds that </w:t>
      </w:r>
      <w:r w:rsidRPr="00A94A00">
        <w:rPr>
          <w:rStyle w:val="Emphasis"/>
          <w:rFonts w:asciiTheme="minorHAnsi" w:hAnsiTheme="minorHAnsi" w:cstheme="minorHAnsi"/>
          <w:highlight w:val="green"/>
        </w:rPr>
        <w:t xml:space="preserve">we need to learn </w:t>
      </w:r>
      <w:r w:rsidRPr="00BD19C6">
        <w:rPr>
          <w:rStyle w:val="Emphasis"/>
          <w:rFonts w:asciiTheme="minorHAnsi" w:hAnsiTheme="minorHAnsi" w:cstheme="minorHAnsi"/>
        </w:rPr>
        <w:t xml:space="preserve">to want </w:t>
      </w:r>
      <w:r w:rsidRPr="00A94A00">
        <w:rPr>
          <w:rStyle w:val="Emphasis"/>
          <w:rFonts w:asciiTheme="minorHAnsi" w:hAnsiTheme="minorHAnsi" w:cstheme="minorHAnsi"/>
          <w:highlight w:val="green"/>
        </w:rPr>
        <w:t>through institution-building and the generation of publics</w:t>
      </w:r>
      <w:r w:rsidRPr="00BD19C6">
        <w:rPr>
          <w:rStyle w:val="Emphasis"/>
          <w:rFonts w:asciiTheme="minorHAnsi" w:hAnsiTheme="minorHAnsi" w:cstheme="minorHAnsi"/>
        </w:rPr>
        <w:t xml:space="preserve">. </w:t>
      </w:r>
    </w:p>
    <w:p w14:paraId="34C13C45" w14:textId="77777777" w:rsidR="00CC08C4" w:rsidRPr="008907C1" w:rsidRDefault="00CC08C4" w:rsidP="00CC08C4">
      <w:pPr>
        <w:rPr>
          <w:rStyle w:val="Style13ptBold"/>
        </w:rPr>
      </w:pPr>
      <w:r w:rsidRPr="008907C1">
        <w:rPr>
          <w:rStyle w:val="Style13ptBold"/>
        </w:rPr>
        <w:t xml:space="preserve">Not specifying your agent is a voting issue - decimates core neg ground - Cross X is too late for the 1NC </w:t>
      </w:r>
      <w:proofErr w:type="spellStart"/>
      <w:r w:rsidRPr="008907C1">
        <w:rPr>
          <w:rStyle w:val="Style13ptBold"/>
        </w:rPr>
        <w:t>strat</w:t>
      </w:r>
      <w:proofErr w:type="spellEnd"/>
    </w:p>
    <w:p w14:paraId="2F3238FE" w14:textId="77777777" w:rsidR="00CC08C4" w:rsidRPr="00CC08C4" w:rsidRDefault="00CC08C4" w:rsidP="005A359B">
      <w:pPr>
        <w:rPr>
          <w:rFonts w:asciiTheme="minorHAnsi" w:hAnsiTheme="minorHAnsi" w:cstheme="minorHAnsi"/>
          <w:b/>
          <w:iCs/>
          <w:u w:val="single"/>
        </w:rPr>
      </w:pPr>
    </w:p>
    <w:p w14:paraId="25084339" w14:textId="2E80C41C" w:rsidR="0099333A" w:rsidRDefault="0099333A" w:rsidP="0099333A">
      <w:pPr>
        <w:pStyle w:val="Heading2"/>
      </w:pPr>
      <w:r>
        <w:lastRenderedPageBreak/>
        <w:t>ON</w:t>
      </w:r>
    </w:p>
    <w:p w14:paraId="462F01EB" w14:textId="7289B4A8" w:rsidR="00121BBC" w:rsidRDefault="0099333A" w:rsidP="0099333A">
      <w:pPr>
        <w:pStyle w:val="Heading3"/>
      </w:pPr>
      <w:r>
        <w:lastRenderedPageBreak/>
        <w:t>1NC – UT</w:t>
      </w:r>
      <w:r w:rsidR="00121BBC">
        <w:t>IL</w:t>
      </w:r>
    </w:p>
    <w:p w14:paraId="0711B7A2" w14:textId="791F53D5" w:rsidR="00061CD8" w:rsidRPr="00E97A80" w:rsidRDefault="00061CD8" w:rsidP="00061CD8">
      <w:pPr>
        <w:pStyle w:val="Heading4"/>
        <w:rPr>
          <w:rFonts w:cs="Arial"/>
        </w:rPr>
      </w:pPr>
      <w:bookmarkStart w:id="0" w:name="_Hlk50991827"/>
      <w:r>
        <w:rPr>
          <w:rFonts w:cs="Arial"/>
        </w:rPr>
        <w:t xml:space="preserve">1] </w:t>
      </w:r>
      <w:r w:rsidRPr="00E97A80">
        <w:rPr>
          <w:rFonts w:cs="Arial"/>
        </w:rPr>
        <w:t xml:space="preserve">Util is an </w:t>
      </w:r>
      <w:proofErr w:type="gramStart"/>
      <w:r w:rsidRPr="00E97A80">
        <w:rPr>
          <w:rFonts w:cs="Arial"/>
        </w:rPr>
        <w:t>all lives</w:t>
      </w:r>
      <w:proofErr w:type="gramEnd"/>
      <w:r w:rsidRPr="00E97A80">
        <w:rPr>
          <w:rFonts w:cs="Arial"/>
        </w:rPr>
        <w:t xml:space="preserve"> matter framing that denies ongoing genocide in favor of an always short term extinction threat - In this debate you should flip that calculus and begin with the bodies that exist outside the registers of liberalism as the only ethical impact calculus</w:t>
      </w:r>
    </w:p>
    <w:bookmarkEnd w:id="0"/>
    <w:p w14:paraId="1F29435F" w14:textId="1F199B48" w:rsidR="00061CD8" w:rsidRPr="00E97A80" w:rsidRDefault="00061CD8" w:rsidP="00061CD8">
      <w:pPr>
        <w:pStyle w:val="Heading4"/>
        <w:rPr>
          <w:rFonts w:cs="Arial"/>
          <w:bCs/>
        </w:rPr>
      </w:pPr>
      <w:r>
        <w:rPr>
          <w:rFonts w:cs="Arial"/>
        </w:rPr>
        <w:t xml:space="preserve">2] </w:t>
      </w:r>
      <w:r w:rsidRPr="00E97A80">
        <w:rPr>
          <w:rFonts w:cs="Arial"/>
        </w:rPr>
        <w:t>Revolutionary Suicide and willing to risk total extinction to abolish racial capitalism is a prior to ethics and value itself</w:t>
      </w:r>
    </w:p>
    <w:p w14:paraId="0D0A4CE9" w14:textId="77777777" w:rsidR="00061CD8" w:rsidRPr="00E97A80" w:rsidRDefault="00061CD8" w:rsidP="00061CD8">
      <w:pPr>
        <w:rPr>
          <w:rFonts w:eastAsiaTheme="majorEastAsia"/>
          <w:iCs/>
          <w:sz w:val="26"/>
        </w:rPr>
      </w:pPr>
      <w:r w:rsidRPr="00E97A80">
        <w:t>Pinkard 13</w:t>
      </w:r>
      <w:r w:rsidRPr="00E97A80">
        <w:rPr>
          <w:rFonts w:eastAsiaTheme="majorEastAsia"/>
        </w:rPr>
        <w:t xml:space="preserve"> </w:t>
      </w:r>
      <w:r w:rsidRPr="00E97A80">
        <w:t>[2013, Lynice Pinkard, “Revolutionary Suicide: Risking Everything to Transform Society and Live Fully”, Tikkun 2013 Volume 28, Number 4: 31-41, http://tikkun.dukejournals.org/content/28/4/31.full]</w:t>
      </w:r>
    </w:p>
    <w:p w14:paraId="27E49415" w14:textId="24AC73F5" w:rsidR="00061CD8" w:rsidRPr="00061CD8" w:rsidRDefault="00061CD8" w:rsidP="00061CD8">
      <w:pPr>
        <w:rPr>
          <w:sz w:val="12"/>
        </w:rPr>
      </w:pPr>
      <w:r w:rsidRPr="00E97A80">
        <w:rPr>
          <w:sz w:val="12"/>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w:t>
      </w:r>
      <w:r w:rsidRPr="00E97A80">
        <w:rPr>
          <w:rStyle w:val="Style13ptBold"/>
        </w:rPr>
        <w:t>To what extent does any one of us identify with the forces of domination and participate in relations that reinforce that domination and the exploitation that goes with it</w:t>
      </w:r>
      <w:r w:rsidRPr="00E97A80">
        <w:rPr>
          <w:sz w:val="12"/>
        </w:rPr>
        <w:t xml:space="preserve">? In what ways and to what extent are we wedded to our own upward mobility, financial security, good reputation, and ability to “win friends and influence people” in positions of power? Or </w:t>
      </w:r>
      <w:r w:rsidRPr="00AA22F6">
        <w:rPr>
          <w:sz w:val="12"/>
        </w:rPr>
        <w:t xml:space="preserve">conversely, </w:t>
      </w:r>
      <w:r w:rsidRPr="00AA22F6">
        <w:rPr>
          <w:rStyle w:val="Emphasis"/>
        </w:rPr>
        <w:t>do we identify</w:t>
      </w:r>
      <w:r w:rsidRPr="00AA22F6">
        <w:rPr>
          <w:sz w:val="12"/>
        </w:rPr>
        <w:t xml:space="preserve"> (not wish to identify or pretend to identify but </w:t>
      </w:r>
      <w:proofErr w:type="gramStart"/>
      <w:r w:rsidRPr="00AA22F6">
        <w:rPr>
          <w:sz w:val="12"/>
        </w:rPr>
        <w:t>actually identify</w:t>
      </w:r>
      <w:proofErr w:type="gramEnd"/>
      <w:r w:rsidRPr="00AA22F6">
        <w:rPr>
          <w:sz w:val="12"/>
        </w:rPr>
        <w:t xml:space="preserve"> </w:t>
      </w:r>
      <w:r w:rsidRPr="00AA22F6">
        <w:rPr>
          <w:rStyle w:val="Emphasis"/>
        </w:rPr>
        <w:t>by putting our lives on the line</w:t>
      </w:r>
      <w:r w:rsidRPr="00AA22F6">
        <w:rPr>
          <w:rStyle w:val="Style13ptBold"/>
        </w:rPr>
        <w:t xml:space="preserve">) </w:t>
      </w:r>
      <w:r w:rsidRPr="00AA22F6">
        <w:rPr>
          <w:rStyle w:val="Emphasis"/>
        </w:rPr>
        <w:t>with efforts to reverse</w:t>
      </w:r>
      <w:r w:rsidRPr="00AA22F6">
        <w:rPr>
          <w:rStyle w:val="Style13ptBold"/>
        </w:rPr>
        <w:t xml:space="preserve"> patterns of </w:t>
      </w:r>
      <w:r w:rsidRPr="00AA22F6">
        <w:rPr>
          <w:rStyle w:val="Emphasis"/>
        </w:rPr>
        <w:t>domination, empower people on the margins (even when we are not on the margins ourselves</w:t>
      </w:r>
      <w:r w:rsidRPr="00AA22F6">
        <w:rPr>
          <w:rStyle w:val="Style13ptBold"/>
        </w:rPr>
        <w:t>), and seek healthy, sustainable relations? When we consider our identities in relation to domination, we realize the manifold ways in which</w:t>
      </w:r>
      <w:r w:rsidRPr="00AA22F6">
        <w:rPr>
          <w:sz w:val="12"/>
        </w:rPr>
        <w:t xml:space="preserve"> </w:t>
      </w:r>
      <w:r w:rsidRPr="00AA22F6">
        <w:rPr>
          <w:rStyle w:val="Style13ptBold"/>
        </w:rPr>
        <w:t>we have structured our</w:t>
      </w:r>
      <w:r w:rsidRPr="00E97A80">
        <w:rPr>
          <w:rStyle w:val="Style13ptBold"/>
        </w:rPr>
        <w:t xml:space="preserve"> lives and desires in support of the very economic and social system that is dominating us.</w:t>
      </w:r>
      <w:r w:rsidRPr="00E97A80">
        <w:rPr>
          <w:sz w:val="12"/>
        </w:rPr>
        <w:t xml:space="preserve"> To shake free of this cycle, we need to embrace a radical break from business as usual. </w:t>
      </w:r>
      <w:r w:rsidRPr="00E97A80">
        <w:rPr>
          <w:rStyle w:val="Style13ptBold"/>
        </w:rPr>
        <w:t xml:space="preserve">We need to commit revolutionary suicide. By this I mean not the killing of our bodies but the destruction of </w:t>
      </w:r>
      <w:r w:rsidRPr="00D645A6">
        <w:rPr>
          <w:rStyle w:val="Emphasis"/>
          <w:highlight w:val="green"/>
        </w:rPr>
        <w:t xml:space="preserve">our attachments to </w:t>
      </w:r>
      <w:r w:rsidRPr="00AA22F6">
        <w:rPr>
          <w:rStyle w:val="Emphasis"/>
        </w:rPr>
        <w:t xml:space="preserve">security, status, wealth, and </w:t>
      </w:r>
      <w:r w:rsidRPr="00D645A6">
        <w:rPr>
          <w:rStyle w:val="Emphasis"/>
          <w:highlight w:val="green"/>
        </w:rPr>
        <w:t>power</w:t>
      </w:r>
      <w:r w:rsidRPr="00E97A80">
        <w:rPr>
          <w:rStyle w:val="Style13ptBold"/>
        </w:rPr>
        <w:t xml:space="preserve">. These attachments </w:t>
      </w:r>
      <w:r w:rsidRPr="00AA22F6">
        <w:rPr>
          <w:rStyle w:val="Emphasis"/>
        </w:rPr>
        <w:t xml:space="preserve">prevent us from becoming spiritually and politically alive. They </w:t>
      </w:r>
      <w:r w:rsidRPr="00D645A6">
        <w:rPr>
          <w:rStyle w:val="Emphasis"/>
          <w:highlight w:val="green"/>
        </w:rPr>
        <w:t xml:space="preserve">prevent us from changing the violent structure of </w:t>
      </w:r>
      <w:r w:rsidRPr="00E97A80">
        <w:rPr>
          <w:rStyle w:val="Style13ptBold"/>
        </w:rPr>
        <w:t xml:space="preserve">the </w:t>
      </w:r>
      <w:r w:rsidRPr="00D645A6">
        <w:rPr>
          <w:rStyle w:val="Emphasis"/>
          <w:highlight w:val="green"/>
        </w:rPr>
        <w:t>society</w:t>
      </w:r>
      <w:r w:rsidRPr="00E97A80">
        <w:rPr>
          <w:rStyle w:val="Style13ptBold"/>
        </w:rPr>
        <w:t xml:space="preserve"> in which we live. </w:t>
      </w:r>
      <w:r w:rsidRPr="00D645A6">
        <w:rPr>
          <w:rStyle w:val="Emphasis"/>
          <w:highlight w:val="green"/>
        </w:rPr>
        <w:t>Revolutionary suicide means living out our commitments, even when that means risking death</w:t>
      </w:r>
      <w:r w:rsidRPr="00E97A80">
        <w:rPr>
          <w:sz w:val="12"/>
        </w:rPr>
        <w:t xml:space="preserve">. When Huey Percy Newton, the cofounder of the Black Panther Party, called us to “revolutionary suicide,” it appears that he was making the same appeal as Jesus of Nazareth, who admonished, </w:t>
      </w:r>
      <w:r w:rsidRPr="00E97A80">
        <w:rPr>
          <w:rStyle w:val="Style13ptBold"/>
        </w:rPr>
        <w:t>“Those who seek to save their lives will lose them, and those who lose their lives for the sake of [the planet] will save them</w:t>
      </w:r>
      <w:r w:rsidRPr="00E97A80">
        <w:rPr>
          <w:sz w:val="12"/>
        </w:rPr>
        <w:t xml:space="preserve">.” Essentially, both movement founders are saying the same thing. </w:t>
      </w:r>
      <w:r w:rsidRPr="00E97A80">
        <w:rPr>
          <w:rStyle w:val="Style13ptBold"/>
        </w:rPr>
        <w:t>Salvation is not an individual matter. It</w:t>
      </w:r>
      <w:r w:rsidRPr="00E97A80">
        <w:rPr>
          <w:sz w:val="12"/>
        </w:rPr>
        <w:t xml:space="preserve"> </w:t>
      </w:r>
      <w:r w:rsidRPr="00E97A80">
        <w:rPr>
          <w:rStyle w:val="Style13ptBold"/>
        </w:rPr>
        <w:t>entails saving, delivering, rescuing an entire civilization</w:t>
      </w:r>
      <w:r w:rsidRPr="00E97A80">
        <w:rPr>
          <w:sz w:val="12"/>
        </w:rPr>
        <w:t xml:space="preserve">. This cannot be just another day at the bargain counter. </w:t>
      </w:r>
      <w:r w:rsidRPr="00E97A80">
        <w:rPr>
          <w:rStyle w:val="Style13ptBold"/>
        </w:rPr>
        <w:t xml:space="preserve">The </w:t>
      </w:r>
      <w:r w:rsidRPr="00D645A6">
        <w:rPr>
          <w:rStyle w:val="Emphasis"/>
          <w:highlight w:val="green"/>
        </w:rPr>
        <w:t>salvation</w:t>
      </w:r>
      <w:r w:rsidRPr="00E97A80">
        <w:rPr>
          <w:rStyle w:val="Style13ptBold"/>
        </w:rPr>
        <w:t xml:space="preserve"> of an entire planet </w:t>
      </w:r>
      <w:r w:rsidRPr="00D645A6">
        <w:rPr>
          <w:rStyle w:val="Emphasis"/>
          <w:highlight w:val="green"/>
        </w:rPr>
        <w:t>requires a total risk of everything</w:t>
      </w:r>
      <w:r w:rsidRPr="00E97A80">
        <w:rPr>
          <w:sz w:val="12"/>
        </w:rPr>
        <w:t xml:space="preserve"> — </w:t>
      </w:r>
      <w:r w:rsidRPr="00E97A80">
        <w:rPr>
          <w:rStyle w:val="Style13ptBold"/>
        </w:rPr>
        <w:t>of you, of me, of unyielding people everywhere, for all time</w:t>
      </w:r>
      <w:r w:rsidRPr="00E97A80">
        <w:rPr>
          <w:sz w:val="12"/>
        </w:rPr>
        <w:t xml:space="preserve">. This is what revolutionary suicide is. </w:t>
      </w:r>
      <w:r w:rsidRPr="00AA22F6">
        <w:rPr>
          <w:rStyle w:val="Emphasis"/>
        </w:rPr>
        <w:t>The cost of revolutionary change is people’s willingness to pay with their</w:t>
      </w:r>
      <w:r w:rsidRPr="00AA22F6">
        <w:rPr>
          <w:rStyle w:val="Style13ptBold"/>
        </w:rPr>
        <w:t xml:space="preserve"> own</w:t>
      </w:r>
      <w:r w:rsidRPr="00AA22F6">
        <w:rPr>
          <w:sz w:val="12"/>
        </w:rPr>
        <w:t xml:space="preserve"> </w:t>
      </w:r>
      <w:r w:rsidRPr="00AA22F6">
        <w:rPr>
          <w:rStyle w:val="Emphasis"/>
        </w:rPr>
        <w:t>lives</w:t>
      </w:r>
      <w:r w:rsidRPr="00E97A80">
        <w:rPr>
          <w:sz w:val="12"/>
        </w:rPr>
        <w:t xml:space="preserve">. </w:t>
      </w:r>
      <w:r w:rsidRPr="00E97A80">
        <w:rPr>
          <w:rStyle w:val="Emphasis"/>
        </w:rPr>
        <w:t>This is what Rachel Corrie knew when she</w:t>
      </w:r>
      <w:r w:rsidRPr="00E97A80">
        <w:rPr>
          <w:rStyle w:val="Style13ptBold"/>
        </w:rPr>
        <w:t xml:space="preserve">, determined to prevent a Palestinian home in Rafah from being demolished, </w:t>
      </w:r>
      <w:r w:rsidRPr="00E97A80">
        <w:rPr>
          <w:rStyle w:val="Emphasis"/>
        </w:rPr>
        <w:t xml:space="preserve">refused to </w:t>
      </w:r>
      <w:proofErr w:type="gramStart"/>
      <w:r w:rsidRPr="00E97A80">
        <w:rPr>
          <w:rStyle w:val="Emphasis"/>
        </w:rPr>
        <w:t>move</w:t>
      </w:r>
      <w:proofErr w:type="gramEnd"/>
      <w:r w:rsidRPr="00E97A80">
        <w:rPr>
          <w:rStyle w:val="Emphasis"/>
        </w:rPr>
        <w:t xml:space="preserve"> and was killed by an Israeli army bulldozer</w:t>
      </w:r>
      <w:r w:rsidRPr="00E97A80">
        <w:rPr>
          <w:rStyle w:val="Style13ptBold"/>
        </w:rPr>
        <w:t xml:space="preserve">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w:t>
      </w:r>
      <w:r w:rsidRPr="00E97A80">
        <w:rPr>
          <w:sz w:val="12"/>
        </w:rPr>
        <w:t xml:space="preserve">. </w:t>
      </w:r>
      <w:r w:rsidRPr="00E97A80">
        <w:rPr>
          <w:rStyle w:val="Style13ptBold"/>
        </w:rPr>
        <w:t xml:space="preserve">This call may sound </w:t>
      </w:r>
      <w:r w:rsidRPr="00E97A80">
        <w:rPr>
          <w:rStyle w:val="Style13ptBold"/>
        </w:rPr>
        <w:lastRenderedPageBreak/>
        <w:t>extreme at first, but an unflinching look at the structure of our society reveals why nothing less is enough</w:t>
      </w:r>
      <w:r w:rsidRPr="00E97A80">
        <w:rPr>
          <w:sz w:val="12"/>
        </w:rPr>
        <w:t xml:space="preserve">. </w:t>
      </w:r>
      <w:r w:rsidRPr="00E97A80">
        <w:rPr>
          <w:rStyle w:val="Style13ptBold"/>
        </w:rPr>
        <w:t>B</w:t>
      </w:r>
      <w:r w:rsidRPr="00E97A80">
        <w:rPr>
          <w:sz w:val="12"/>
        </w:rPr>
        <w:t>efore returning to the question of revolutionary suicide and what it might mean in each of our lives, let’s look at what we’re up against.</w:t>
      </w:r>
    </w:p>
    <w:p w14:paraId="2A938C5A" w14:textId="2658A4A4" w:rsidR="00121BBC" w:rsidRDefault="00121BBC" w:rsidP="00121BBC">
      <w:pPr>
        <w:pStyle w:val="Heading3"/>
      </w:pPr>
      <w:r>
        <w:lastRenderedPageBreak/>
        <w:t xml:space="preserve">1NC – Solvency </w:t>
      </w:r>
    </w:p>
    <w:p w14:paraId="31B0E240" w14:textId="0B1DDD8B" w:rsidR="00121BBC" w:rsidRDefault="00121BBC" w:rsidP="00121BBC">
      <w:pPr>
        <w:pStyle w:val="Heading4"/>
      </w:pPr>
      <w:r>
        <w:t xml:space="preserve">Vote neg on presumption – they don’t have a </w:t>
      </w:r>
      <w:proofErr w:type="spellStart"/>
      <w:r>
        <w:t>plantext</w:t>
      </w:r>
      <w:proofErr w:type="spellEnd"/>
      <w:r>
        <w:t xml:space="preserve"> to resolve their offense. </w:t>
      </w:r>
      <w:r w:rsidR="005A359B">
        <w:t xml:space="preserve">No explanation of what voting </w:t>
      </w:r>
      <w:proofErr w:type="spellStart"/>
      <w:r w:rsidR="005A359B">
        <w:t>aff</w:t>
      </w:r>
      <w:proofErr w:type="spellEnd"/>
      <w:r w:rsidR="005A359B">
        <w:t xml:space="preserve"> does, what you endorse and is a voting issue for shiftiness and clash. </w:t>
      </w:r>
    </w:p>
    <w:p w14:paraId="13C8DFBC" w14:textId="1C3BF8A7" w:rsidR="005A359B" w:rsidRDefault="005A359B" w:rsidP="005A359B"/>
    <w:p w14:paraId="1CA08365" w14:textId="425668A3" w:rsidR="00AE68C9" w:rsidRDefault="005A359B" w:rsidP="00AE68C9">
      <w:pPr>
        <w:pStyle w:val="Heading4"/>
      </w:pPr>
      <w:r>
        <w:t xml:space="preserve">Justifies </w:t>
      </w:r>
      <w:proofErr w:type="spellStart"/>
      <w:r>
        <w:t>dispo</w:t>
      </w:r>
      <w:proofErr w:type="spellEnd"/>
      <w:r>
        <w:t xml:space="preserve"> with the condition that the </w:t>
      </w:r>
      <w:proofErr w:type="spellStart"/>
      <w:r>
        <w:t>aff</w:t>
      </w:r>
      <w:proofErr w:type="spellEnd"/>
      <w:r>
        <w:t xml:space="preserve"> reclarifies the advocacy in the 1AR</w:t>
      </w:r>
      <w:r w:rsidR="00AA22F6">
        <w:t>/if they make a permutation</w:t>
      </w:r>
      <w:r w:rsidR="00AE68C9">
        <w:t>/link turn/make offense</w:t>
      </w:r>
      <w:r w:rsidR="008A7699">
        <w:t xml:space="preserve"> – vague and not warranted in the 1AC</w:t>
      </w:r>
    </w:p>
    <w:p w14:paraId="79B1AEB2" w14:textId="3087D41B" w:rsidR="00AE68C9" w:rsidRDefault="00AE68C9" w:rsidP="00AE68C9"/>
    <w:p w14:paraId="65E0E9F2" w14:textId="127467EA" w:rsidR="00AE68C9" w:rsidRPr="00AE68C9" w:rsidRDefault="00AE68C9" w:rsidP="00AE68C9">
      <w:pPr>
        <w:pStyle w:val="Heading4"/>
      </w:pPr>
      <w:r>
        <w:t xml:space="preserve">We agree </w:t>
      </w:r>
      <w:proofErr w:type="spellStart"/>
      <w:r>
        <w:t>dispo</w:t>
      </w:r>
      <w:proofErr w:type="spellEnd"/>
      <w:r>
        <w:t xml:space="preserve"> solves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678E6B78" w14:textId="6846DE53" w:rsidR="00061CD8" w:rsidRDefault="00061CD8" w:rsidP="00061CD8">
      <w:pPr>
        <w:pStyle w:val="Heading3"/>
      </w:pPr>
      <w:r>
        <w:lastRenderedPageBreak/>
        <w:t>1NC – Capitalism adv</w:t>
      </w:r>
    </w:p>
    <w:p w14:paraId="01CBFB62" w14:textId="20DA3312" w:rsidR="002F7D23" w:rsidRPr="002F7D23" w:rsidRDefault="002F7D23" w:rsidP="002F7D23">
      <w:r>
        <w:t xml:space="preserve">Advantage is silly – links to K because Williams says we need a material strategy to address capitalism </w:t>
      </w:r>
    </w:p>
    <w:p w14:paraId="7C141CAC" w14:textId="77777777" w:rsidR="006903D6" w:rsidRDefault="006903D6" w:rsidP="006903D6">
      <w:pPr>
        <w:pStyle w:val="Heading4"/>
      </w:pPr>
      <w:r>
        <w:t>1] Not reverse causal – Robinson is in the context of military industrial complex and racial capitalism which they can’t solve</w:t>
      </w:r>
    </w:p>
    <w:p w14:paraId="5AA40A00" w14:textId="6816FD14" w:rsidR="00061CD8" w:rsidRDefault="00061CD8" w:rsidP="00061CD8">
      <w:pPr>
        <w:pStyle w:val="Heading4"/>
      </w:pPr>
      <w:r>
        <w:t xml:space="preserve">2] </w:t>
      </w:r>
      <w:r w:rsidR="00605ABD">
        <w:t xml:space="preserve">Double-turn </w:t>
      </w:r>
      <w:r w:rsidR="00025CC9">
        <w:t>with adv 2</w:t>
      </w:r>
      <w:r w:rsidR="00605ABD">
        <w:t>– SCS deterrence is paychecks on paychecks for MIC</w:t>
      </w:r>
    </w:p>
    <w:p w14:paraId="43818067" w14:textId="77777777" w:rsidR="00605ABD" w:rsidRPr="00BD4914" w:rsidRDefault="00605ABD" w:rsidP="00605ABD">
      <w:pPr>
        <w:rPr>
          <w:rStyle w:val="Style13ptBold"/>
        </w:rPr>
      </w:pPr>
      <w:r>
        <w:rPr>
          <w:rStyle w:val="Style13ptBold"/>
        </w:rPr>
        <w:t>Davis ‘17</w:t>
      </w:r>
    </w:p>
    <w:p w14:paraId="5A27C163" w14:textId="77777777" w:rsidR="00605ABD" w:rsidRDefault="00605ABD" w:rsidP="00605ABD">
      <w:pPr>
        <w:rPr>
          <w:sz w:val="16"/>
          <w:szCs w:val="16"/>
        </w:rPr>
      </w:pPr>
      <w:r w:rsidRPr="00BD4914">
        <w:rPr>
          <w:sz w:val="16"/>
          <w:szCs w:val="16"/>
        </w:rPr>
        <w:t xml:space="preserve">[Mike, author of City of Quartz, Late Victorian Holocausts, Buda’s Wagon, and Planet of Slums. He is the recipient of a MacArthur Fellowship and the Lannan Literary Award. 08/11/2017. “Nuclear Imperialism and Extended Deterrence,” </w:t>
      </w:r>
      <w:hyperlink r:id="rId7" w:history="1">
        <w:r w:rsidRPr="00BD4914">
          <w:rPr>
            <w:rStyle w:val="Hyperlink"/>
            <w:sz w:val="16"/>
            <w:szCs w:val="16"/>
          </w:rPr>
          <w:t>https://www.versobooks.com/blogs/3350-nuclear-imperialism-and-extended-deterrence</w:t>
        </w:r>
      </w:hyperlink>
      <w:r w:rsidRPr="00BD4914">
        <w:rPr>
          <w:sz w:val="16"/>
          <w:szCs w:val="16"/>
        </w:rPr>
        <w:t>] pat</w:t>
      </w:r>
    </w:p>
    <w:p w14:paraId="4232E83A" w14:textId="77777777" w:rsidR="00605ABD" w:rsidRPr="000629B2" w:rsidRDefault="00605ABD" w:rsidP="00605ABD">
      <w:r w:rsidRPr="00914ACC">
        <w:rPr>
          <w:sz w:val="12"/>
        </w:rPr>
        <w:t xml:space="preserve">At the same time, while Thompson presents </w:t>
      </w:r>
      <w:proofErr w:type="spellStart"/>
      <w:r w:rsidRPr="00914ACC">
        <w:rPr>
          <w:sz w:val="12"/>
        </w:rPr>
        <w:t>exterminism</w:t>
      </w:r>
      <w:proofErr w:type="spellEnd"/>
      <w:r w:rsidRPr="00914ACC">
        <w:rPr>
          <w:sz w:val="12"/>
        </w:rPr>
        <w:t xml:space="preserve"> as the implicit apotheosis of the power of certain interest groups and bureaucratic strata, </w:t>
      </w:r>
      <w:r w:rsidRPr="00914ACC">
        <w:rPr>
          <w:rStyle w:val="StyleUnderline"/>
        </w:rPr>
        <w:t xml:space="preserve">it is the </w:t>
      </w:r>
      <w:r w:rsidRPr="00551B73">
        <w:rPr>
          <w:rStyle w:val="StyleUnderline"/>
          <w:highlight w:val="green"/>
        </w:rPr>
        <w:t>unforeseen convergence</w:t>
      </w:r>
      <w:r w:rsidRPr="00914ACC">
        <w:rPr>
          <w:rStyle w:val="StyleUnderline"/>
        </w:rPr>
        <w:t xml:space="preserve"> of their separate "thrusts" that </w:t>
      </w:r>
      <w:r w:rsidRPr="00551B73">
        <w:rPr>
          <w:rStyle w:val="StyleUnderline"/>
          <w:highlight w:val="green"/>
        </w:rPr>
        <w:t>threatens</w:t>
      </w:r>
      <w:r w:rsidRPr="00914ACC">
        <w:rPr>
          <w:rStyle w:val="StyleUnderline"/>
        </w:rPr>
        <w:t xml:space="preserve"> to override class or human interests to the point of </w:t>
      </w:r>
      <w:r w:rsidRPr="00551B73">
        <w:rPr>
          <w:rStyle w:val="StyleUnderline"/>
          <w:highlight w:val="green"/>
        </w:rPr>
        <w:t>universal annihilation</w:t>
      </w:r>
      <w:r w:rsidRPr="00914ACC">
        <w:rPr>
          <w:sz w:val="12"/>
        </w:rPr>
        <w:t xml:space="preserve">. I emphasize "unforeseen" because Thompson also gives a certain </w:t>
      </w:r>
      <w:proofErr w:type="spellStart"/>
      <w:r w:rsidRPr="00914ACC">
        <w:rPr>
          <w:sz w:val="12"/>
        </w:rPr>
        <w:t>Althusserian</w:t>
      </w:r>
      <w:proofErr w:type="spellEnd"/>
      <w:r w:rsidRPr="00914ACC">
        <w:rPr>
          <w:sz w:val="12"/>
        </w:rPr>
        <w:t xml:space="preserve"> twist to the concept of an autonomous bureaucratic configuration: that is, he describes </w:t>
      </w:r>
      <w:proofErr w:type="spellStart"/>
      <w:r w:rsidRPr="00914ACC">
        <w:rPr>
          <w:sz w:val="12"/>
        </w:rPr>
        <w:t>exterminism</w:t>
      </w:r>
      <w:proofErr w:type="spellEnd"/>
      <w:r w:rsidRPr="00914ACC">
        <w:rPr>
          <w:sz w:val="12"/>
        </w:rPr>
        <w:t xml:space="preserve"> virtually as a "process without a subject." It is this which demarcates "</w:t>
      </w:r>
      <w:proofErr w:type="spellStart"/>
      <w:r w:rsidRPr="00914ACC">
        <w:rPr>
          <w:sz w:val="12"/>
        </w:rPr>
        <w:t>exterminism</w:t>
      </w:r>
      <w:proofErr w:type="spellEnd"/>
      <w:r w:rsidRPr="00914ACC">
        <w:rPr>
          <w:sz w:val="12"/>
        </w:rPr>
        <w:t xml:space="preserve">" from the superficially similar notion of a rampant "military-industrial complex" that has been a traditional theme of much </w:t>
      </w:r>
      <w:r w:rsidRPr="000629B2">
        <w:t xml:space="preserve">American sociology. </w:t>
      </w:r>
      <w:proofErr w:type="spellStart"/>
      <w:r w:rsidRPr="000629B2">
        <w:t>Exterminism</w:t>
      </w:r>
      <w:proofErr w:type="spellEnd"/>
      <w:r w:rsidRPr="000629B2">
        <w:t>, in other words, is not conceived as the domination of any single institutional or political instance, but rather as the vector of different "thrusts" and "logics." It arises, as Thompson puts it, out of a "collocation of fragmented forces" whose a priori unity or self-recognition is not assumed.</w:t>
      </w:r>
    </w:p>
    <w:p w14:paraId="3603DD2D" w14:textId="77777777" w:rsidR="00605ABD" w:rsidRPr="00914ACC" w:rsidRDefault="00605ABD" w:rsidP="00605ABD">
      <w:pPr>
        <w:rPr>
          <w:sz w:val="12"/>
        </w:rPr>
      </w:pPr>
      <w:r w:rsidRPr="00914ACC">
        <w:rPr>
          <w:sz w:val="12"/>
        </w:rPr>
        <w:t xml:space="preserve">What ultimately confers cohesion on the different components of </w:t>
      </w:r>
      <w:proofErr w:type="spellStart"/>
      <w:r w:rsidRPr="00914ACC">
        <w:rPr>
          <w:sz w:val="12"/>
        </w:rPr>
        <w:t>exterminism</w:t>
      </w:r>
      <w:proofErr w:type="spellEnd"/>
      <w:r w:rsidRPr="00914ACC">
        <w:rPr>
          <w:sz w:val="12"/>
        </w:rPr>
        <w:t xml:space="preserve"> is the bipolar confrontation itself. </w:t>
      </w:r>
      <w:r w:rsidRPr="00D102BC">
        <w:rPr>
          <w:rStyle w:val="Emphasis"/>
        </w:rPr>
        <w:t xml:space="preserve">Thompson clearly hints that </w:t>
      </w:r>
      <w:r w:rsidRPr="00551B73">
        <w:rPr>
          <w:rStyle w:val="Emphasis"/>
          <w:highlight w:val="green"/>
        </w:rPr>
        <w:t>if the Cold War did not exist, it would have had to be invented</w:t>
      </w:r>
      <w:r w:rsidRPr="00914ACC">
        <w:rPr>
          <w:sz w:val="12"/>
        </w:rPr>
        <w:t xml:space="preserve"> — </w:t>
      </w:r>
      <w:r w:rsidRPr="00D102BC">
        <w:rPr>
          <w:rStyle w:val="StyleUnderline"/>
        </w:rPr>
        <w:t xml:space="preserve">since it provides </w:t>
      </w:r>
      <w:r w:rsidRPr="00551B73">
        <w:rPr>
          <w:rStyle w:val="StyleUnderline"/>
          <w:highlight w:val="green"/>
        </w:rPr>
        <w:t>the</w:t>
      </w:r>
      <w:r w:rsidRPr="00D102BC">
        <w:rPr>
          <w:rStyle w:val="StyleUnderline"/>
        </w:rPr>
        <w:t xml:space="preserve"> </w:t>
      </w:r>
      <w:proofErr w:type="spellStart"/>
      <w:r w:rsidRPr="00D102BC">
        <w:rPr>
          <w:rStyle w:val="StyleUnderline"/>
        </w:rPr>
        <w:t>indispensible</w:t>
      </w:r>
      <w:proofErr w:type="spellEnd"/>
      <w:r w:rsidRPr="00D102BC">
        <w:rPr>
          <w:rStyle w:val="StyleUnderline"/>
        </w:rPr>
        <w:t xml:space="preserve"> </w:t>
      </w:r>
      <w:r w:rsidRPr="00551B73">
        <w:rPr>
          <w:rStyle w:val="StyleUnderline"/>
          <w:highlight w:val="green"/>
        </w:rPr>
        <w:t>basis for</w:t>
      </w:r>
      <w:r w:rsidRPr="00D102BC">
        <w:rPr>
          <w:rStyle w:val="StyleUnderline"/>
        </w:rPr>
        <w:t xml:space="preserve"> domestic </w:t>
      </w:r>
      <w:r w:rsidRPr="00551B73">
        <w:rPr>
          <w:rStyle w:val="StyleUnderline"/>
          <w:highlight w:val="green"/>
        </w:rPr>
        <w:t>unity</w:t>
      </w:r>
      <w:r w:rsidRPr="00914ACC">
        <w:rPr>
          <w:sz w:val="12"/>
        </w:rPr>
        <w:t xml:space="preserve">. </w:t>
      </w:r>
      <w:r w:rsidRPr="00D102BC">
        <w:rPr>
          <w:rStyle w:val="StyleUnderline"/>
        </w:rPr>
        <w:t xml:space="preserve">It is the mirror-image demand of </w:t>
      </w:r>
      <w:r w:rsidRPr="00551B73">
        <w:rPr>
          <w:rStyle w:val="StyleUnderline"/>
          <w:highlight w:val="green"/>
        </w:rPr>
        <w:t>internal hegemony</w:t>
      </w:r>
      <w:r w:rsidRPr="00914ACC">
        <w:rPr>
          <w:sz w:val="12"/>
        </w:rPr>
        <w:t xml:space="preserve">, expressed through ideology, </w:t>
      </w:r>
      <w:r w:rsidRPr="00D102BC">
        <w:rPr>
          <w:rStyle w:val="StyleUnderline"/>
        </w:rPr>
        <w:t>in both the United States and the Soviet Union that sanctions</w:t>
      </w:r>
      <w:r w:rsidRPr="00914ACC">
        <w:rPr>
          <w:sz w:val="12"/>
        </w:rPr>
        <w:t xml:space="preserve">, reproduces, </w:t>
      </w:r>
      <w:r w:rsidRPr="00D102BC">
        <w:rPr>
          <w:rStyle w:val="StyleUnderline"/>
        </w:rPr>
        <w:t xml:space="preserve">and </w:t>
      </w:r>
      <w:r w:rsidRPr="00551B73">
        <w:rPr>
          <w:rStyle w:val="StyleUnderline"/>
          <w:highlight w:val="green"/>
        </w:rPr>
        <w:t xml:space="preserve">addicts the social formation to </w:t>
      </w:r>
      <w:proofErr w:type="spellStart"/>
      <w:r w:rsidRPr="00551B73">
        <w:rPr>
          <w:rStyle w:val="StyleUnderline"/>
          <w:highlight w:val="green"/>
        </w:rPr>
        <w:t>exterminism</w:t>
      </w:r>
      <w:proofErr w:type="spellEnd"/>
      <w:r w:rsidRPr="00914ACC">
        <w:rPr>
          <w:sz w:val="12"/>
        </w:rPr>
        <w:t xml:space="preserve">. "Symmetry," in Thompson's usage, thus has two meanings. </w:t>
      </w:r>
      <w:r w:rsidRPr="00D102BC">
        <w:rPr>
          <w:rStyle w:val="StyleUnderline"/>
        </w:rPr>
        <w:t xml:space="preserve">First it refers to the situation in which </w:t>
      </w:r>
      <w:r w:rsidRPr="00551B73">
        <w:rPr>
          <w:rStyle w:val="StyleUnderline"/>
          <w:highlight w:val="green"/>
        </w:rPr>
        <w:t>state power</w:t>
      </w:r>
      <w:r w:rsidRPr="00D102BC">
        <w:rPr>
          <w:rStyle w:val="StyleUnderline"/>
        </w:rPr>
        <w:t xml:space="preserve"> in each bloc has </w:t>
      </w:r>
      <w:r w:rsidRPr="00551B73">
        <w:rPr>
          <w:rStyle w:val="StyleUnderline"/>
          <w:highlight w:val="green"/>
        </w:rPr>
        <w:t>become the raison d'être of its opposite via</w:t>
      </w:r>
      <w:r w:rsidRPr="00D102BC">
        <w:rPr>
          <w:rStyle w:val="StyleUnderline"/>
        </w:rPr>
        <w:t xml:space="preserve"> the permanent </w:t>
      </w:r>
      <w:r w:rsidRPr="00551B73">
        <w:rPr>
          <w:rStyle w:val="StyleUnderline"/>
          <w:highlight w:val="green"/>
        </w:rPr>
        <w:t>brandishing</w:t>
      </w:r>
      <w:r w:rsidRPr="00D102BC">
        <w:rPr>
          <w:rStyle w:val="StyleUnderline"/>
        </w:rPr>
        <w:t xml:space="preserve"> of </w:t>
      </w:r>
      <w:r w:rsidRPr="00551B73">
        <w:rPr>
          <w:rStyle w:val="StyleUnderline"/>
          <w:highlight w:val="green"/>
        </w:rPr>
        <w:t xml:space="preserve">the </w:t>
      </w:r>
      <w:proofErr w:type="gramStart"/>
      <w:r w:rsidRPr="00551B73">
        <w:rPr>
          <w:rStyle w:val="StyleUnderline"/>
          <w:highlight w:val="green"/>
        </w:rPr>
        <w:t>Bomb</w:t>
      </w:r>
      <w:proofErr w:type="gramEnd"/>
      <w:r w:rsidRPr="00914ACC">
        <w:rPr>
          <w:sz w:val="12"/>
        </w:rPr>
        <w:t>. Secondly it indicates an actual homology between the bureaucratic and military structures of Cold War mobilization in the USSR and the United States. Taken as a whole, this portrait of hypermilitarized establishments imposing domestic order by gearing up for an apocalypse is not unlike Daniel Yergin's explanatory scheme of the dialectic between the American "national security state" and the Soviet "total security state." The difference, of course, is that Thompson takes the possibility of the apocalypse far more seriously than Yergin or the Harvard History Department.</w:t>
      </w:r>
    </w:p>
    <w:p w14:paraId="4D48D499" w14:textId="77777777" w:rsidR="00605ABD" w:rsidRPr="00914ACC" w:rsidRDefault="00605ABD" w:rsidP="00605ABD">
      <w:pPr>
        <w:rPr>
          <w:sz w:val="12"/>
        </w:rPr>
      </w:pPr>
      <w:r w:rsidRPr="00914ACC">
        <w:rPr>
          <w:sz w:val="12"/>
        </w:rPr>
        <w:t xml:space="preserve">Finally, </w:t>
      </w:r>
      <w:r w:rsidRPr="00914ACC">
        <w:rPr>
          <w:rStyle w:val="StyleUnderline"/>
        </w:rPr>
        <w:t xml:space="preserve">Thompson expects </w:t>
      </w:r>
      <w:r w:rsidRPr="000629B2">
        <w:rPr>
          <w:rStyle w:val="StyleUnderline"/>
        </w:rPr>
        <w:t xml:space="preserve">the actual slippage towards </w:t>
      </w:r>
      <w:proofErr w:type="spellStart"/>
      <w:r w:rsidRPr="000629B2">
        <w:rPr>
          <w:rStyle w:val="StyleUnderline"/>
        </w:rPr>
        <w:t>exterminism</w:t>
      </w:r>
      <w:proofErr w:type="spellEnd"/>
      <w:r w:rsidRPr="000629B2">
        <w:rPr>
          <w:rStyle w:val="StyleUnderline"/>
        </w:rPr>
        <w:t xml:space="preserve"> to come not from politics as we might expect</w:t>
      </w:r>
      <w:r w:rsidRPr="000629B2">
        <w:rPr>
          <w:sz w:val="12"/>
        </w:rPr>
        <w:t xml:space="preserve"> — that is, from field of forces that must be </w:t>
      </w:r>
      <w:proofErr w:type="spellStart"/>
      <w:r w:rsidRPr="000629B2">
        <w:rPr>
          <w:sz w:val="12"/>
        </w:rPr>
        <w:t>analysed</w:t>
      </w:r>
      <w:proofErr w:type="spellEnd"/>
      <w:r w:rsidRPr="000629B2">
        <w:rPr>
          <w:sz w:val="12"/>
        </w:rPr>
        <w:t xml:space="preserve"> in terms of origins, intentions or goals, </w:t>
      </w:r>
      <w:proofErr w:type="gramStart"/>
      <w:r w:rsidRPr="000629B2">
        <w:rPr>
          <w:sz w:val="12"/>
        </w:rPr>
        <w:t>contradictions</w:t>
      </w:r>
      <w:proofErr w:type="gramEnd"/>
      <w:r w:rsidRPr="000629B2">
        <w:rPr>
          <w:sz w:val="12"/>
        </w:rPr>
        <w:t xml:space="preserve"> or conjunctures" (which he discounts) — </w:t>
      </w:r>
      <w:r w:rsidRPr="000629B2">
        <w:rPr>
          <w:rStyle w:val="StyleUnderline"/>
        </w:rPr>
        <w:t>but from the "messy inertia" of the weapons systems themselves</w:t>
      </w:r>
      <w:r w:rsidRPr="000629B2">
        <w:rPr>
          <w:sz w:val="12"/>
        </w:rPr>
        <w:t xml:space="preserve">. </w:t>
      </w:r>
      <w:proofErr w:type="gramStart"/>
      <w:r w:rsidRPr="000629B2">
        <w:rPr>
          <w:sz w:val="12"/>
        </w:rPr>
        <w:t>Thus</w:t>
      </w:r>
      <w:proofErr w:type="gramEnd"/>
      <w:r w:rsidRPr="000629B2">
        <w:rPr>
          <w:sz w:val="12"/>
        </w:rPr>
        <w:t xml:space="preserve"> he points</w:t>
      </w:r>
      <w:r w:rsidRPr="00914ACC">
        <w:rPr>
          <w:sz w:val="12"/>
        </w:rPr>
        <w:t xml:space="preserve"> to "pressures from the laboratories," </w:t>
      </w:r>
      <w:r w:rsidRPr="00551B73">
        <w:rPr>
          <w:rStyle w:val="Emphasis"/>
          <w:highlight w:val="green"/>
        </w:rPr>
        <w:t>"impatience amongst the war gamers,"</w:t>
      </w:r>
      <w:r w:rsidRPr="00914ACC">
        <w:rPr>
          <w:sz w:val="12"/>
        </w:rPr>
        <w:t xml:space="preserve"> "the implacable upwards creep of weapons technology," or the "sudden hot flush of ideological passion" as its most likely immediate triggers. The specific scenarios of </w:t>
      </w:r>
      <w:proofErr w:type="spellStart"/>
      <w:r w:rsidRPr="00914ACC">
        <w:rPr>
          <w:sz w:val="12"/>
        </w:rPr>
        <w:t>exterminism</w:t>
      </w:r>
      <w:proofErr w:type="spellEnd"/>
      <w:r w:rsidRPr="00914ACC">
        <w:rPr>
          <w:sz w:val="12"/>
        </w:rPr>
        <w:t xml:space="preserve"> that he evokes tend towards either a Dr Strangelove or a </w:t>
      </w:r>
      <w:proofErr w:type="spellStart"/>
      <w:r w:rsidRPr="00914ACC">
        <w:rPr>
          <w:sz w:val="12"/>
        </w:rPr>
        <w:t>latterday</w:t>
      </w:r>
      <w:proofErr w:type="spellEnd"/>
      <w:r w:rsidRPr="00914ACC">
        <w:rPr>
          <w:sz w:val="12"/>
        </w:rPr>
        <w:t xml:space="preserve"> Sarajevo. In the first case, </w:t>
      </w:r>
      <w:r w:rsidRPr="00551B73">
        <w:rPr>
          <w:rStyle w:val="StyleUnderline"/>
          <w:highlight w:val="green"/>
        </w:rPr>
        <w:t>an accident</w:t>
      </w:r>
      <w:r w:rsidRPr="00914ACC">
        <w:rPr>
          <w:sz w:val="12"/>
        </w:rPr>
        <w:t xml:space="preserve"> — a computer malfunction, a paranoid </w:t>
      </w:r>
      <w:proofErr w:type="spellStart"/>
      <w:r w:rsidRPr="00914ACC">
        <w:rPr>
          <w:sz w:val="12"/>
        </w:rPr>
        <w:t>airforce</w:t>
      </w:r>
      <w:proofErr w:type="spellEnd"/>
      <w:r w:rsidRPr="00914ACC">
        <w:rPr>
          <w:sz w:val="12"/>
        </w:rPr>
        <w:t xml:space="preserve"> general, or perhaps only a low-flying formation of seagulls — </w:t>
      </w:r>
      <w:r w:rsidRPr="00551B73">
        <w:rPr>
          <w:rStyle w:val="StyleUnderline"/>
          <w:highlight w:val="green"/>
        </w:rPr>
        <w:t>trips the wire</w:t>
      </w:r>
      <w:r w:rsidRPr="00914ACC">
        <w:rPr>
          <w:sz w:val="12"/>
        </w:rPr>
        <w:t xml:space="preserve">, </w:t>
      </w:r>
      <w:r w:rsidRPr="00914ACC">
        <w:rPr>
          <w:rStyle w:val="StyleUnderline"/>
        </w:rPr>
        <w:t xml:space="preserve">disconnects the fail-safe mechanism and </w:t>
      </w:r>
      <w:proofErr w:type="spellStart"/>
      <w:r w:rsidRPr="00914ACC">
        <w:rPr>
          <w:rStyle w:val="StyleUnderline"/>
        </w:rPr>
        <w:t>vapourizes</w:t>
      </w:r>
      <w:proofErr w:type="spellEnd"/>
      <w:r w:rsidRPr="00914ACC">
        <w:rPr>
          <w:rStyle w:val="StyleUnderline"/>
        </w:rPr>
        <w:t xml:space="preserve"> the Northern hemisphere</w:t>
      </w:r>
      <w:r w:rsidRPr="00914ACC">
        <w:rPr>
          <w:sz w:val="12"/>
        </w:rPr>
        <w:t xml:space="preserve">. In the second scenario — where analytic disputation is more possible — </w:t>
      </w:r>
      <w:r w:rsidRPr="00551B73">
        <w:rPr>
          <w:rStyle w:val="StyleUnderline"/>
          <w:highlight w:val="green"/>
        </w:rPr>
        <w:t xml:space="preserve">elaborate nuclear </w:t>
      </w:r>
      <w:r w:rsidRPr="000629B2">
        <w:rPr>
          <w:rStyle w:val="StyleUnderline"/>
        </w:rPr>
        <w:t>threats and linkages between conventional warfare and nuclear warfare have</w:t>
      </w:r>
      <w:r w:rsidRPr="00914ACC">
        <w:rPr>
          <w:rStyle w:val="StyleUnderline"/>
        </w:rPr>
        <w:t xml:space="preserve"> been emplaced as safeguards or signals to intimidate the enemy</w:t>
      </w:r>
      <w:r w:rsidRPr="00914ACC">
        <w:rPr>
          <w:sz w:val="12"/>
        </w:rPr>
        <w:t xml:space="preserve">; </w:t>
      </w:r>
      <w:r w:rsidRPr="00551B73">
        <w:rPr>
          <w:rStyle w:val="StyleUnderline"/>
          <w:highlight w:val="green"/>
        </w:rPr>
        <w:t>the "enemy,"</w:t>
      </w:r>
      <w:r w:rsidRPr="00914ACC">
        <w:rPr>
          <w:sz w:val="12"/>
        </w:rPr>
        <w:t xml:space="preserve"> however, </w:t>
      </w:r>
      <w:r w:rsidRPr="00914ACC">
        <w:rPr>
          <w:rStyle w:val="StyleUnderline"/>
        </w:rPr>
        <w:t>is not intimidated</w:t>
      </w:r>
      <w:r w:rsidRPr="00914ACC">
        <w:rPr>
          <w:sz w:val="12"/>
        </w:rPr>
        <w:t xml:space="preserve"> (</w:t>
      </w:r>
      <w:r w:rsidRPr="00914ACC">
        <w:rPr>
          <w:rStyle w:val="StyleUnderline"/>
        </w:rPr>
        <w:t xml:space="preserve">perhaps </w:t>
      </w:r>
      <w:r w:rsidRPr="00551B73">
        <w:rPr>
          <w:rStyle w:val="StyleUnderline"/>
          <w:highlight w:val="green"/>
        </w:rPr>
        <w:t>miscalculates</w:t>
      </w:r>
      <w:r w:rsidRPr="00914ACC">
        <w:rPr>
          <w:sz w:val="12"/>
        </w:rPr>
        <w:t xml:space="preserve">) </w:t>
      </w:r>
      <w:r w:rsidRPr="00551B73">
        <w:rPr>
          <w:rStyle w:val="StyleUnderline"/>
          <w:highlight w:val="green"/>
        </w:rPr>
        <w:t>and</w:t>
      </w:r>
      <w:r w:rsidRPr="00914ACC">
        <w:rPr>
          <w:rStyle w:val="StyleUnderline"/>
        </w:rPr>
        <w:t xml:space="preserve"> the mad roulette of </w:t>
      </w:r>
      <w:r w:rsidRPr="00551B73">
        <w:rPr>
          <w:rStyle w:val="StyleUnderline"/>
          <w:highlight w:val="green"/>
        </w:rPr>
        <w:t>deterrence spins to</w:t>
      </w:r>
      <w:r w:rsidRPr="00914ACC">
        <w:rPr>
          <w:rStyle w:val="StyleUnderline"/>
        </w:rPr>
        <w:t xml:space="preserve"> a final halt at </w:t>
      </w:r>
      <w:r w:rsidRPr="00551B73">
        <w:rPr>
          <w:rStyle w:val="StyleUnderline"/>
          <w:highlight w:val="green"/>
        </w:rPr>
        <w:t>mutual</w:t>
      </w:r>
      <w:r w:rsidRPr="00914ACC">
        <w:rPr>
          <w:rStyle w:val="StyleUnderline"/>
        </w:rPr>
        <w:t xml:space="preserve"> assured </w:t>
      </w:r>
      <w:r w:rsidRPr="00551B73">
        <w:rPr>
          <w:rStyle w:val="StyleUnderline"/>
          <w:highlight w:val="green"/>
        </w:rPr>
        <w:t>destruction</w:t>
      </w:r>
      <w:r w:rsidRPr="00914ACC">
        <w:rPr>
          <w:sz w:val="12"/>
        </w:rPr>
        <w:t>.</w:t>
      </w:r>
    </w:p>
    <w:p w14:paraId="7E10D5D5" w14:textId="77777777" w:rsidR="00605ABD" w:rsidRPr="00914ACC" w:rsidRDefault="00605ABD" w:rsidP="00605ABD">
      <w:pPr>
        <w:rPr>
          <w:sz w:val="12"/>
        </w:rPr>
      </w:pPr>
      <w:r w:rsidRPr="00914ACC">
        <w:rPr>
          <w:sz w:val="12"/>
        </w:rPr>
        <w:t xml:space="preserve">This deeply pessimistic projection, on the other hand, coexists with a diagnosis that also points in a quite opposite direction. For, as we noted above, in Thompson's account </w:t>
      </w:r>
      <w:proofErr w:type="spellStart"/>
      <w:r w:rsidRPr="00914ACC">
        <w:rPr>
          <w:sz w:val="12"/>
        </w:rPr>
        <w:t>exterminism</w:t>
      </w:r>
      <w:proofErr w:type="spellEnd"/>
      <w:r w:rsidRPr="00914ACC">
        <w:rPr>
          <w:sz w:val="12"/>
        </w:rPr>
        <w:t xml:space="preserve"> is not only a fatal inertial thrust towards the end of Northern civilization, </w:t>
      </w:r>
      <w:proofErr w:type="gramStart"/>
      <w:r w:rsidRPr="00914ACC">
        <w:rPr>
          <w:sz w:val="12"/>
        </w:rPr>
        <w:t>it is</w:t>
      </w:r>
      <w:proofErr w:type="gramEnd"/>
      <w:r w:rsidRPr="00914ACC">
        <w:rPr>
          <w:sz w:val="12"/>
        </w:rPr>
        <w:t xml:space="preserve"> also, more hopefully, a formation in some sense external to and separable from the rival social systems which confront each other today, even if at present it prevails within both of them. This side of Thompson's analysis enables him to imagine the possible dismantling of the </w:t>
      </w:r>
      <w:r w:rsidRPr="00DE2917">
        <w:rPr>
          <w:rStyle w:val="Emphasis"/>
          <w:highlight w:val="yellow"/>
        </w:rPr>
        <w:t>"deep structures of the Cold War" without the simultaneous dismantling of the deep structures of capitalist ownership or</w:t>
      </w:r>
      <w:r w:rsidRPr="00914ACC">
        <w:rPr>
          <w:sz w:val="12"/>
        </w:rPr>
        <w:t xml:space="preserve">, for that matter, of </w:t>
      </w:r>
      <w:r w:rsidRPr="00DE2917">
        <w:rPr>
          <w:rStyle w:val="Emphasis"/>
          <w:highlight w:val="yellow"/>
        </w:rPr>
        <w:t>bureaucratic domination</w:t>
      </w:r>
      <w:r w:rsidRPr="00914ACC">
        <w:rPr>
          <w:sz w:val="12"/>
        </w:rPr>
        <w:t xml:space="preserve">. This vision finds its fullest and most generous expression in his recent pamphlet Beyond the Cold War. Its intellectual foundations are also there most clearly exposed. For in this text, </w:t>
      </w:r>
      <w:r w:rsidRPr="00914ACC">
        <w:rPr>
          <w:rStyle w:val="StyleUnderline"/>
        </w:rPr>
        <w:t>the Cold War today</w:t>
      </w:r>
      <w:r w:rsidRPr="00914ACC">
        <w:rPr>
          <w:sz w:val="12"/>
        </w:rPr>
        <w:t xml:space="preserve"> — no longer just the arms race — </w:t>
      </w:r>
      <w:r w:rsidRPr="00914ACC">
        <w:rPr>
          <w:rStyle w:val="StyleUnderline"/>
        </w:rPr>
        <w:t xml:space="preserve">is seen as </w:t>
      </w:r>
      <w:r w:rsidRPr="00551B73">
        <w:rPr>
          <w:rStyle w:val="StyleUnderline"/>
          <w:highlight w:val="green"/>
        </w:rPr>
        <w:t>a</w:t>
      </w:r>
      <w:r w:rsidRPr="00914ACC">
        <w:rPr>
          <w:rStyle w:val="StyleUnderline"/>
        </w:rPr>
        <w:t xml:space="preserve"> literally </w:t>
      </w:r>
      <w:r w:rsidRPr="00551B73">
        <w:rPr>
          <w:rStyle w:val="StyleUnderline"/>
          <w:highlight w:val="green"/>
        </w:rPr>
        <w:t>purposeless mechanism reproducing itself</w:t>
      </w:r>
      <w:r w:rsidRPr="00914ACC">
        <w:rPr>
          <w:sz w:val="12"/>
        </w:rPr>
        <w:t xml:space="preserve">, </w:t>
      </w:r>
      <w:r w:rsidRPr="00914ACC">
        <w:rPr>
          <w:rStyle w:val="StyleUnderline"/>
        </w:rPr>
        <w:t>whose only function is its own self-perpetuation</w:t>
      </w:r>
      <w:r w:rsidRPr="00914ACC">
        <w:rPr>
          <w:sz w:val="12"/>
        </w:rPr>
        <w:t xml:space="preserve">. "What is the Cold War </w:t>
      </w:r>
      <w:r w:rsidRPr="00914ACC">
        <w:rPr>
          <w:sz w:val="12"/>
        </w:rPr>
        <w:lastRenderedPageBreak/>
        <w:t xml:space="preserve">now about? It is about itself." </w:t>
      </w:r>
      <w:r w:rsidRPr="00551B73">
        <w:rPr>
          <w:rStyle w:val="Emphasis"/>
          <w:highlight w:val="green"/>
        </w:rPr>
        <w:t>No longer</w:t>
      </w:r>
      <w:r w:rsidRPr="00914ACC">
        <w:rPr>
          <w:rStyle w:val="Emphasis"/>
        </w:rPr>
        <w:t xml:space="preserve"> in any sense a </w:t>
      </w:r>
      <w:r w:rsidRPr="00551B73">
        <w:rPr>
          <w:rStyle w:val="Emphasis"/>
          <w:highlight w:val="green"/>
        </w:rPr>
        <w:t>rationally intelligible</w:t>
      </w:r>
      <w:r w:rsidRPr="00914ACC">
        <w:rPr>
          <w:rStyle w:val="Emphasis"/>
        </w:rPr>
        <w:t xml:space="preserve"> conflict, </w:t>
      </w:r>
      <w:r w:rsidRPr="00551B73">
        <w:rPr>
          <w:rStyle w:val="Emphasis"/>
          <w:highlight w:val="green"/>
        </w:rPr>
        <w:t>it is compulsive "habit"</w:t>
      </w:r>
      <w:r w:rsidRPr="00914ACC">
        <w:rPr>
          <w:rStyle w:val="Emphasis"/>
        </w:rPr>
        <w:t xml:space="preserve"> or "addiction"</w:t>
      </w:r>
      <w:r w:rsidRPr="00914ACC">
        <w:rPr>
          <w:sz w:val="12"/>
        </w:rPr>
        <w:t xml:space="preserve"> — </w:t>
      </w:r>
      <w:r w:rsidRPr="00914ACC">
        <w:rPr>
          <w:rStyle w:val="StyleUnderline"/>
        </w:rPr>
        <w:t xml:space="preserve">if one materially </w:t>
      </w:r>
      <w:r w:rsidRPr="00551B73">
        <w:rPr>
          <w:rStyle w:val="StyleUnderline"/>
          <w:highlight w:val="green"/>
        </w:rPr>
        <w:t>supported by</w:t>
      </w:r>
      <w:r w:rsidRPr="00914ACC">
        <w:rPr>
          <w:rStyle w:val="StyleUnderline"/>
        </w:rPr>
        <w:t xml:space="preserve"> the sectional interests of "the </w:t>
      </w:r>
      <w:r w:rsidRPr="00551B73">
        <w:rPr>
          <w:rStyle w:val="StyleUnderline"/>
          <w:highlight w:val="green"/>
        </w:rPr>
        <w:t>military-industrial</w:t>
      </w:r>
      <w:r w:rsidRPr="00914ACC">
        <w:rPr>
          <w:rStyle w:val="StyleUnderline"/>
        </w:rPr>
        <w:t xml:space="preserve"> and research </w:t>
      </w:r>
      <w:r w:rsidRPr="00551B73">
        <w:rPr>
          <w:rStyle w:val="StyleUnderline"/>
          <w:highlight w:val="green"/>
        </w:rPr>
        <w:t>establishments</w:t>
      </w:r>
      <w:r w:rsidRPr="00914ACC">
        <w:rPr>
          <w:rStyle w:val="StyleUnderline"/>
        </w:rPr>
        <w:t xml:space="preserve"> of both sides</w:t>
      </w:r>
      <w:r w:rsidRPr="00914ACC">
        <w:rPr>
          <w:sz w:val="12"/>
        </w:rPr>
        <w:t xml:space="preserve">, </w:t>
      </w:r>
      <w:r w:rsidRPr="00914ACC">
        <w:rPr>
          <w:rStyle w:val="StyleUnderline"/>
        </w:rPr>
        <w:t>the security services and intelligence operations</w:t>
      </w:r>
      <w:r w:rsidRPr="00914ACC">
        <w:rPr>
          <w:sz w:val="12"/>
        </w:rPr>
        <w:t xml:space="preserve">, </w:t>
      </w:r>
      <w:r w:rsidRPr="00914ACC">
        <w:rPr>
          <w:rStyle w:val="StyleUnderline"/>
        </w:rPr>
        <w:t>and the political servants of these interests</w:t>
      </w:r>
      <w:r w:rsidRPr="00914ACC">
        <w:rPr>
          <w:sz w:val="12"/>
        </w:rPr>
        <w:t>," and psychologically sustained by the need for internal bonding within American and Soviet societies, achieved by the mutual exclusion of a paradigmatic Other. Just because of this, "a revolt of reason and conscience," in the name of a common "human ecological imperative," could bring the Cold War to an end. The evidence of this revolt is the growth of the peace movements in Europe. For it was there that the Cold War started, and it is there that it could be overcome. "The Cold War can be brought to an end in only two ways: by the destruction of European civilization, or by the reunification of European political culture." Such a reunification would involve a detente of peoples rather than of states, unfreezing the glaciated divide between Western and Eastern Europe. But it would not necessarily abolish the principal economic or social structures of either. "Immense differences in social system would remain." But across them would now move "the flow of political and intellectual discourse, and of human exchange." As their rigid ideological and military guards came down, "the blocs would discover that they had forgotten what their adversary posture was about."</w:t>
      </w:r>
    </w:p>
    <w:p w14:paraId="0CA57B8D" w14:textId="3C7AD9A9" w:rsidR="00605ABD" w:rsidRDefault="00605ABD" w:rsidP="00605ABD">
      <w:pPr>
        <w:pStyle w:val="Heading4"/>
      </w:pPr>
      <w:r>
        <w:t xml:space="preserve">3] 1AC shammas is </w:t>
      </w:r>
      <w:proofErr w:type="spellStart"/>
      <w:r>
        <w:t>holen</w:t>
      </w:r>
      <w:proofErr w:type="spellEnd"/>
      <w:r>
        <w:t xml:space="preserve"> is about exploration which the </w:t>
      </w:r>
      <w:proofErr w:type="spellStart"/>
      <w:r>
        <w:t>aff</w:t>
      </w:r>
      <w:proofErr w:type="spellEnd"/>
      <w:r>
        <w:t xml:space="preserve"> can’t prevent – appropriation is permanent and exclusive</w:t>
      </w:r>
    </w:p>
    <w:p w14:paraId="589BB2C3" w14:textId="5C101585" w:rsidR="00605ABD" w:rsidRPr="00605ABD" w:rsidRDefault="00605ABD" w:rsidP="00605ABD">
      <w:pPr>
        <w:pStyle w:val="Heading4"/>
      </w:pPr>
      <w:r>
        <w:t xml:space="preserve">4] </w:t>
      </w:r>
      <w:r w:rsidR="006903D6">
        <w:t>UQ overwhelms the link – cap inherently expansionary means they’ll inevitably find other ways to find surplus labor</w:t>
      </w:r>
    </w:p>
    <w:p w14:paraId="3285D63F" w14:textId="0BBF884A" w:rsidR="00121BBC" w:rsidRPr="00121BBC" w:rsidRDefault="00605ABD" w:rsidP="00121BBC">
      <w:pPr>
        <w:pStyle w:val="Heading3"/>
      </w:pPr>
      <w:r>
        <w:lastRenderedPageBreak/>
        <w:t xml:space="preserve">.         --- </w:t>
      </w:r>
      <w:r w:rsidR="00121BBC">
        <w:t>1NC</w:t>
      </w:r>
      <w:r w:rsidR="005A359B">
        <w:t xml:space="preserve"> – </w:t>
      </w:r>
      <w:r>
        <w:t xml:space="preserve">CHINA ADVANTAGE IMPACT </w:t>
      </w:r>
      <w:proofErr w:type="gramStart"/>
      <w:r>
        <w:t xml:space="preserve">TURN </w:t>
      </w:r>
      <w:r w:rsidR="005A359B">
        <w:t xml:space="preserve"> </w:t>
      </w:r>
      <w:r>
        <w:t>BABA</w:t>
      </w:r>
      <w:proofErr w:type="gramEnd"/>
      <w:r>
        <w:t xml:space="preserve"> XI GOOD</w:t>
      </w:r>
    </w:p>
    <w:p w14:paraId="49514290" w14:textId="0650C6CF" w:rsidR="00061CD8" w:rsidRDefault="00061CD8" w:rsidP="00061CD8">
      <w:pPr>
        <w:pStyle w:val="Heading3"/>
      </w:pPr>
      <w:r>
        <w:lastRenderedPageBreak/>
        <w:t>1NC – Tech Leadership</w:t>
      </w:r>
    </w:p>
    <w:p w14:paraId="63E7A600" w14:textId="4967CA1B" w:rsidR="00010E7D" w:rsidRPr="00010E7D" w:rsidRDefault="00010E7D" w:rsidP="00010E7D">
      <w:pPr>
        <w:pStyle w:val="Heading4"/>
      </w:pPr>
      <w:r>
        <w:t>They say Chinese tech leadership now</w:t>
      </w:r>
    </w:p>
    <w:p w14:paraId="4D7359B1" w14:textId="77777777" w:rsidR="00061CD8" w:rsidRPr="00E73D3B" w:rsidRDefault="00061CD8" w:rsidP="00061CD8">
      <w:pPr>
        <w:pStyle w:val="Heading4"/>
      </w:pPr>
      <w:r w:rsidRPr="00E73D3B">
        <w:t xml:space="preserve">China tech leadership key to stopping establishment of unchecked AI capitalism and transitioning away from capitalism – Western lead causes Robo wars from oligarchs </w:t>
      </w:r>
    </w:p>
    <w:p w14:paraId="5D44AACC" w14:textId="77777777" w:rsidR="00061CD8" w:rsidRPr="00E73D3B" w:rsidRDefault="00061CD8" w:rsidP="00061CD8">
      <w:pPr>
        <w:rPr>
          <w:rStyle w:val="Style13ptBold"/>
          <w:rFonts w:asciiTheme="majorHAnsi" w:hAnsiTheme="majorHAnsi" w:cstheme="majorHAnsi"/>
          <w:b w:val="0"/>
          <w:bCs w:val="0"/>
          <w:sz w:val="32"/>
          <w:szCs w:val="32"/>
        </w:rPr>
      </w:pPr>
      <w:r w:rsidRPr="00E73D3B">
        <w:rPr>
          <w:rStyle w:val="Style13ptBold"/>
          <w:rFonts w:asciiTheme="majorHAnsi" w:hAnsiTheme="majorHAnsi" w:cstheme="majorHAnsi"/>
          <w:sz w:val="32"/>
          <w:szCs w:val="32"/>
        </w:rPr>
        <w:t>Xiang 18</w:t>
      </w:r>
      <w:r w:rsidRPr="00E73D3B">
        <w:rPr>
          <w:rStyle w:val="Style13ptBold"/>
          <w:rFonts w:asciiTheme="majorHAnsi" w:hAnsiTheme="majorHAnsi" w:cstheme="majorHAnsi"/>
          <w:b w:val="0"/>
          <w:sz w:val="32"/>
          <w:szCs w:val="32"/>
        </w:rPr>
        <w:t xml:space="preserve"> [Feng Xiang, a professor of law at Tsinghua University, is one of China’s most prominent legal scholars. He spoke at the Berggruen Institute’s China Center workshop on artificial intelligence in March in </w:t>
      </w:r>
      <w:proofErr w:type="spellStart"/>
      <w:r w:rsidRPr="00E73D3B">
        <w:rPr>
          <w:rStyle w:val="Style13ptBold"/>
          <w:rFonts w:asciiTheme="majorHAnsi" w:hAnsiTheme="majorHAnsi" w:cstheme="majorHAnsi"/>
          <w:b w:val="0"/>
          <w:sz w:val="32"/>
          <w:szCs w:val="32"/>
        </w:rPr>
        <w:t>Beijing."AI</w:t>
      </w:r>
      <w:proofErr w:type="spellEnd"/>
      <w:r w:rsidRPr="00E73D3B">
        <w:rPr>
          <w:rStyle w:val="Style13ptBold"/>
          <w:rFonts w:asciiTheme="majorHAnsi" w:hAnsiTheme="majorHAnsi" w:cstheme="majorHAnsi"/>
          <w:b w:val="0"/>
          <w:sz w:val="32"/>
          <w:szCs w:val="32"/>
        </w:rPr>
        <w:t xml:space="preserve"> will spell the end of capitalism," Washington Post, </w:t>
      </w:r>
      <w:hyperlink r:id="rId8" w:history="1">
        <w:r w:rsidRPr="00E73D3B">
          <w:rPr>
            <w:rStyle w:val="Style13ptBold"/>
            <w:rFonts w:asciiTheme="majorHAnsi" w:hAnsiTheme="majorHAnsi" w:cstheme="majorHAnsi"/>
            <w:b w:val="0"/>
            <w:sz w:val="32"/>
            <w:szCs w:val="32"/>
          </w:rPr>
          <w:t>https://www.washingtonpost.com/news/theworldpost/wp/2018/05/03/end-of-capitalism/?arc404=true</w:t>
        </w:r>
      </w:hyperlink>
      <w:r w:rsidRPr="00E73D3B">
        <w:rPr>
          <w:rStyle w:val="Style13ptBold"/>
          <w:rFonts w:asciiTheme="majorHAnsi" w:hAnsiTheme="majorHAnsi" w:cstheme="majorHAnsi"/>
          <w:b w:val="0"/>
          <w:sz w:val="32"/>
          <w:szCs w:val="32"/>
        </w:rPr>
        <w:t xml:space="preserve">] </w:t>
      </w:r>
      <w:proofErr w:type="spellStart"/>
      <w:r w:rsidRPr="00E73D3B">
        <w:rPr>
          <w:rStyle w:val="Style13ptBold"/>
          <w:rFonts w:asciiTheme="majorHAnsi" w:hAnsiTheme="majorHAnsi" w:cstheme="majorHAnsi"/>
          <w:b w:val="0"/>
          <w:sz w:val="32"/>
          <w:szCs w:val="32"/>
        </w:rPr>
        <w:t>nw</w:t>
      </w:r>
      <w:proofErr w:type="spellEnd"/>
      <w:r w:rsidRPr="00E73D3B">
        <w:rPr>
          <w:rStyle w:val="Style13ptBold"/>
          <w:rFonts w:asciiTheme="majorHAnsi" w:hAnsiTheme="majorHAnsi" w:cstheme="majorHAnsi"/>
          <w:b w:val="0"/>
          <w:sz w:val="32"/>
          <w:szCs w:val="32"/>
        </w:rPr>
        <w:t xml:space="preserve"> </w:t>
      </w:r>
    </w:p>
    <w:p w14:paraId="2E594999" w14:textId="77777777" w:rsidR="00061CD8" w:rsidRPr="00E73D3B" w:rsidRDefault="00061CD8" w:rsidP="00061CD8">
      <w:pPr>
        <w:rPr>
          <w:rFonts w:asciiTheme="majorHAnsi" w:hAnsiTheme="majorHAnsi" w:cstheme="majorHAnsi"/>
          <w:sz w:val="16"/>
        </w:rPr>
      </w:pPr>
      <w:r w:rsidRPr="00E73D3B">
        <w:rPr>
          <w:rFonts w:asciiTheme="majorHAnsi" w:hAnsiTheme="majorHAnsi" w:cstheme="majorHAnsi"/>
          <w:sz w:val="16"/>
        </w:rPr>
        <w:t xml:space="preserve">BEIJING — </w:t>
      </w:r>
      <w:r w:rsidRPr="00E73D3B">
        <w:rPr>
          <w:rStyle w:val="StyleUnderline"/>
          <w:rFonts w:asciiTheme="majorHAnsi" w:hAnsiTheme="majorHAnsi" w:cstheme="majorHAnsi"/>
        </w:rPr>
        <w:t>The most momentous challenge facing socio-economic systems today is the arrival of artificial intelligence</w:t>
      </w:r>
      <w:r w:rsidRPr="00E73D3B">
        <w:rPr>
          <w:rFonts w:asciiTheme="majorHAnsi" w:hAnsiTheme="majorHAnsi" w:cstheme="majorHAnsi"/>
          <w:sz w:val="16"/>
        </w:rPr>
        <w:t xml:space="preserve">. </w:t>
      </w:r>
      <w:r w:rsidRPr="00E73D3B">
        <w:rPr>
          <w:rFonts w:asciiTheme="majorHAnsi" w:hAnsiTheme="majorHAnsi" w:cstheme="majorHAnsi"/>
          <w:highlight w:val="cyan"/>
        </w:rPr>
        <w:t>If AI remains</w:t>
      </w:r>
      <w:r w:rsidRPr="00E73D3B">
        <w:rPr>
          <w:rFonts w:asciiTheme="majorHAnsi" w:hAnsiTheme="majorHAnsi" w:cstheme="majorHAnsi"/>
        </w:rPr>
        <w:t xml:space="preserve"> under the control of </w:t>
      </w:r>
      <w:r w:rsidRPr="00E73D3B">
        <w:rPr>
          <w:rFonts w:asciiTheme="majorHAnsi" w:hAnsiTheme="majorHAnsi" w:cstheme="majorHAnsi"/>
          <w:highlight w:val="cyan"/>
        </w:rPr>
        <w:t>market forces</w:t>
      </w:r>
      <w:r w:rsidRPr="00E73D3B">
        <w:rPr>
          <w:rFonts w:asciiTheme="majorHAnsi" w:hAnsiTheme="majorHAnsi" w:cstheme="majorHAnsi"/>
        </w:rPr>
        <w:t xml:space="preserve">, it will inexorably </w:t>
      </w:r>
      <w:r w:rsidRPr="00E73D3B">
        <w:rPr>
          <w:rFonts w:asciiTheme="majorHAnsi" w:hAnsiTheme="majorHAnsi" w:cstheme="majorHAnsi"/>
          <w:highlight w:val="cyan"/>
        </w:rPr>
        <w:t>result in a super-rich oligopoly</w:t>
      </w:r>
      <w:r w:rsidRPr="00E73D3B">
        <w:rPr>
          <w:rFonts w:asciiTheme="majorHAnsi" w:hAnsiTheme="majorHAnsi" w:cstheme="majorHAnsi"/>
        </w:rPr>
        <w:t xml:space="preserve"> </w:t>
      </w:r>
      <w:r w:rsidRPr="00E73D3B">
        <w:rPr>
          <w:rFonts w:asciiTheme="majorHAnsi" w:hAnsiTheme="majorHAnsi" w:cstheme="majorHAnsi"/>
          <w:highlight w:val="cyan"/>
        </w:rPr>
        <w:t>of data billionaires</w:t>
      </w:r>
      <w:r w:rsidRPr="00E73D3B">
        <w:rPr>
          <w:rFonts w:asciiTheme="majorHAnsi" w:hAnsiTheme="majorHAnsi" w:cstheme="majorHAnsi"/>
        </w:rPr>
        <w:t xml:space="preserve"> who </w:t>
      </w:r>
      <w:r w:rsidRPr="00E73D3B">
        <w:rPr>
          <w:rFonts w:asciiTheme="majorHAnsi" w:hAnsiTheme="majorHAnsi" w:cstheme="majorHAnsi"/>
          <w:highlight w:val="cyan"/>
        </w:rPr>
        <w:t>reap</w:t>
      </w:r>
      <w:r w:rsidRPr="00E73D3B">
        <w:rPr>
          <w:rFonts w:asciiTheme="majorHAnsi" w:hAnsiTheme="majorHAnsi" w:cstheme="majorHAnsi"/>
        </w:rPr>
        <w:t xml:space="preserve"> the </w:t>
      </w:r>
      <w:r w:rsidRPr="00E73D3B">
        <w:rPr>
          <w:rFonts w:asciiTheme="majorHAnsi" w:hAnsiTheme="majorHAnsi" w:cstheme="majorHAnsi"/>
          <w:highlight w:val="cyan"/>
        </w:rPr>
        <w:t>wealth created by robots</w:t>
      </w:r>
      <w:r w:rsidRPr="00E73D3B">
        <w:rPr>
          <w:rFonts w:asciiTheme="majorHAnsi" w:hAnsiTheme="majorHAnsi" w:cstheme="majorHAnsi"/>
        </w:rPr>
        <w:t xml:space="preserve"> that displace human labor, leaving massive unemployment in their wake</w:t>
      </w:r>
      <w:r w:rsidRPr="00E73D3B">
        <w:rPr>
          <w:rFonts w:asciiTheme="majorHAnsi" w:hAnsiTheme="majorHAnsi" w:cstheme="majorHAnsi"/>
          <w:sz w:val="16"/>
        </w:rPr>
        <w:t>.</w:t>
      </w:r>
    </w:p>
    <w:p w14:paraId="3269453B" w14:textId="77777777" w:rsidR="00061CD8" w:rsidRPr="00E73D3B" w:rsidRDefault="00061CD8" w:rsidP="00061CD8">
      <w:pPr>
        <w:rPr>
          <w:rFonts w:asciiTheme="majorHAnsi" w:hAnsiTheme="majorHAnsi" w:cstheme="majorHAnsi"/>
          <w:b/>
          <w:iCs/>
          <w:sz w:val="28"/>
          <w:u w:val="single"/>
        </w:rPr>
      </w:pPr>
      <w:r w:rsidRPr="00E73D3B">
        <w:rPr>
          <w:rFonts w:asciiTheme="majorHAnsi" w:hAnsiTheme="majorHAnsi" w:cstheme="majorHAnsi"/>
          <w:sz w:val="16"/>
        </w:rPr>
        <w:t xml:space="preserve">But </w:t>
      </w:r>
      <w:r w:rsidRPr="00E73D3B">
        <w:rPr>
          <w:rFonts w:asciiTheme="majorHAnsi" w:hAnsiTheme="majorHAnsi" w:cstheme="majorHAnsi"/>
          <w:highlight w:val="cyan"/>
        </w:rPr>
        <w:t>China’s socialist market economy could provide a solution to this</w:t>
      </w:r>
      <w:r w:rsidRPr="00E73D3B">
        <w:rPr>
          <w:rFonts w:asciiTheme="majorHAnsi" w:hAnsiTheme="majorHAnsi" w:cstheme="majorHAnsi"/>
          <w:sz w:val="16"/>
        </w:rPr>
        <w:t xml:space="preserve">. </w:t>
      </w:r>
      <w:r w:rsidRPr="00E73D3B">
        <w:rPr>
          <w:rStyle w:val="StyleUnderline"/>
          <w:rFonts w:asciiTheme="majorHAnsi" w:hAnsiTheme="majorHAnsi" w:cstheme="majorHAnsi"/>
        </w:rPr>
        <w:t xml:space="preserve">If AI rationally allocates resources through big data analysis, and if </w:t>
      </w:r>
      <w:r w:rsidRPr="00E73D3B">
        <w:rPr>
          <w:rStyle w:val="StyleUnderline"/>
          <w:rFonts w:asciiTheme="majorHAnsi" w:hAnsiTheme="majorHAnsi" w:cstheme="majorHAnsi"/>
          <w:highlight w:val="cyan"/>
        </w:rPr>
        <w:t>robust feedback loops can supplant the imperfections of “the invisible hand</w:t>
      </w:r>
      <w:r w:rsidRPr="00E73D3B">
        <w:rPr>
          <w:rStyle w:val="StyleUnderline"/>
          <w:rFonts w:asciiTheme="majorHAnsi" w:hAnsiTheme="majorHAnsi" w:cstheme="majorHAnsi"/>
        </w:rPr>
        <w:t xml:space="preserve">” while fairly </w:t>
      </w:r>
      <w:r w:rsidRPr="00E73D3B">
        <w:rPr>
          <w:rStyle w:val="StyleUnderline"/>
          <w:rFonts w:asciiTheme="majorHAnsi" w:hAnsiTheme="majorHAnsi" w:cstheme="majorHAnsi"/>
          <w:highlight w:val="cyan"/>
        </w:rPr>
        <w:t>sharing</w:t>
      </w:r>
      <w:r w:rsidRPr="00E73D3B">
        <w:rPr>
          <w:rStyle w:val="StyleUnderline"/>
          <w:rFonts w:asciiTheme="majorHAnsi" w:hAnsiTheme="majorHAnsi" w:cstheme="majorHAnsi"/>
        </w:rPr>
        <w:t xml:space="preserve"> the </w:t>
      </w:r>
      <w:r w:rsidRPr="00E73D3B">
        <w:rPr>
          <w:rStyle w:val="StyleUnderline"/>
          <w:rFonts w:asciiTheme="majorHAnsi" w:hAnsiTheme="majorHAnsi" w:cstheme="majorHAnsi"/>
          <w:highlight w:val="cyan"/>
        </w:rPr>
        <w:t>vast wealth it creates</w:t>
      </w:r>
      <w:r w:rsidRPr="00E73D3B">
        <w:rPr>
          <w:rFonts w:asciiTheme="majorHAnsi" w:hAnsiTheme="majorHAnsi" w:cstheme="majorHAnsi"/>
          <w:sz w:val="16"/>
        </w:rPr>
        <w:t xml:space="preserve">, </w:t>
      </w:r>
      <w:r w:rsidRPr="00E73D3B">
        <w:rPr>
          <w:rFonts w:asciiTheme="majorHAnsi" w:hAnsiTheme="majorHAnsi" w:cstheme="majorHAnsi"/>
        </w:rPr>
        <w:t xml:space="preserve">a </w:t>
      </w:r>
      <w:r w:rsidRPr="00E73D3B">
        <w:rPr>
          <w:rFonts w:asciiTheme="majorHAnsi" w:hAnsiTheme="majorHAnsi" w:cstheme="majorHAnsi"/>
          <w:highlight w:val="cyan"/>
        </w:rPr>
        <w:t>planned</w:t>
      </w:r>
      <w:r w:rsidRPr="00E73D3B">
        <w:rPr>
          <w:rFonts w:asciiTheme="majorHAnsi" w:hAnsiTheme="majorHAnsi" w:cstheme="majorHAnsi"/>
        </w:rPr>
        <w:t xml:space="preserve"> </w:t>
      </w:r>
      <w:r w:rsidRPr="00E73D3B">
        <w:rPr>
          <w:rFonts w:asciiTheme="majorHAnsi" w:hAnsiTheme="majorHAnsi" w:cstheme="majorHAnsi"/>
          <w:highlight w:val="cyan"/>
        </w:rPr>
        <w:t>economy</w:t>
      </w:r>
      <w:r w:rsidRPr="00E73D3B">
        <w:rPr>
          <w:rFonts w:asciiTheme="majorHAnsi" w:hAnsiTheme="majorHAnsi" w:cstheme="majorHAnsi"/>
        </w:rPr>
        <w:t xml:space="preserve"> that </w:t>
      </w:r>
      <w:proofErr w:type="gramStart"/>
      <w:r w:rsidRPr="00E73D3B">
        <w:rPr>
          <w:rFonts w:asciiTheme="majorHAnsi" w:hAnsiTheme="majorHAnsi" w:cstheme="majorHAnsi"/>
        </w:rPr>
        <w:t xml:space="preserve">actually </w:t>
      </w:r>
      <w:r w:rsidRPr="00E73D3B">
        <w:rPr>
          <w:rFonts w:asciiTheme="majorHAnsi" w:hAnsiTheme="majorHAnsi" w:cstheme="majorHAnsi"/>
          <w:highlight w:val="cyan"/>
        </w:rPr>
        <w:t>works</w:t>
      </w:r>
      <w:proofErr w:type="gramEnd"/>
      <w:r w:rsidRPr="00E73D3B">
        <w:rPr>
          <w:rFonts w:asciiTheme="majorHAnsi" w:hAnsiTheme="majorHAnsi" w:cstheme="majorHAnsi"/>
          <w:highlight w:val="cyan"/>
        </w:rPr>
        <w:t xml:space="preserve"> could at last be achievable.</w:t>
      </w:r>
    </w:p>
    <w:p w14:paraId="0B91A953" w14:textId="77777777" w:rsidR="00061CD8" w:rsidRPr="00E73D3B" w:rsidRDefault="00061CD8" w:rsidP="00061CD8">
      <w:pPr>
        <w:rPr>
          <w:rFonts w:asciiTheme="majorHAnsi" w:hAnsiTheme="majorHAnsi" w:cstheme="majorHAnsi"/>
          <w:sz w:val="16"/>
        </w:rPr>
      </w:pPr>
      <w:r w:rsidRPr="00E73D3B">
        <w:rPr>
          <w:rStyle w:val="StyleUnderline"/>
          <w:rFonts w:asciiTheme="majorHAnsi" w:hAnsiTheme="majorHAnsi" w:cstheme="majorHAnsi"/>
        </w:rPr>
        <w:t xml:space="preserve">The more AI advances into a general-purpose technology that permeates every corner of life, the </w:t>
      </w:r>
      <w:r w:rsidRPr="00E73D3B">
        <w:rPr>
          <w:rFonts w:asciiTheme="majorHAnsi" w:hAnsiTheme="majorHAnsi" w:cstheme="majorHAnsi"/>
        </w:rPr>
        <w:t>less sense it makes to allow it to remain in private hands that serve the interests of the few instead of the many</w:t>
      </w:r>
      <w:r w:rsidRPr="00E73D3B">
        <w:rPr>
          <w:rFonts w:asciiTheme="majorHAnsi" w:hAnsiTheme="majorHAnsi" w:cstheme="majorHAnsi"/>
          <w:sz w:val="16"/>
        </w:rPr>
        <w:t xml:space="preserve">. More than anything else, </w:t>
      </w:r>
      <w:r w:rsidRPr="00E73D3B">
        <w:rPr>
          <w:rStyle w:val="StyleUnderline"/>
          <w:rFonts w:asciiTheme="majorHAnsi" w:hAnsiTheme="majorHAnsi" w:cstheme="majorHAnsi"/>
        </w:rPr>
        <w:t>the inevitability of mass unemployment and the demand for universal welfare will drive the idea of socializing or nationalizing AI</w:t>
      </w:r>
      <w:r w:rsidRPr="00E73D3B">
        <w:rPr>
          <w:rFonts w:asciiTheme="majorHAnsi" w:hAnsiTheme="majorHAnsi" w:cstheme="majorHAnsi"/>
          <w:sz w:val="16"/>
        </w:rPr>
        <w:t>.</w:t>
      </w:r>
    </w:p>
    <w:p w14:paraId="6E19942A" w14:textId="77777777" w:rsidR="00061CD8" w:rsidRPr="00E73D3B" w:rsidRDefault="00061CD8" w:rsidP="00061CD8">
      <w:pPr>
        <w:rPr>
          <w:rFonts w:asciiTheme="majorHAnsi" w:hAnsiTheme="majorHAnsi" w:cstheme="majorHAnsi"/>
          <w:sz w:val="16"/>
        </w:rPr>
      </w:pPr>
      <w:r w:rsidRPr="00E73D3B">
        <w:rPr>
          <w:rFonts w:asciiTheme="majorHAnsi" w:hAnsiTheme="majorHAnsi" w:cstheme="majorHAnsi"/>
        </w:rPr>
        <w:t>Marx’s dictum</w:t>
      </w:r>
      <w:r w:rsidRPr="00E73D3B">
        <w:rPr>
          <w:rFonts w:asciiTheme="majorHAnsi" w:hAnsiTheme="majorHAnsi" w:cstheme="majorHAnsi"/>
          <w:sz w:val="16"/>
        </w:rPr>
        <w:t xml:space="preserve">, “From each according to their abilities, to each according to their needs,” </w:t>
      </w:r>
      <w:r w:rsidRPr="00E73D3B">
        <w:rPr>
          <w:rFonts w:asciiTheme="majorHAnsi" w:hAnsiTheme="majorHAnsi" w:cstheme="majorHAnsi"/>
        </w:rPr>
        <w:t>needs an update</w:t>
      </w:r>
      <w:r w:rsidRPr="00E73D3B">
        <w:rPr>
          <w:rFonts w:asciiTheme="majorHAnsi" w:hAnsiTheme="majorHAnsi" w:cstheme="majorHAnsi"/>
          <w:sz w:val="16"/>
        </w:rPr>
        <w:t xml:space="preserve"> for the 21st century: “</w:t>
      </w:r>
      <w:r w:rsidRPr="00E73D3B">
        <w:rPr>
          <w:rFonts w:asciiTheme="majorHAnsi" w:hAnsiTheme="majorHAnsi" w:cstheme="majorHAnsi"/>
          <w:highlight w:val="cyan"/>
        </w:rPr>
        <w:t>From the inability of an AI economy to provide jobs and a living wage for all, to each according to their needs</w:t>
      </w:r>
      <w:r w:rsidRPr="00E73D3B">
        <w:rPr>
          <w:rFonts w:asciiTheme="majorHAnsi" w:hAnsiTheme="majorHAnsi" w:cstheme="majorHAnsi"/>
          <w:sz w:val="16"/>
        </w:rPr>
        <w:t>.”</w:t>
      </w:r>
    </w:p>
    <w:p w14:paraId="6656063E" w14:textId="77777777" w:rsidR="00061CD8" w:rsidRPr="00E73D3B" w:rsidRDefault="00061CD8" w:rsidP="00061CD8">
      <w:pPr>
        <w:rPr>
          <w:rFonts w:asciiTheme="majorHAnsi" w:hAnsiTheme="majorHAnsi" w:cstheme="majorHAnsi"/>
          <w:sz w:val="16"/>
        </w:rPr>
      </w:pPr>
      <w:r w:rsidRPr="00E73D3B">
        <w:rPr>
          <w:rStyle w:val="StyleUnderline"/>
          <w:rFonts w:asciiTheme="majorHAnsi" w:hAnsiTheme="majorHAnsi" w:cstheme="majorHAnsi"/>
        </w:rPr>
        <w:t>Even at this early stage, the idea that digital capitalism will somehow make social welfare a priority has already proven to be a fairytale</w:t>
      </w:r>
      <w:r w:rsidRPr="00E73D3B">
        <w:rPr>
          <w:rFonts w:asciiTheme="majorHAnsi" w:hAnsiTheme="majorHAnsi" w:cstheme="majorHAnsi"/>
          <w:sz w:val="16"/>
        </w:rPr>
        <w:t xml:space="preserve">. The </w:t>
      </w:r>
      <w:r w:rsidRPr="00E73D3B">
        <w:rPr>
          <w:rFonts w:asciiTheme="majorHAnsi" w:hAnsiTheme="majorHAnsi" w:cstheme="majorHAnsi"/>
        </w:rPr>
        <w:t>billionaires of Google and Apple, who have been depositing company profits in offshore havens to avoid taxation, are hardly paragons of social responsibility</w:t>
      </w:r>
      <w:r w:rsidRPr="00E73D3B">
        <w:rPr>
          <w:rFonts w:asciiTheme="majorHAnsi" w:hAnsiTheme="majorHAnsi" w:cstheme="majorHAnsi"/>
          <w:sz w:val="16"/>
        </w:rPr>
        <w:t xml:space="preserve">. The </w:t>
      </w:r>
      <w:r w:rsidRPr="00E73D3B">
        <w:rPr>
          <w:rStyle w:val="StyleUnderline"/>
          <w:rFonts w:asciiTheme="majorHAnsi" w:hAnsiTheme="majorHAnsi" w:cstheme="majorHAnsi"/>
        </w:rPr>
        <w:t xml:space="preserve">ongoing scandal around </w:t>
      </w:r>
      <w:r w:rsidRPr="00E73D3B">
        <w:rPr>
          <w:rStyle w:val="StyleUnderline"/>
          <w:rFonts w:asciiTheme="majorHAnsi" w:hAnsiTheme="majorHAnsi" w:cstheme="majorHAnsi"/>
          <w:highlight w:val="cyan"/>
        </w:rPr>
        <w:t>Facebook’s business model</w:t>
      </w:r>
      <w:r w:rsidRPr="00E73D3B">
        <w:rPr>
          <w:rStyle w:val="StyleUnderline"/>
          <w:rFonts w:asciiTheme="majorHAnsi" w:hAnsiTheme="majorHAnsi" w:cstheme="majorHAnsi"/>
        </w:rPr>
        <w:t xml:space="preserve">, which puts </w:t>
      </w:r>
      <w:r w:rsidRPr="00E73D3B">
        <w:rPr>
          <w:rStyle w:val="StyleUnderline"/>
          <w:rFonts w:asciiTheme="majorHAnsi" w:hAnsiTheme="majorHAnsi" w:cstheme="majorHAnsi"/>
          <w:highlight w:val="cyan"/>
        </w:rPr>
        <w:t>profitability</w:t>
      </w:r>
      <w:r w:rsidRPr="00E73D3B">
        <w:rPr>
          <w:rStyle w:val="StyleUnderline"/>
          <w:rFonts w:asciiTheme="majorHAnsi" w:hAnsiTheme="majorHAnsi" w:cstheme="majorHAnsi"/>
        </w:rPr>
        <w:t xml:space="preserve"> </w:t>
      </w:r>
      <w:r w:rsidRPr="00E73D3B">
        <w:rPr>
          <w:rStyle w:val="StyleUnderline"/>
          <w:rFonts w:asciiTheme="majorHAnsi" w:hAnsiTheme="majorHAnsi" w:cstheme="majorHAnsi"/>
          <w:highlight w:val="cyan"/>
        </w:rPr>
        <w:t>above responsible citizenship</w:t>
      </w:r>
      <w:r w:rsidRPr="00E73D3B">
        <w:rPr>
          <w:rStyle w:val="StyleUnderline"/>
          <w:rFonts w:asciiTheme="majorHAnsi" w:hAnsiTheme="majorHAnsi" w:cstheme="majorHAnsi"/>
        </w:rPr>
        <w:t xml:space="preserve">, is yet </w:t>
      </w:r>
      <w:r w:rsidRPr="00E73D3B">
        <w:rPr>
          <w:rStyle w:val="StyleUnderline"/>
          <w:rFonts w:asciiTheme="majorHAnsi" w:hAnsiTheme="majorHAnsi" w:cstheme="majorHAnsi"/>
          <w:highlight w:val="cyan"/>
        </w:rPr>
        <w:t>another example of how in digital capitalism</w:t>
      </w:r>
      <w:r w:rsidRPr="00E73D3B">
        <w:rPr>
          <w:rStyle w:val="StyleUnderline"/>
          <w:rFonts w:asciiTheme="majorHAnsi" w:hAnsiTheme="majorHAnsi" w:cstheme="majorHAnsi"/>
        </w:rPr>
        <w:t>, private companies only look after their own interests at the expense of the rest of society.</w:t>
      </w:r>
    </w:p>
    <w:p w14:paraId="0D3A6373" w14:textId="77777777" w:rsidR="00061CD8" w:rsidRPr="00E73D3B" w:rsidRDefault="00061CD8" w:rsidP="00061CD8">
      <w:pPr>
        <w:rPr>
          <w:rFonts w:asciiTheme="majorHAnsi" w:hAnsiTheme="majorHAnsi" w:cstheme="majorHAnsi"/>
          <w:sz w:val="16"/>
        </w:rPr>
      </w:pPr>
      <w:r w:rsidRPr="00E73D3B">
        <w:rPr>
          <w:rFonts w:asciiTheme="majorHAnsi" w:hAnsiTheme="majorHAnsi" w:cstheme="majorHAnsi"/>
        </w:rPr>
        <w:t>One can readily see where this is all headed once technological unemployment accelerates</w:t>
      </w:r>
      <w:r w:rsidRPr="00E73D3B">
        <w:rPr>
          <w:rFonts w:asciiTheme="majorHAnsi" w:hAnsiTheme="majorHAnsi" w:cstheme="majorHAnsi"/>
          <w:sz w:val="16"/>
        </w:rPr>
        <w:t>. “Our responsibility is to our shareholders,” the robot owners will say. “We are not an employment agency or a charity.”</w:t>
      </w:r>
    </w:p>
    <w:p w14:paraId="1405EDF9" w14:textId="77777777" w:rsidR="00061CD8" w:rsidRPr="00E73D3B" w:rsidRDefault="00061CD8" w:rsidP="00061CD8">
      <w:pPr>
        <w:rPr>
          <w:rFonts w:asciiTheme="majorHAnsi" w:hAnsiTheme="majorHAnsi" w:cstheme="majorHAnsi"/>
          <w:b/>
          <w:iCs/>
          <w:sz w:val="28"/>
          <w:u w:val="single"/>
        </w:rPr>
      </w:pPr>
      <w:r w:rsidRPr="00E73D3B">
        <w:rPr>
          <w:rStyle w:val="StyleUnderline"/>
          <w:rFonts w:asciiTheme="majorHAnsi" w:hAnsiTheme="majorHAnsi" w:cstheme="majorHAnsi"/>
        </w:rPr>
        <w:t xml:space="preserve">These companies have been able to get away with their social irresponsibility because the legal system and its loopholes in the </w:t>
      </w:r>
      <w:r w:rsidRPr="00E73D3B">
        <w:rPr>
          <w:rStyle w:val="StyleUnderline"/>
          <w:rFonts w:asciiTheme="majorHAnsi" w:hAnsiTheme="majorHAnsi" w:cstheme="majorHAnsi"/>
          <w:highlight w:val="cyan"/>
        </w:rPr>
        <w:t>West are</w:t>
      </w:r>
      <w:r w:rsidRPr="00E73D3B">
        <w:rPr>
          <w:rStyle w:val="StyleUnderline"/>
          <w:rFonts w:asciiTheme="majorHAnsi" w:hAnsiTheme="majorHAnsi" w:cstheme="majorHAnsi"/>
        </w:rPr>
        <w:t xml:space="preserve"> </w:t>
      </w:r>
      <w:r w:rsidRPr="00E73D3B">
        <w:rPr>
          <w:rStyle w:val="StyleUnderline"/>
          <w:rFonts w:asciiTheme="majorHAnsi" w:hAnsiTheme="majorHAnsi" w:cstheme="majorHAnsi"/>
          <w:highlight w:val="cyan"/>
        </w:rPr>
        <w:t>geared to protect private property above all else</w:t>
      </w:r>
      <w:r w:rsidRPr="00E73D3B">
        <w:rPr>
          <w:rFonts w:asciiTheme="majorHAnsi" w:hAnsiTheme="majorHAnsi" w:cstheme="majorHAnsi"/>
          <w:sz w:val="16"/>
        </w:rPr>
        <w:t xml:space="preserve">. Of course, in </w:t>
      </w:r>
      <w:r w:rsidRPr="00E73D3B">
        <w:rPr>
          <w:rStyle w:val="StyleUnderline"/>
          <w:rFonts w:asciiTheme="majorHAnsi" w:hAnsiTheme="majorHAnsi" w:cstheme="majorHAnsi"/>
          <w:highlight w:val="cyan"/>
        </w:rPr>
        <w:t>China</w:t>
      </w:r>
      <w:r w:rsidRPr="00E73D3B">
        <w:rPr>
          <w:rFonts w:asciiTheme="majorHAnsi" w:hAnsiTheme="majorHAnsi" w:cstheme="majorHAnsi"/>
          <w:sz w:val="16"/>
        </w:rPr>
        <w:t xml:space="preserve">, we </w:t>
      </w:r>
      <w:r w:rsidRPr="00E73D3B">
        <w:rPr>
          <w:rStyle w:val="StyleUnderline"/>
          <w:rFonts w:asciiTheme="majorHAnsi" w:hAnsiTheme="majorHAnsi" w:cstheme="majorHAnsi"/>
        </w:rPr>
        <w:t>have big privately owned Internet companies</w:t>
      </w:r>
      <w:r w:rsidRPr="00E73D3B">
        <w:rPr>
          <w:rFonts w:asciiTheme="majorHAnsi" w:hAnsiTheme="majorHAnsi" w:cstheme="majorHAnsi"/>
          <w:sz w:val="16"/>
        </w:rPr>
        <w:t xml:space="preserve"> like Alibaba and Tencent. </w:t>
      </w:r>
      <w:r w:rsidRPr="00E73D3B">
        <w:rPr>
          <w:rFonts w:asciiTheme="majorHAnsi" w:hAnsiTheme="majorHAnsi" w:cstheme="majorHAnsi"/>
        </w:rPr>
        <w:t xml:space="preserve">But unlike in the West, they </w:t>
      </w:r>
      <w:r w:rsidRPr="00E73D3B">
        <w:rPr>
          <w:rFonts w:asciiTheme="majorHAnsi" w:hAnsiTheme="majorHAnsi" w:cstheme="majorHAnsi"/>
          <w:highlight w:val="cyan"/>
        </w:rPr>
        <w:t>are monitored by</w:t>
      </w:r>
      <w:r w:rsidRPr="00E73D3B">
        <w:rPr>
          <w:rFonts w:asciiTheme="majorHAnsi" w:hAnsiTheme="majorHAnsi" w:cstheme="majorHAnsi"/>
        </w:rPr>
        <w:t xml:space="preserve"> the </w:t>
      </w:r>
      <w:r w:rsidRPr="00E73D3B">
        <w:rPr>
          <w:rFonts w:asciiTheme="majorHAnsi" w:hAnsiTheme="majorHAnsi" w:cstheme="majorHAnsi"/>
          <w:highlight w:val="cyan"/>
        </w:rPr>
        <w:t>state</w:t>
      </w:r>
      <w:r w:rsidRPr="00E73D3B">
        <w:rPr>
          <w:rFonts w:asciiTheme="majorHAnsi" w:hAnsiTheme="majorHAnsi" w:cstheme="majorHAnsi"/>
        </w:rPr>
        <w:t xml:space="preserve"> and </w:t>
      </w:r>
      <w:r w:rsidRPr="00E73D3B">
        <w:rPr>
          <w:rFonts w:asciiTheme="majorHAnsi" w:hAnsiTheme="majorHAnsi" w:cstheme="majorHAnsi"/>
          <w:highlight w:val="cyan"/>
        </w:rPr>
        <w:t>do not regard themselves as above or beyond social control</w:t>
      </w:r>
      <w:r w:rsidRPr="00E73D3B">
        <w:rPr>
          <w:rFonts w:asciiTheme="majorHAnsi" w:hAnsiTheme="majorHAnsi" w:cstheme="majorHAnsi"/>
        </w:rPr>
        <w:t>.</w:t>
      </w:r>
    </w:p>
    <w:p w14:paraId="42872FF7" w14:textId="77777777" w:rsidR="00061CD8" w:rsidRPr="005F2505" w:rsidRDefault="00061CD8" w:rsidP="00061CD8">
      <w:pPr>
        <w:rPr>
          <w:rFonts w:asciiTheme="majorHAnsi" w:hAnsiTheme="majorHAnsi" w:cstheme="majorHAnsi"/>
          <w:sz w:val="28"/>
          <w:u w:val="single"/>
        </w:rPr>
      </w:pPr>
      <w:r w:rsidRPr="005F2505">
        <w:rPr>
          <w:rFonts w:asciiTheme="majorHAnsi" w:hAnsiTheme="majorHAnsi" w:cstheme="majorHAnsi"/>
        </w:rPr>
        <w:lastRenderedPageBreak/>
        <w:t>It is the very pervasiveness of AI that will spell the end of market dominance</w:t>
      </w:r>
      <w:r w:rsidRPr="005F2505">
        <w:rPr>
          <w:rFonts w:asciiTheme="majorHAnsi" w:hAnsiTheme="majorHAnsi" w:cstheme="majorHAnsi"/>
          <w:sz w:val="16"/>
        </w:rPr>
        <w:t xml:space="preserve">. The </w:t>
      </w:r>
      <w:r w:rsidRPr="005F2505">
        <w:rPr>
          <w:rStyle w:val="StyleUnderline"/>
          <w:rFonts w:asciiTheme="majorHAnsi" w:hAnsiTheme="majorHAnsi" w:cstheme="majorHAnsi"/>
        </w:rPr>
        <w:t>market may reasonably if unequally function if industry creates employment opportunities for most people. But when industry only produces joblessness, as robots take over more and more, there is no good alternative but for the state to step in</w:t>
      </w:r>
      <w:r w:rsidRPr="005F2505">
        <w:rPr>
          <w:rFonts w:asciiTheme="majorHAnsi" w:hAnsiTheme="majorHAnsi" w:cstheme="majorHAnsi"/>
          <w:sz w:val="16"/>
        </w:rPr>
        <w:t xml:space="preserve">. </w:t>
      </w:r>
      <w:r w:rsidRPr="005F2505">
        <w:rPr>
          <w:rFonts w:asciiTheme="majorHAnsi" w:hAnsiTheme="majorHAnsi" w:cstheme="majorHAnsi"/>
        </w:rPr>
        <w:t>As AI invades economic and social life, all private law-related issues will soon become public ones</w:t>
      </w:r>
      <w:r w:rsidRPr="005F2505">
        <w:rPr>
          <w:rFonts w:asciiTheme="majorHAnsi" w:hAnsiTheme="majorHAnsi" w:cstheme="majorHAnsi"/>
          <w:sz w:val="16"/>
        </w:rPr>
        <w:t xml:space="preserve">. More and more, </w:t>
      </w:r>
      <w:r w:rsidRPr="005F2505">
        <w:rPr>
          <w:rStyle w:val="StyleUnderline"/>
          <w:rFonts w:asciiTheme="majorHAnsi" w:hAnsiTheme="majorHAnsi" w:cstheme="majorHAnsi"/>
        </w:rPr>
        <w:t>regulation of private companies will become a necessity to maintain some semblance of stability in societies roiled by constant innovation.</w:t>
      </w:r>
    </w:p>
    <w:p w14:paraId="5747EDA5" w14:textId="77777777" w:rsidR="00061CD8" w:rsidRDefault="00061CD8" w:rsidP="00061CD8">
      <w:pPr>
        <w:rPr>
          <w:rFonts w:asciiTheme="majorHAnsi" w:hAnsiTheme="majorHAnsi" w:cstheme="majorHAnsi"/>
          <w:sz w:val="16"/>
        </w:rPr>
      </w:pPr>
      <w:r w:rsidRPr="005F2505">
        <w:rPr>
          <w:rFonts w:asciiTheme="majorHAnsi" w:hAnsiTheme="majorHAnsi" w:cstheme="majorHAnsi"/>
        </w:rPr>
        <w:t>I consider this historical process a step closer to a planned market economy</w:t>
      </w:r>
      <w:r w:rsidRPr="005F2505">
        <w:rPr>
          <w:rFonts w:asciiTheme="majorHAnsi" w:hAnsiTheme="majorHAnsi" w:cstheme="majorHAnsi"/>
          <w:sz w:val="16"/>
        </w:rPr>
        <w:t xml:space="preserve">. </w:t>
      </w:r>
      <w:r w:rsidRPr="005F2505">
        <w:rPr>
          <w:rStyle w:val="StyleUnderline"/>
          <w:rFonts w:asciiTheme="majorHAnsi" w:hAnsiTheme="majorHAnsi" w:cstheme="majorHAnsi"/>
        </w:rPr>
        <w:t xml:space="preserve">Laissez-faire capitalism as we have known it can lead nowhere but to a dictatorship of AI oligarchs who gather rents because the intellectual </w:t>
      </w:r>
      <w:proofErr w:type="gramStart"/>
      <w:r w:rsidRPr="005F2505">
        <w:rPr>
          <w:rStyle w:val="StyleUnderline"/>
          <w:rFonts w:asciiTheme="majorHAnsi" w:hAnsiTheme="majorHAnsi" w:cstheme="majorHAnsi"/>
        </w:rPr>
        <w:t>property</w:t>
      </w:r>
      <w:proofErr w:type="gramEnd"/>
      <w:r w:rsidRPr="005F2505">
        <w:rPr>
          <w:rStyle w:val="StyleUnderline"/>
          <w:rFonts w:asciiTheme="majorHAnsi" w:hAnsiTheme="majorHAnsi" w:cstheme="majorHAnsi"/>
        </w:rPr>
        <w:t xml:space="preserve"> they own rules over the means of production.</w:t>
      </w:r>
      <w:r w:rsidRPr="005F2505">
        <w:rPr>
          <w:rFonts w:asciiTheme="majorHAnsi" w:hAnsiTheme="majorHAnsi" w:cstheme="majorHAnsi"/>
          <w:sz w:val="16"/>
        </w:rPr>
        <w:t xml:space="preserve"> On a global scale, </w:t>
      </w:r>
      <w:r w:rsidRPr="005F2505">
        <w:rPr>
          <w:rFonts w:asciiTheme="majorHAnsi" w:hAnsiTheme="majorHAnsi" w:cstheme="majorHAnsi"/>
        </w:rPr>
        <w:t>it is easy to envision this unleashed digital capitalism leading to a battle between robots for market share that will surely end as disastrously as the imperialist wars did in an earlier e</w:t>
      </w:r>
      <w:r w:rsidRPr="00E73D3B">
        <w:rPr>
          <w:rFonts w:asciiTheme="majorHAnsi" w:hAnsiTheme="majorHAnsi" w:cstheme="majorHAnsi"/>
        </w:rPr>
        <w:t>ra</w:t>
      </w:r>
      <w:r w:rsidRPr="00E73D3B">
        <w:rPr>
          <w:rFonts w:asciiTheme="majorHAnsi" w:hAnsiTheme="majorHAnsi" w:cstheme="majorHAnsi"/>
          <w:sz w:val="16"/>
        </w:rPr>
        <w:t>.</w:t>
      </w:r>
    </w:p>
    <w:p w14:paraId="5C9F643E" w14:textId="77777777" w:rsidR="00061CD8" w:rsidRPr="00E73D3B" w:rsidRDefault="00061CD8" w:rsidP="00061CD8">
      <w:pPr>
        <w:pStyle w:val="Heading4"/>
      </w:pPr>
      <w:r w:rsidRPr="00E73D3B">
        <w:t xml:space="preserve">China tech leadership allows the establishment of AI communism </w:t>
      </w:r>
    </w:p>
    <w:p w14:paraId="69D58699" w14:textId="77777777" w:rsidR="00061CD8" w:rsidRPr="00E73D3B" w:rsidRDefault="00061CD8" w:rsidP="00061CD8">
      <w:pPr>
        <w:rPr>
          <w:rFonts w:asciiTheme="majorHAnsi" w:hAnsiTheme="majorHAnsi" w:cstheme="majorHAnsi"/>
          <w:bCs/>
          <w:sz w:val="32"/>
          <w:szCs w:val="32"/>
        </w:rPr>
      </w:pPr>
      <w:r w:rsidRPr="00E73D3B">
        <w:rPr>
          <w:rStyle w:val="Style13ptBold"/>
          <w:rFonts w:asciiTheme="majorHAnsi" w:hAnsiTheme="majorHAnsi" w:cstheme="majorHAnsi"/>
          <w:sz w:val="32"/>
          <w:szCs w:val="32"/>
        </w:rPr>
        <w:t>Xiang 18</w:t>
      </w:r>
      <w:r w:rsidRPr="00E73D3B">
        <w:rPr>
          <w:rStyle w:val="Style13ptBold"/>
          <w:rFonts w:asciiTheme="majorHAnsi" w:hAnsiTheme="majorHAnsi" w:cstheme="majorHAnsi"/>
          <w:b w:val="0"/>
          <w:sz w:val="32"/>
          <w:szCs w:val="32"/>
        </w:rPr>
        <w:t xml:space="preserve"> [Feng Xiang, a professor of law at Tsinghua University, is one of China’s most prominent legal scholars. He spoke at the Berggruen Institute’s China Center workshop on artificial intelligence in March in </w:t>
      </w:r>
      <w:proofErr w:type="spellStart"/>
      <w:r w:rsidRPr="00E73D3B">
        <w:rPr>
          <w:rStyle w:val="Style13ptBold"/>
          <w:rFonts w:asciiTheme="majorHAnsi" w:hAnsiTheme="majorHAnsi" w:cstheme="majorHAnsi"/>
          <w:b w:val="0"/>
          <w:sz w:val="32"/>
          <w:szCs w:val="32"/>
        </w:rPr>
        <w:t>Beijing."AI</w:t>
      </w:r>
      <w:proofErr w:type="spellEnd"/>
      <w:r w:rsidRPr="00E73D3B">
        <w:rPr>
          <w:rStyle w:val="Style13ptBold"/>
          <w:rFonts w:asciiTheme="majorHAnsi" w:hAnsiTheme="majorHAnsi" w:cstheme="majorHAnsi"/>
          <w:b w:val="0"/>
          <w:sz w:val="32"/>
          <w:szCs w:val="32"/>
        </w:rPr>
        <w:t xml:space="preserve"> will spell the end of capitalism," </w:t>
      </w:r>
      <w:r w:rsidRPr="00E73D3B">
        <w:rPr>
          <w:rStyle w:val="Style13ptBold"/>
          <w:rFonts w:asciiTheme="majorHAnsi" w:hAnsiTheme="majorHAnsi" w:cstheme="majorHAnsi"/>
          <w:b w:val="0"/>
          <w:i/>
          <w:sz w:val="32"/>
          <w:szCs w:val="32"/>
        </w:rPr>
        <w:t>Washington Post</w:t>
      </w:r>
      <w:r w:rsidRPr="00E73D3B">
        <w:rPr>
          <w:rStyle w:val="Style13ptBold"/>
          <w:rFonts w:asciiTheme="majorHAnsi" w:hAnsiTheme="majorHAnsi" w:cstheme="majorHAnsi"/>
          <w:b w:val="0"/>
          <w:sz w:val="32"/>
          <w:szCs w:val="32"/>
        </w:rPr>
        <w:t xml:space="preserve">, </w:t>
      </w:r>
      <w:hyperlink r:id="rId9" w:history="1">
        <w:r w:rsidRPr="00E73D3B">
          <w:rPr>
            <w:rStyle w:val="Style13ptBold"/>
            <w:rFonts w:asciiTheme="majorHAnsi" w:hAnsiTheme="majorHAnsi" w:cstheme="majorHAnsi"/>
            <w:b w:val="0"/>
            <w:sz w:val="32"/>
            <w:szCs w:val="32"/>
          </w:rPr>
          <w:t>https://www.washingtonpost.com/news/theworldpost/wp/2018/05/03/end-of-capitalism/?arc404=true</w:t>
        </w:r>
      </w:hyperlink>
      <w:r w:rsidRPr="00E73D3B">
        <w:rPr>
          <w:rStyle w:val="Style13ptBold"/>
          <w:rFonts w:asciiTheme="majorHAnsi" w:hAnsiTheme="majorHAnsi" w:cstheme="majorHAnsi"/>
          <w:b w:val="0"/>
          <w:sz w:val="32"/>
          <w:szCs w:val="32"/>
        </w:rPr>
        <w:t xml:space="preserve">] </w:t>
      </w:r>
      <w:proofErr w:type="spellStart"/>
      <w:r w:rsidRPr="00E73D3B">
        <w:rPr>
          <w:rStyle w:val="Style13ptBold"/>
          <w:rFonts w:asciiTheme="majorHAnsi" w:hAnsiTheme="majorHAnsi" w:cstheme="majorHAnsi"/>
          <w:b w:val="0"/>
          <w:sz w:val="32"/>
          <w:szCs w:val="32"/>
        </w:rPr>
        <w:t>nw</w:t>
      </w:r>
      <w:proofErr w:type="spellEnd"/>
      <w:r w:rsidRPr="00E73D3B">
        <w:rPr>
          <w:rStyle w:val="Style13ptBold"/>
          <w:rFonts w:asciiTheme="majorHAnsi" w:hAnsiTheme="majorHAnsi" w:cstheme="majorHAnsi"/>
          <w:b w:val="0"/>
          <w:sz w:val="32"/>
          <w:szCs w:val="32"/>
        </w:rPr>
        <w:t xml:space="preserve"> </w:t>
      </w:r>
    </w:p>
    <w:p w14:paraId="3F9980E3" w14:textId="77777777" w:rsidR="00061CD8" w:rsidRPr="00E73D3B" w:rsidRDefault="00061CD8" w:rsidP="00061CD8">
      <w:pPr>
        <w:rPr>
          <w:rFonts w:asciiTheme="majorHAnsi" w:hAnsiTheme="majorHAnsi" w:cstheme="majorHAnsi"/>
          <w:sz w:val="28"/>
          <w:u w:val="single"/>
        </w:rPr>
      </w:pPr>
      <w:r w:rsidRPr="00E73D3B">
        <w:rPr>
          <w:rFonts w:asciiTheme="majorHAnsi" w:hAnsiTheme="majorHAnsi" w:cstheme="majorHAnsi"/>
          <w:highlight w:val="cyan"/>
        </w:rPr>
        <w:t>For</w:t>
      </w:r>
      <w:r w:rsidRPr="00E73D3B">
        <w:rPr>
          <w:rFonts w:asciiTheme="majorHAnsi" w:hAnsiTheme="majorHAnsi" w:cstheme="majorHAnsi"/>
        </w:rPr>
        <w:t xml:space="preserve"> the sake of </w:t>
      </w:r>
      <w:r w:rsidRPr="00E73D3B">
        <w:rPr>
          <w:rFonts w:asciiTheme="majorHAnsi" w:hAnsiTheme="majorHAnsi" w:cstheme="majorHAnsi"/>
          <w:highlight w:val="cyan"/>
        </w:rPr>
        <w:t>social well-being</w:t>
      </w:r>
      <w:r w:rsidRPr="00E73D3B">
        <w:rPr>
          <w:rFonts w:asciiTheme="majorHAnsi" w:hAnsiTheme="majorHAnsi" w:cstheme="majorHAnsi"/>
        </w:rPr>
        <w:t xml:space="preserve"> and </w:t>
      </w:r>
      <w:r w:rsidRPr="00E73D3B">
        <w:rPr>
          <w:rFonts w:asciiTheme="majorHAnsi" w:hAnsiTheme="majorHAnsi" w:cstheme="majorHAnsi"/>
          <w:highlight w:val="cyan"/>
        </w:rPr>
        <w:t>security</w:t>
      </w:r>
      <w:r w:rsidRPr="00E73D3B">
        <w:rPr>
          <w:rFonts w:asciiTheme="majorHAnsi" w:hAnsiTheme="majorHAnsi" w:cstheme="majorHAnsi"/>
        </w:rPr>
        <w:t xml:space="preserve">, individuals and </w:t>
      </w:r>
      <w:r w:rsidRPr="00E73D3B">
        <w:rPr>
          <w:rFonts w:asciiTheme="majorHAnsi" w:hAnsiTheme="majorHAnsi" w:cstheme="majorHAnsi"/>
          <w:highlight w:val="cyan"/>
        </w:rPr>
        <w:t>private companies</w:t>
      </w:r>
      <w:r w:rsidRPr="00E73D3B">
        <w:rPr>
          <w:rFonts w:asciiTheme="majorHAnsi" w:hAnsiTheme="majorHAnsi" w:cstheme="majorHAnsi"/>
        </w:rPr>
        <w:t xml:space="preserve"> </w:t>
      </w:r>
      <w:r w:rsidRPr="00E73D3B">
        <w:rPr>
          <w:rFonts w:asciiTheme="majorHAnsi" w:hAnsiTheme="majorHAnsi" w:cstheme="majorHAnsi"/>
          <w:highlight w:val="cyan"/>
        </w:rPr>
        <w:t>should not be allowed to possess</w:t>
      </w:r>
      <w:r w:rsidRPr="00E73D3B">
        <w:rPr>
          <w:rFonts w:asciiTheme="majorHAnsi" w:hAnsiTheme="majorHAnsi" w:cstheme="majorHAnsi"/>
        </w:rPr>
        <w:t xml:space="preserve"> any </w:t>
      </w:r>
      <w:r w:rsidRPr="005F2505">
        <w:rPr>
          <w:rFonts w:asciiTheme="majorHAnsi" w:hAnsiTheme="majorHAnsi" w:cstheme="majorHAnsi"/>
          <w:highlight w:val="cyan"/>
        </w:rPr>
        <w:t>exclusive cutting-edge technology</w:t>
      </w:r>
      <w:r w:rsidRPr="00E73D3B">
        <w:rPr>
          <w:rFonts w:asciiTheme="majorHAnsi" w:hAnsiTheme="majorHAnsi" w:cstheme="majorHAnsi"/>
        </w:rPr>
        <w:t xml:space="preserve"> or core AI platforms</w:t>
      </w:r>
      <w:r w:rsidRPr="00E73D3B">
        <w:rPr>
          <w:rFonts w:asciiTheme="majorHAnsi" w:hAnsiTheme="majorHAnsi" w:cstheme="majorHAnsi"/>
          <w:sz w:val="16"/>
        </w:rPr>
        <w:t xml:space="preserve">. Like nuclear and biochemical weapons, </w:t>
      </w:r>
      <w:proofErr w:type="gramStart"/>
      <w:r w:rsidRPr="00E73D3B">
        <w:rPr>
          <w:rFonts w:asciiTheme="majorHAnsi" w:hAnsiTheme="majorHAnsi" w:cstheme="majorHAnsi"/>
          <w:sz w:val="16"/>
        </w:rPr>
        <w:t>as long as</w:t>
      </w:r>
      <w:proofErr w:type="gramEnd"/>
      <w:r w:rsidRPr="00E73D3B">
        <w:rPr>
          <w:rFonts w:asciiTheme="majorHAnsi" w:hAnsiTheme="majorHAnsi" w:cstheme="majorHAnsi"/>
          <w:sz w:val="16"/>
        </w:rPr>
        <w:t xml:space="preserve"> they exist, </w:t>
      </w:r>
      <w:r w:rsidRPr="00E73D3B">
        <w:rPr>
          <w:rStyle w:val="StyleUnderline"/>
          <w:rFonts w:asciiTheme="majorHAnsi" w:hAnsiTheme="majorHAnsi" w:cstheme="majorHAnsi"/>
        </w:rPr>
        <w:t>nothing other than a strong and stable state can ensure society’s safety</w:t>
      </w:r>
      <w:r w:rsidRPr="00E73D3B">
        <w:rPr>
          <w:rFonts w:asciiTheme="majorHAnsi" w:hAnsiTheme="majorHAnsi" w:cstheme="majorHAnsi"/>
          <w:sz w:val="16"/>
        </w:rPr>
        <w:t xml:space="preserve">. </w:t>
      </w:r>
      <w:r w:rsidRPr="00E73D3B">
        <w:rPr>
          <w:rFonts w:asciiTheme="majorHAnsi" w:hAnsiTheme="majorHAnsi" w:cstheme="majorHAnsi"/>
          <w:highlight w:val="cyan"/>
        </w:rPr>
        <w:t>If we don’t nationalize AI</w:t>
      </w:r>
      <w:r w:rsidRPr="00E73D3B">
        <w:rPr>
          <w:rFonts w:asciiTheme="majorHAnsi" w:hAnsiTheme="majorHAnsi" w:cstheme="majorHAnsi"/>
        </w:rPr>
        <w:t xml:space="preserve">, we could </w:t>
      </w:r>
      <w:r w:rsidRPr="00E73D3B">
        <w:rPr>
          <w:rFonts w:asciiTheme="majorHAnsi" w:hAnsiTheme="majorHAnsi" w:cstheme="majorHAnsi"/>
          <w:highlight w:val="cyan"/>
        </w:rPr>
        <w:t>sink</w:t>
      </w:r>
      <w:r w:rsidRPr="00E73D3B">
        <w:rPr>
          <w:rFonts w:asciiTheme="majorHAnsi" w:hAnsiTheme="majorHAnsi" w:cstheme="majorHAnsi"/>
        </w:rPr>
        <w:t xml:space="preserve"> </w:t>
      </w:r>
      <w:r w:rsidRPr="00E73D3B">
        <w:rPr>
          <w:rFonts w:asciiTheme="majorHAnsi" w:hAnsiTheme="majorHAnsi" w:cstheme="majorHAnsi"/>
          <w:highlight w:val="cyan"/>
        </w:rPr>
        <w:t>into</w:t>
      </w:r>
      <w:r w:rsidRPr="00E73D3B">
        <w:rPr>
          <w:rFonts w:asciiTheme="majorHAnsi" w:hAnsiTheme="majorHAnsi" w:cstheme="majorHAnsi"/>
        </w:rPr>
        <w:t xml:space="preserve"> a </w:t>
      </w:r>
      <w:r w:rsidRPr="00E73D3B">
        <w:rPr>
          <w:rFonts w:asciiTheme="majorHAnsi" w:hAnsiTheme="majorHAnsi" w:cstheme="majorHAnsi"/>
          <w:highlight w:val="cyan"/>
        </w:rPr>
        <w:t>dystopia reminiscent of</w:t>
      </w:r>
      <w:r w:rsidRPr="00E73D3B">
        <w:rPr>
          <w:rFonts w:asciiTheme="majorHAnsi" w:hAnsiTheme="majorHAnsi" w:cstheme="majorHAnsi"/>
        </w:rPr>
        <w:t xml:space="preserve"> the early </w:t>
      </w:r>
      <w:r w:rsidRPr="00E73D3B">
        <w:rPr>
          <w:rFonts w:asciiTheme="majorHAnsi" w:hAnsiTheme="majorHAnsi" w:cstheme="majorHAnsi"/>
          <w:highlight w:val="cyan"/>
        </w:rPr>
        <w:t>misery of industrialization</w:t>
      </w:r>
      <w:r w:rsidRPr="00E73D3B">
        <w:rPr>
          <w:rFonts w:asciiTheme="majorHAnsi" w:hAnsiTheme="majorHAnsi" w:cstheme="majorHAnsi"/>
          <w:sz w:val="16"/>
        </w:rPr>
        <w:t xml:space="preserve">, </w:t>
      </w:r>
      <w:r w:rsidRPr="00E73D3B">
        <w:rPr>
          <w:rStyle w:val="StyleUnderline"/>
          <w:rFonts w:asciiTheme="majorHAnsi" w:hAnsiTheme="majorHAnsi" w:cstheme="majorHAnsi"/>
        </w:rPr>
        <w:t>with its satanic mills and street urchins scrounging for a crust of bread</w:t>
      </w:r>
    </w:p>
    <w:p w14:paraId="7EF24E1E" w14:textId="77777777" w:rsidR="00061CD8" w:rsidRPr="00E73D3B" w:rsidRDefault="00061CD8" w:rsidP="00061CD8">
      <w:pPr>
        <w:rPr>
          <w:rFonts w:asciiTheme="majorHAnsi" w:hAnsiTheme="majorHAnsi" w:cstheme="majorHAnsi"/>
          <w:sz w:val="28"/>
          <w:u w:val="single"/>
        </w:rPr>
      </w:pPr>
      <w:r w:rsidRPr="00E73D3B">
        <w:rPr>
          <w:rStyle w:val="StyleUnderline"/>
          <w:rFonts w:asciiTheme="majorHAnsi" w:hAnsiTheme="majorHAnsi" w:cstheme="majorHAnsi"/>
        </w:rPr>
        <w:t xml:space="preserve">The </w:t>
      </w:r>
      <w:r w:rsidRPr="00E73D3B">
        <w:rPr>
          <w:rStyle w:val="StyleUnderline"/>
          <w:rFonts w:asciiTheme="majorHAnsi" w:hAnsiTheme="majorHAnsi" w:cstheme="majorHAnsi"/>
          <w:highlight w:val="cyan"/>
        </w:rPr>
        <w:t>dream of communism</w:t>
      </w:r>
      <w:r w:rsidRPr="00E73D3B">
        <w:rPr>
          <w:rStyle w:val="StyleUnderline"/>
          <w:rFonts w:asciiTheme="majorHAnsi" w:hAnsiTheme="majorHAnsi" w:cstheme="majorHAnsi"/>
        </w:rPr>
        <w:t xml:space="preserve"> is the </w:t>
      </w:r>
      <w:r w:rsidRPr="00E73D3B">
        <w:rPr>
          <w:rStyle w:val="StyleUnderline"/>
          <w:rFonts w:asciiTheme="majorHAnsi" w:hAnsiTheme="majorHAnsi" w:cstheme="majorHAnsi"/>
          <w:highlight w:val="cyan"/>
        </w:rPr>
        <w:t>elimination of wage labor</w:t>
      </w:r>
      <w:r w:rsidRPr="00E73D3B">
        <w:rPr>
          <w:rFonts w:asciiTheme="majorHAnsi" w:hAnsiTheme="majorHAnsi" w:cstheme="majorHAnsi"/>
        </w:rPr>
        <w:t xml:space="preserve">. </w:t>
      </w:r>
      <w:r w:rsidRPr="00E73D3B">
        <w:rPr>
          <w:rStyle w:val="StyleUnderline"/>
          <w:rFonts w:asciiTheme="majorHAnsi" w:hAnsiTheme="majorHAnsi" w:cstheme="majorHAnsi"/>
        </w:rPr>
        <w:t xml:space="preserve">If </w:t>
      </w:r>
      <w:r w:rsidRPr="00E73D3B">
        <w:rPr>
          <w:rStyle w:val="StyleUnderline"/>
          <w:rFonts w:asciiTheme="majorHAnsi" w:hAnsiTheme="majorHAnsi" w:cstheme="majorHAnsi"/>
          <w:highlight w:val="cyan"/>
        </w:rPr>
        <w:t>AI is bound to serve society instead of private capitalists</w:t>
      </w:r>
      <w:r w:rsidRPr="00E73D3B">
        <w:rPr>
          <w:rStyle w:val="StyleUnderline"/>
          <w:rFonts w:asciiTheme="majorHAnsi" w:hAnsiTheme="majorHAnsi" w:cstheme="majorHAnsi"/>
        </w:rPr>
        <w:t>, it promises to do so by freeing an overwhelming majority from such drudgery while creating wealth to sustain all.</w:t>
      </w:r>
    </w:p>
    <w:p w14:paraId="30ABC3F2" w14:textId="77777777" w:rsidR="00061CD8" w:rsidRPr="00E73D3B" w:rsidRDefault="00061CD8" w:rsidP="00061CD8">
      <w:pPr>
        <w:rPr>
          <w:rFonts w:asciiTheme="majorHAnsi" w:hAnsiTheme="majorHAnsi" w:cstheme="majorHAnsi"/>
          <w:sz w:val="16"/>
        </w:rPr>
      </w:pPr>
      <w:r w:rsidRPr="00E73D3B">
        <w:rPr>
          <w:rFonts w:asciiTheme="majorHAnsi" w:hAnsiTheme="majorHAnsi" w:cstheme="majorHAnsi"/>
          <w:highlight w:val="cyan"/>
        </w:rPr>
        <w:t xml:space="preserve">If </w:t>
      </w:r>
      <w:r w:rsidRPr="00E73D3B">
        <w:rPr>
          <w:rFonts w:asciiTheme="majorHAnsi" w:hAnsiTheme="majorHAnsi" w:cstheme="majorHAnsi"/>
        </w:rPr>
        <w:t xml:space="preserve">the </w:t>
      </w:r>
      <w:r w:rsidRPr="00E73D3B">
        <w:rPr>
          <w:rFonts w:asciiTheme="majorHAnsi" w:hAnsiTheme="majorHAnsi" w:cstheme="majorHAnsi"/>
          <w:highlight w:val="cyan"/>
        </w:rPr>
        <w:t xml:space="preserve">state controls </w:t>
      </w:r>
      <w:r w:rsidRPr="00E73D3B">
        <w:rPr>
          <w:rFonts w:asciiTheme="majorHAnsi" w:hAnsiTheme="majorHAnsi" w:cstheme="majorHAnsi"/>
        </w:rPr>
        <w:t xml:space="preserve">the </w:t>
      </w:r>
      <w:r w:rsidRPr="00E73D3B">
        <w:rPr>
          <w:rFonts w:asciiTheme="majorHAnsi" w:hAnsiTheme="majorHAnsi" w:cstheme="majorHAnsi"/>
          <w:highlight w:val="cyan"/>
        </w:rPr>
        <w:t xml:space="preserve">market, instead of </w:t>
      </w:r>
      <w:r w:rsidRPr="00E73D3B">
        <w:rPr>
          <w:rFonts w:asciiTheme="majorHAnsi" w:hAnsiTheme="majorHAnsi" w:cstheme="majorHAnsi"/>
        </w:rPr>
        <w:t xml:space="preserve">digital </w:t>
      </w:r>
      <w:r w:rsidRPr="00E73D3B">
        <w:rPr>
          <w:rFonts w:asciiTheme="majorHAnsi" w:hAnsiTheme="majorHAnsi" w:cstheme="majorHAnsi"/>
          <w:highlight w:val="cyan"/>
        </w:rPr>
        <w:t xml:space="preserve">capitalism controlling the state, </w:t>
      </w:r>
      <w:r w:rsidRPr="00E73D3B">
        <w:rPr>
          <w:rFonts w:asciiTheme="majorHAnsi" w:hAnsiTheme="majorHAnsi" w:cstheme="majorHAnsi"/>
        </w:rPr>
        <w:t xml:space="preserve">true </w:t>
      </w:r>
      <w:r w:rsidRPr="00E73D3B">
        <w:rPr>
          <w:rFonts w:asciiTheme="majorHAnsi" w:hAnsiTheme="majorHAnsi" w:cstheme="majorHAnsi"/>
          <w:highlight w:val="cyan"/>
        </w:rPr>
        <w:t>communist aspirations will be achievable</w:t>
      </w:r>
      <w:r w:rsidRPr="00E73D3B">
        <w:rPr>
          <w:rFonts w:asciiTheme="majorHAnsi" w:hAnsiTheme="majorHAnsi" w:cstheme="majorHAnsi"/>
          <w:sz w:val="16"/>
          <w:highlight w:val="cyan"/>
        </w:rPr>
        <w:t xml:space="preserve">. </w:t>
      </w:r>
      <w:r w:rsidRPr="00E73D3B">
        <w:rPr>
          <w:rFonts w:asciiTheme="majorHAnsi" w:hAnsiTheme="majorHAnsi" w:cstheme="majorHAnsi"/>
          <w:sz w:val="16"/>
        </w:rPr>
        <w:t xml:space="preserve">And because </w:t>
      </w:r>
      <w:r w:rsidRPr="00E73D3B">
        <w:rPr>
          <w:rStyle w:val="StyleUnderline"/>
          <w:rFonts w:asciiTheme="majorHAnsi" w:hAnsiTheme="majorHAnsi" w:cstheme="majorHAnsi"/>
        </w:rPr>
        <w:t>AI increasingly enables the management of complex systems by processing massive amounts of information through intensive feedback loops</w:t>
      </w:r>
      <w:r w:rsidRPr="00E73D3B">
        <w:rPr>
          <w:rFonts w:asciiTheme="majorHAnsi" w:hAnsiTheme="majorHAnsi" w:cstheme="majorHAnsi"/>
          <w:sz w:val="16"/>
        </w:rPr>
        <w:t xml:space="preserve">, it presents, for the first time, </w:t>
      </w:r>
      <w:r w:rsidRPr="00E73D3B">
        <w:rPr>
          <w:rFonts w:asciiTheme="majorHAnsi" w:hAnsiTheme="majorHAnsi" w:cstheme="majorHAnsi"/>
        </w:rPr>
        <w:t>a real alternative to the market signals that have long justified laissez-faire ideology</w:t>
      </w:r>
      <w:r w:rsidRPr="00E73D3B">
        <w:rPr>
          <w:rFonts w:asciiTheme="majorHAnsi" w:hAnsiTheme="majorHAnsi" w:cstheme="majorHAnsi"/>
          <w:sz w:val="16"/>
        </w:rPr>
        <w:t xml:space="preserve"> — </w:t>
      </w:r>
      <w:r w:rsidRPr="00E73D3B">
        <w:rPr>
          <w:rFonts w:asciiTheme="majorHAnsi" w:hAnsiTheme="majorHAnsi" w:cstheme="majorHAnsi"/>
        </w:rPr>
        <w:t>and all the ills that go with it.</w:t>
      </w:r>
    </w:p>
    <w:p w14:paraId="4888D5E2" w14:textId="77777777" w:rsidR="00061CD8" w:rsidRPr="00E73D3B" w:rsidRDefault="00061CD8" w:rsidP="00061CD8">
      <w:pPr>
        <w:rPr>
          <w:rFonts w:asciiTheme="majorHAnsi" w:hAnsiTheme="majorHAnsi" w:cstheme="majorHAnsi"/>
          <w:sz w:val="28"/>
          <w:u w:val="single"/>
        </w:rPr>
      </w:pPr>
      <w:r w:rsidRPr="00E73D3B">
        <w:rPr>
          <w:rFonts w:asciiTheme="majorHAnsi" w:hAnsiTheme="majorHAnsi" w:cstheme="majorHAnsi"/>
          <w:sz w:val="16"/>
        </w:rPr>
        <w:t xml:space="preserve">Going forward, </w:t>
      </w:r>
      <w:r w:rsidRPr="00E73D3B">
        <w:rPr>
          <w:rFonts w:asciiTheme="majorHAnsi" w:hAnsiTheme="majorHAnsi" w:cstheme="majorHAnsi"/>
          <w:highlight w:val="cyan"/>
        </w:rPr>
        <w:t>China’s socialist market economy</w:t>
      </w:r>
      <w:r w:rsidRPr="00E73D3B">
        <w:rPr>
          <w:rStyle w:val="StyleUnderline"/>
          <w:rFonts w:asciiTheme="majorHAnsi" w:hAnsiTheme="majorHAnsi" w:cstheme="majorHAnsi"/>
        </w:rPr>
        <w:t xml:space="preserve">, which aims to </w:t>
      </w:r>
      <w:r w:rsidRPr="00E73D3B">
        <w:rPr>
          <w:rFonts w:asciiTheme="majorHAnsi" w:hAnsiTheme="majorHAnsi" w:cstheme="majorHAnsi"/>
          <w:highlight w:val="cyan"/>
        </w:rPr>
        <w:t>harness the fruits of production</w:t>
      </w:r>
      <w:r w:rsidRPr="00E73D3B">
        <w:rPr>
          <w:rStyle w:val="StyleUnderline"/>
          <w:rFonts w:asciiTheme="majorHAnsi" w:hAnsiTheme="majorHAnsi" w:cstheme="majorHAnsi"/>
        </w:rPr>
        <w:t xml:space="preserve"> for the whole population and not just a sliver of elites operating in their own self-centered interests, can lead the way toward this new stage of human development.</w:t>
      </w:r>
    </w:p>
    <w:p w14:paraId="5363F2AB" w14:textId="492CC971" w:rsidR="00061CD8" w:rsidRDefault="00061CD8" w:rsidP="00061CD8">
      <w:pPr>
        <w:rPr>
          <w:rFonts w:asciiTheme="majorHAnsi" w:hAnsiTheme="majorHAnsi" w:cstheme="majorHAnsi"/>
        </w:rPr>
      </w:pPr>
      <w:r w:rsidRPr="00E73D3B">
        <w:rPr>
          <w:rFonts w:asciiTheme="majorHAnsi" w:hAnsiTheme="majorHAnsi" w:cstheme="majorHAnsi"/>
          <w:sz w:val="16"/>
        </w:rPr>
        <w:t>If properly regulated in this way, we should celebrate, not fear, the advent of AI. If it is brought under social control, it will finally free workers from peddling their time and sweat only to enrich those at the top</w:t>
      </w:r>
      <w:r w:rsidRPr="00E73D3B">
        <w:rPr>
          <w:rFonts w:asciiTheme="majorHAnsi" w:hAnsiTheme="majorHAnsi" w:cstheme="majorHAnsi"/>
        </w:rPr>
        <w:t>. The communism of the future ought to adopt a new slogan: “Robots of the world, unite!”</w:t>
      </w:r>
    </w:p>
    <w:p w14:paraId="3C616EE6" w14:textId="5322F3E2" w:rsidR="00061CD8" w:rsidRPr="00E73D3B" w:rsidRDefault="00061CD8" w:rsidP="00061CD8">
      <w:pPr>
        <w:pStyle w:val="Heading4"/>
      </w:pPr>
      <w:bookmarkStart w:id="1" w:name="_Hlk65404417"/>
      <w:r w:rsidRPr="00E73D3B">
        <w:lastRenderedPageBreak/>
        <w:t>The US develops unregulated A.I – extinction</w:t>
      </w:r>
      <w:r w:rsidR="005F2505">
        <w:t xml:space="preserve"> AND 1AC Robinson agrees</w:t>
      </w:r>
    </w:p>
    <w:p w14:paraId="00E85329" w14:textId="77777777" w:rsidR="00061CD8" w:rsidRPr="00E73D3B" w:rsidRDefault="00061CD8" w:rsidP="00061CD8">
      <w:pPr>
        <w:rPr>
          <w:rFonts w:asciiTheme="majorHAnsi" w:hAnsiTheme="majorHAnsi" w:cstheme="majorHAnsi"/>
        </w:rPr>
      </w:pPr>
      <w:r w:rsidRPr="00E73D3B">
        <w:rPr>
          <w:rStyle w:val="Style13ptBold"/>
          <w:rFonts w:asciiTheme="majorHAnsi" w:hAnsiTheme="majorHAnsi" w:cstheme="majorHAnsi"/>
        </w:rPr>
        <w:t>Dvorsky 17</w:t>
      </w:r>
      <w:r w:rsidRPr="00E73D3B">
        <w:rPr>
          <w:rFonts w:asciiTheme="majorHAnsi" w:hAnsiTheme="majorHAnsi" w:cstheme="majorHAnsi"/>
          <w:sz w:val="16"/>
        </w:rPr>
        <w:t xml:space="preserve"> – </w:t>
      </w:r>
      <w:r w:rsidRPr="00E73D3B">
        <w:rPr>
          <w:rFonts w:asciiTheme="majorHAnsi" w:hAnsiTheme="majorHAnsi" w:cstheme="majorHAnsi"/>
        </w:rPr>
        <w:t xml:space="preserve">George Dvorsky (Bioethicist and senior reporter for Gizmodo), “Powerful Lobby Group Wants to Keep AI Unregulated”, </w:t>
      </w:r>
      <w:hyperlink r:id="rId10" w:history="1">
        <w:r w:rsidRPr="00E73D3B">
          <w:rPr>
            <w:rFonts w:asciiTheme="majorHAnsi" w:hAnsiTheme="majorHAnsi" w:cstheme="majorHAnsi"/>
          </w:rPr>
          <w:t>https://gizmodo.com/powerful-lobby-group-wants-to-keep-ai-unregulated-1819842165</w:t>
        </w:r>
      </w:hyperlink>
      <w:r w:rsidRPr="00E73D3B">
        <w:rPr>
          <w:rFonts w:asciiTheme="majorHAnsi" w:hAnsiTheme="majorHAnsi" w:cstheme="majorHAnsi"/>
        </w:rPr>
        <w:t xml:space="preserve"> //AP</w:t>
      </w:r>
    </w:p>
    <w:p w14:paraId="6BCB0B0F" w14:textId="77777777" w:rsidR="00061CD8" w:rsidRPr="00E73D3B" w:rsidRDefault="00061CD8" w:rsidP="00061CD8">
      <w:pPr>
        <w:rPr>
          <w:rFonts w:asciiTheme="majorHAnsi" w:hAnsiTheme="majorHAnsi" w:cstheme="majorHAnsi"/>
          <w:sz w:val="12"/>
        </w:rPr>
      </w:pPr>
      <w:r w:rsidRPr="00E73D3B">
        <w:rPr>
          <w:rFonts w:asciiTheme="majorHAnsi" w:hAnsiTheme="majorHAnsi" w:cstheme="majorHAnsi"/>
          <w:highlight w:val="green"/>
          <w:u w:val="single"/>
        </w:rPr>
        <w:t>The</w:t>
      </w:r>
      <w:r w:rsidRPr="00E73D3B">
        <w:rPr>
          <w:rFonts w:asciiTheme="majorHAnsi" w:hAnsiTheme="majorHAnsi" w:cstheme="majorHAnsi"/>
          <w:u w:val="single"/>
        </w:rPr>
        <w:t xml:space="preserve"> Information Technology Industry Council (</w:t>
      </w:r>
      <w:r w:rsidRPr="00E73D3B">
        <w:rPr>
          <w:rFonts w:asciiTheme="majorHAnsi" w:hAnsiTheme="majorHAnsi" w:cstheme="majorHAnsi"/>
          <w:highlight w:val="green"/>
          <w:u w:val="single"/>
        </w:rPr>
        <w:t>ITI</w:t>
      </w:r>
      <w:r w:rsidRPr="00E73D3B">
        <w:rPr>
          <w:rFonts w:asciiTheme="majorHAnsi" w:hAnsiTheme="majorHAnsi" w:cstheme="majorHAnsi"/>
          <w:u w:val="single"/>
        </w:rPr>
        <w:t>)</w:t>
      </w:r>
      <w:r w:rsidRPr="00E73D3B">
        <w:rPr>
          <w:rFonts w:asciiTheme="majorHAnsi" w:hAnsiTheme="majorHAnsi" w:cstheme="majorHAnsi"/>
          <w:sz w:val="12"/>
        </w:rPr>
        <w:t>–</w:t>
      </w:r>
      <w:r w:rsidRPr="00E73D3B">
        <w:rPr>
          <w:rFonts w:asciiTheme="majorHAnsi" w:hAnsiTheme="majorHAnsi" w:cstheme="majorHAnsi"/>
          <w:u w:val="single"/>
        </w:rPr>
        <w:t>a Washington D.C.-based</w:t>
      </w:r>
      <w:r w:rsidRPr="00E73D3B">
        <w:rPr>
          <w:rFonts w:asciiTheme="majorHAnsi" w:hAnsiTheme="majorHAnsi" w:cstheme="majorHAnsi"/>
          <w:sz w:val="12"/>
        </w:rPr>
        <w:t xml:space="preserve"> </w:t>
      </w:r>
      <w:r w:rsidRPr="00E73D3B">
        <w:rPr>
          <w:rFonts w:asciiTheme="majorHAnsi" w:hAnsiTheme="majorHAnsi" w:cstheme="majorHAnsi"/>
          <w:u w:val="single"/>
        </w:rPr>
        <w:t>lobby</w:t>
      </w:r>
      <w:r w:rsidRPr="00E73D3B">
        <w:rPr>
          <w:rFonts w:asciiTheme="majorHAnsi" w:hAnsiTheme="majorHAnsi" w:cstheme="majorHAnsi"/>
          <w:sz w:val="12"/>
        </w:rPr>
        <w:t xml:space="preserve"> group </w:t>
      </w:r>
      <w:r w:rsidRPr="00E73D3B">
        <w:rPr>
          <w:rFonts w:asciiTheme="majorHAnsi" w:hAnsiTheme="majorHAnsi" w:cstheme="majorHAnsi"/>
          <w:u w:val="single"/>
        </w:rPr>
        <w:t>that boasts Google, Amazon, and Microsoft among its</w:t>
      </w:r>
      <w:r w:rsidRPr="00E73D3B">
        <w:rPr>
          <w:rFonts w:asciiTheme="majorHAnsi" w:hAnsiTheme="majorHAnsi" w:cstheme="majorHAnsi"/>
          <w:sz w:val="12"/>
        </w:rPr>
        <w:t xml:space="preserve"> many </w:t>
      </w:r>
      <w:r w:rsidRPr="00E73D3B">
        <w:rPr>
          <w:rFonts w:asciiTheme="majorHAnsi" w:hAnsiTheme="majorHAnsi" w:cstheme="majorHAnsi"/>
          <w:u w:val="single"/>
        </w:rPr>
        <w:t>clients</w:t>
      </w:r>
      <w:r w:rsidRPr="00E73D3B">
        <w:rPr>
          <w:rFonts w:asciiTheme="majorHAnsi" w:hAnsiTheme="majorHAnsi" w:cstheme="majorHAnsi"/>
          <w:sz w:val="12"/>
        </w:rPr>
        <w:t>–</w:t>
      </w:r>
      <w:r w:rsidRPr="00E73D3B">
        <w:rPr>
          <w:rFonts w:asciiTheme="majorHAnsi" w:hAnsiTheme="majorHAnsi" w:cstheme="majorHAnsi"/>
          <w:highlight w:val="green"/>
          <w:u w:val="single"/>
        </w:rPr>
        <w:t>is telling</w:t>
      </w:r>
      <w:r w:rsidRPr="00E73D3B">
        <w:rPr>
          <w:rFonts w:asciiTheme="majorHAnsi" w:hAnsiTheme="majorHAnsi" w:cstheme="majorHAnsi"/>
          <w:sz w:val="12"/>
          <w:highlight w:val="green"/>
        </w:rPr>
        <w:t xml:space="preserve"> </w:t>
      </w:r>
      <w:r w:rsidRPr="00E73D3B">
        <w:rPr>
          <w:rFonts w:asciiTheme="majorHAnsi" w:hAnsiTheme="majorHAnsi" w:cstheme="majorHAnsi"/>
          <w:highlight w:val="green"/>
          <w:u w:val="single"/>
        </w:rPr>
        <w:t xml:space="preserve">governments </w:t>
      </w:r>
      <w:r w:rsidRPr="00E73D3B">
        <w:rPr>
          <w:rFonts w:asciiTheme="majorHAnsi" w:hAnsiTheme="majorHAnsi" w:cstheme="majorHAnsi"/>
          <w:highlight w:val="green"/>
        </w:rPr>
        <w:t>to think twice about</w:t>
      </w:r>
      <w:r w:rsidRPr="00E73D3B">
        <w:rPr>
          <w:rFonts w:asciiTheme="majorHAnsi" w:hAnsiTheme="majorHAnsi" w:cstheme="majorHAnsi"/>
        </w:rPr>
        <w:t xml:space="preserve"> </w:t>
      </w:r>
      <w:r w:rsidRPr="00E73D3B">
        <w:rPr>
          <w:rFonts w:asciiTheme="majorHAnsi" w:hAnsiTheme="majorHAnsi" w:cstheme="majorHAnsi"/>
          <w:highlight w:val="green"/>
        </w:rPr>
        <w:t>establishing laws to regulate AI</w:t>
      </w:r>
      <w:r w:rsidRPr="00E73D3B">
        <w:rPr>
          <w:rFonts w:asciiTheme="majorHAnsi" w:hAnsiTheme="majorHAnsi" w:cstheme="majorHAnsi"/>
          <w:b/>
          <w:u w:val="single"/>
        </w:rPr>
        <w:t>.</w:t>
      </w:r>
      <w:r w:rsidRPr="00E73D3B">
        <w:rPr>
          <w:rFonts w:asciiTheme="majorHAnsi" w:hAnsiTheme="majorHAnsi" w:cstheme="majorHAnsi"/>
          <w:sz w:val="12"/>
        </w:rPr>
        <w:t xml:space="preserve"> But given mounting safety, ethical, and social justice concerns, is that such a good idea? On Tuesday, ITI released its “AI Policy Principles,” in which the lobby group outlined “specific areas where industry, governments, and others can collaborate, as well as specific opportunities for public-private partnership.” In the new document, ITI acknowledged the need for the tech sector to promote the responsible development and use of AI, while calling upon governments to support, incentivize, and fund AI research efforts. But as for letting governments take a peek at an ITI client’s source </w:t>
      </w:r>
      <w:proofErr w:type="gramStart"/>
      <w:r w:rsidRPr="00E73D3B">
        <w:rPr>
          <w:rFonts w:asciiTheme="majorHAnsi" w:hAnsiTheme="majorHAnsi" w:cstheme="majorHAnsi"/>
          <w:sz w:val="12"/>
        </w:rPr>
        <w:t>code, or</w:t>
      </w:r>
      <w:proofErr w:type="gramEnd"/>
      <w:r w:rsidRPr="00E73D3B">
        <w:rPr>
          <w:rFonts w:asciiTheme="majorHAnsi" w:hAnsiTheme="majorHAnsi" w:cstheme="majorHAnsi"/>
          <w:sz w:val="12"/>
        </w:rPr>
        <w:t xml:space="preserve"> enact laws to steer the safe and ethical development of AI, that’s something it’s a bit less enthused about. “We also encourage governments to evaluate existing policy tools and use caution before adopting new laws, regulations, or taxes that may inadvertently or unnecessarily impede the responsible development and use of AI,” notes ITI in its new list of AI principles. “This extends to the foundational nature of protecting source code, proprietary algorithms, and other intellectual property. Failure to do so could present a significant cyber risk.” According to its mandate, ITI seeks to “encourage all governments around the world–including the US government–to develop policies, standards, and regulations that promote innovation and growth for the tech industry.” It represents some of the heaviest hitters in the tech sector, including Amazon, Facebook, Google, IBM, and Microsoft, while claiming to be “the global voice of the tech sector” and “a catalyst for preparing an AI world.” </w:t>
      </w:r>
      <w:r w:rsidRPr="00E73D3B">
        <w:rPr>
          <w:rFonts w:asciiTheme="majorHAnsi" w:hAnsiTheme="majorHAnsi" w:cstheme="majorHAnsi"/>
          <w:u w:val="single"/>
        </w:rPr>
        <w:t>ITI’s document is timely given just how important AI is starting to become</w:t>
      </w:r>
      <w:r w:rsidRPr="00E73D3B">
        <w:rPr>
          <w:rFonts w:asciiTheme="majorHAnsi" w:hAnsiTheme="majorHAnsi" w:cstheme="majorHAnsi"/>
          <w:sz w:val="12"/>
        </w:rPr>
        <w:t xml:space="preserve">, both in terms of its burgeoning influence on our lives (whether it be a photo-sorting app or an algorithm that invents new medicines), and in the global economy (ITI estimates that AI will add at least $7 trillion to the global economy by 2025). But it’s also timely given the recent calls for oversight and regulation. As Bloomberg reporters Gerrit De </w:t>
      </w:r>
      <w:proofErr w:type="spellStart"/>
      <w:r w:rsidRPr="00E73D3B">
        <w:rPr>
          <w:rFonts w:asciiTheme="majorHAnsi" w:hAnsiTheme="majorHAnsi" w:cstheme="majorHAnsi"/>
          <w:sz w:val="12"/>
        </w:rPr>
        <w:t>Vynck</w:t>
      </w:r>
      <w:proofErr w:type="spellEnd"/>
      <w:r w:rsidRPr="00E73D3B">
        <w:rPr>
          <w:rFonts w:asciiTheme="majorHAnsi" w:hAnsiTheme="majorHAnsi" w:cstheme="majorHAnsi"/>
          <w:sz w:val="12"/>
        </w:rPr>
        <w:t xml:space="preserve"> and Ben Brody write: </w:t>
      </w:r>
      <w:proofErr w:type="gramStart"/>
      <w:r w:rsidRPr="00E73D3B">
        <w:rPr>
          <w:rFonts w:asciiTheme="majorHAnsi" w:hAnsiTheme="majorHAnsi" w:cstheme="majorHAnsi"/>
          <w:sz w:val="12"/>
        </w:rPr>
        <w:t>Big</w:t>
      </w:r>
      <w:proofErr w:type="gramEnd"/>
      <w:r w:rsidRPr="00E73D3B">
        <w:rPr>
          <w:rFonts w:asciiTheme="majorHAnsi" w:hAnsiTheme="majorHAnsi" w:cstheme="majorHAnsi"/>
          <w:sz w:val="12"/>
        </w:rPr>
        <w:t xml:space="preserve"> tech companies, and their software, are coming under more scrutiny in the wake of news that Russian-sponsored accounts used social networks to spread discord and try to influence the outcome of the 2016 U.S. presidential election. Algorithms designed by Facebook, Twitter Inc. and Google have also been criticized for increasing political polarization by giving people the type of news they already agree with, creating so-called “filter bubbles.” And the concerns don’t stop there. Developers are starting to be criticized for allowing their AI systems to adopt human biases and prejudices (a recent Princeton study, for example, showed that some AI systems are sexist and racist). </w:t>
      </w:r>
      <w:r w:rsidRPr="00E73D3B">
        <w:rPr>
          <w:rFonts w:asciiTheme="majorHAnsi" w:hAnsiTheme="majorHAnsi" w:cstheme="majorHAnsi"/>
          <w:highlight w:val="green"/>
        </w:rPr>
        <w:t>There’s</w:t>
      </w:r>
      <w:r w:rsidRPr="00E73D3B">
        <w:rPr>
          <w:rFonts w:asciiTheme="majorHAnsi" w:hAnsiTheme="majorHAnsi" w:cstheme="majorHAnsi"/>
        </w:rPr>
        <w:t xml:space="preserve"> also </w:t>
      </w:r>
      <w:r w:rsidRPr="00E73D3B">
        <w:rPr>
          <w:rFonts w:asciiTheme="majorHAnsi" w:hAnsiTheme="majorHAnsi" w:cstheme="majorHAnsi"/>
          <w:highlight w:val="green"/>
        </w:rPr>
        <w:t>uncertainty about how AI will contribute</w:t>
      </w:r>
      <w:r w:rsidRPr="00E73D3B">
        <w:rPr>
          <w:rFonts w:asciiTheme="majorHAnsi" w:hAnsiTheme="majorHAnsi" w:cstheme="majorHAnsi"/>
          <w:sz w:val="12"/>
        </w:rPr>
        <w:t xml:space="preserve"> to technological unemployment, automated </w:t>
      </w:r>
      <w:r w:rsidRPr="00E73D3B">
        <w:rPr>
          <w:rFonts w:asciiTheme="majorHAnsi" w:hAnsiTheme="majorHAnsi" w:cstheme="majorHAnsi"/>
        </w:rPr>
        <w:t>warfare, and computer hacking</w:t>
      </w:r>
      <w:r w:rsidRPr="00E73D3B">
        <w:rPr>
          <w:rFonts w:asciiTheme="majorHAnsi" w:hAnsiTheme="majorHAnsi" w:cstheme="majorHAnsi"/>
          <w:b/>
          <w:u w:val="single"/>
        </w:rPr>
        <w:t>.</w:t>
      </w:r>
      <w:r w:rsidRPr="00E73D3B">
        <w:rPr>
          <w:rFonts w:asciiTheme="majorHAnsi" w:hAnsiTheme="majorHAnsi" w:cstheme="majorHAnsi"/>
          <w:sz w:val="12"/>
        </w:rPr>
        <w:t xml:space="preserve"> </w:t>
      </w:r>
      <w:r w:rsidRPr="00E73D3B">
        <w:rPr>
          <w:rFonts w:asciiTheme="majorHAnsi" w:hAnsiTheme="majorHAnsi" w:cstheme="majorHAnsi"/>
          <w:u w:val="single"/>
        </w:rPr>
        <w:t xml:space="preserve">And </w:t>
      </w:r>
      <w:r w:rsidRPr="00E73D3B">
        <w:rPr>
          <w:rFonts w:asciiTheme="majorHAnsi" w:hAnsiTheme="majorHAnsi" w:cstheme="majorHAnsi"/>
          <w:highlight w:val="green"/>
          <w:u w:val="single"/>
        </w:rPr>
        <w:t>there’s</w:t>
      </w:r>
      <w:r w:rsidRPr="00E73D3B">
        <w:rPr>
          <w:rFonts w:asciiTheme="majorHAnsi" w:hAnsiTheme="majorHAnsi" w:cstheme="majorHAnsi"/>
          <w:u w:val="single"/>
        </w:rPr>
        <w:t xml:space="preserve"> still </w:t>
      </w:r>
      <w:r w:rsidRPr="00E73D3B">
        <w:rPr>
          <w:rFonts w:asciiTheme="majorHAnsi" w:hAnsiTheme="majorHAnsi" w:cstheme="majorHAnsi"/>
          <w:highlight w:val="green"/>
          <w:u w:val="single"/>
        </w:rPr>
        <w:t>no consensus on</w:t>
      </w:r>
      <w:r w:rsidRPr="00E73D3B">
        <w:rPr>
          <w:rFonts w:asciiTheme="majorHAnsi" w:hAnsiTheme="majorHAnsi" w:cstheme="majorHAnsi"/>
          <w:u w:val="single"/>
        </w:rPr>
        <w:t xml:space="preserve"> the specific </w:t>
      </w:r>
      <w:r w:rsidRPr="00E73D3B">
        <w:rPr>
          <w:rFonts w:asciiTheme="majorHAnsi" w:hAnsiTheme="majorHAnsi" w:cstheme="majorHAnsi"/>
          <w:highlight w:val="green"/>
          <w:u w:val="single"/>
        </w:rPr>
        <w:t>ethical</w:t>
      </w:r>
      <w:r w:rsidRPr="00E73D3B">
        <w:rPr>
          <w:rFonts w:asciiTheme="majorHAnsi" w:hAnsiTheme="majorHAnsi" w:cstheme="majorHAnsi"/>
          <w:sz w:val="12"/>
        </w:rPr>
        <w:t xml:space="preserve"> or moral </w:t>
      </w:r>
      <w:r w:rsidRPr="00E73D3B">
        <w:rPr>
          <w:rFonts w:asciiTheme="majorHAnsi" w:hAnsiTheme="majorHAnsi" w:cstheme="majorHAnsi"/>
          <w:highlight w:val="green"/>
          <w:u w:val="single"/>
        </w:rPr>
        <w:t>codes</w:t>
      </w:r>
      <w:r w:rsidRPr="00E73D3B">
        <w:rPr>
          <w:rFonts w:asciiTheme="majorHAnsi" w:hAnsiTheme="majorHAnsi" w:cstheme="majorHAnsi"/>
          <w:u w:val="single"/>
        </w:rPr>
        <w:t xml:space="preserve"> that need to be imbued into these systems.</w:t>
      </w:r>
      <w:r w:rsidRPr="00E73D3B">
        <w:rPr>
          <w:rFonts w:asciiTheme="majorHAnsi" w:hAnsiTheme="majorHAnsi" w:cstheme="majorHAnsi"/>
          <w:sz w:val="12"/>
        </w:rPr>
        <w:t xml:space="preserve"> </w:t>
      </w:r>
      <w:r w:rsidRPr="00E73D3B">
        <w:rPr>
          <w:rFonts w:asciiTheme="majorHAnsi" w:hAnsiTheme="majorHAnsi" w:cstheme="majorHAnsi"/>
          <w:highlight w:val="green"/>
          <w:u w:val="single"/>
        </w:rPr>
        <w:t>There’s</w:t>
      </w:r>
      <w:r w:rsidRPr="00E73D3B">
        <w:rPr>
          <w:rFonts w:asciiTheme="majorHAnsi" w:hAnsiTheme="majorHAnsi" w:cstheme="majorHAnsi"/>
          <w:sz w:val="12"/>
        </w:rPr>
        <w:t xml:space="preserve"> also the </w:t>
      </w:r>
      <w:r w:rsidRPr="00E73D3B">
        <w:rPr>
          <w:rFonts w:asciiTheme="majorHAnsi" w:hAnsiTheme="majorHAnsi" w:cstheme="majorHAnsi"/>
          <w:highlight w:val="green"/>
        </w:rPr>
        <w:t>frightening potential</w:t>
      </w:r>
      <w:r w:rsidRPr="00E73D3B">
        <w:rPr>
          <w:rFonts w:asciiTheme="majorHAnsi" w:hAnsiTheme="majorHAnsi" w:cstheme="majorHAnsi"/>
          <w:sz w:val="12"/>
        </w:rPr>
        <w:t xml:space="preserve">, as thinkers like Elon Musk, Stephen Hawking, and others have pointed out, </w:t>
      </w:r>
      <w:r w:rsidRPr="00E73D3B">
        <w:rPr>
          <w:rFonts w:asciiTheme="majorHAnsi" w:hAnsiTheme="majorHAnsi" w:cstheme="majorHAnsi"/>
          <w:highlight w:val="green"/>
          <w:u w:val="single"/>
        </w:rPr>
        <w:t>for something to go</w:t>
      </w:r>
      <w:r w:rsidRPr="00E73D3B">
        <w:rPr>
          <w:rFonts w:asciiTheme="majorHAnsi" w:hAnsiTheme="majorHAnsi" w:cstheme="majorHAnsi"/>
          <w:u w:val="single"/>
        </w:rPr>
        <w:t xml:space="preserve"> </w:t>
      </w:r>
      <w:r w:rsidRPr="00E73D3B">
        <w:rPr>
          <w:rFonts w:asciiTheme="majorHAnsi" w:hAnsiTheme="majorHAnsi" w:cstheme="majorHAnsi"/>
        </w:rPr>
        <w:t xml:space="preserve">horribly </w:t>
      </w:r>
      <w:r w:rsidRPr="00E73D3B">
        <w:rPr>
          <w:rFonts w:asciiTheme="majorHAnsi" w:hAnsiTheme="majorHAnsi" w:cstheme="majorHAnsi"/>
          <w:highlight w:val="green"/>
        </w:rPr>
        <w:t>wrong</w:t>
      </w:r>
      <w:r w:rsidRPr="00E73D3B">
        <w:rPr>
          <w:rFonts w:asciiTheme="majorHAnsi" w:hAnsiTheme="majorHAnsi" w:cstheme="majorHAnsi"/>
          <w:highlight w:val="green"/>
          <w:u w:val="single"/>
        </w:rPr>
        <w:t xml:space="preserve"> with AI</w:t>
      </w:r>
      <w:r w:rsidRPr="00E73D3B">
        <w:rPr>
          <w:rFonts w:asciiTheme="majorHAnsi" w:hAnsiTheme="majorHAnsi" w:cstheme="majorHAnsi"/>
          <w:u w:val="single"/>
        </w:rPr>
        <w:t>.</w:t>
      </w:r>
      <w:r w:rsidRPr="00E73D3B">
        <w:rPr>
          <w:rFonts w:asciiTheme="majorHAnsi" w:hAnsiTheme="majorHAnsi" w:cstheme="majorHAnsi"/>
          <w:sz w:val="12"/>
        </w:rPr>
        <w:t xml:space="preserve"> As the recent AI breakthrough by Google-owned DeepMind demonstrated, </w:t>
      </w:r>
      <w:r w:rsidRPr="00E73D3B">
        <w:rPr>
          <w:rFonts w:asciiTheme="majorHAnsi" w:hAnsiTheme="majorHAnsi" w:cstheme="majorHAnsi"/>
          <w:highlight w:val="green"/>
          <w:u w:val="single"/>
        </w:rPr>
        <w:t>a</w:t>
      </w:r>
      <w:r w:rsidRPr="00E73D3B">
        <w:rPr>
          <w:rFonts w:asciiTheme="majorHAnsi" w:hAnsiTheme="majorHAnsi" w:cstheme="majorHAnsi"/>
          <w:u w:val="single"/>
        </w:rPr>
        <w:t xml:space="preserve"> fast </w:t>
      </w:r>
      <w:r w:rsidRPr="00E73D3B">
        <w:rPr>
          <w:rFonts w:asciiTheme="majorHAnsi" w:hAnsiTheme="majorHAnsi" w:cstheme="majorHAnsi"/>
          <w:highlight w:val="green"/>
          <w:u w:val="single"/>
        </w:rPr>
        <w:t>takeoff</w:t>
      </w:r>
      <w:r w:rsidRPr="00E73D3B">
        <w:rPr>
          <w:rFonts w:asciiTheme="majorHAnsi" w:hAnsiTheme="majorHAnsi" w:cstheme="majorHAnsi"/>
          <w:u w:val="single"/>
        </w:rPr>
        <w:t xml:space="preserve"> event, </w:t>
      </w:r>
      <w:r w:rsidRPr="00E73D3B">
        <w:rPr>
          <w:rFonts w:asciiTheme="majorHAnsi" w:hAnsiTheme="majorHAnsi" w:cstheme="majorHAnsi"/>
          <w:highlight w:val="green"/>
          <w:u w:val="single"/>
        </w:rPr>
        <w:t>in which AI evolves</w:t>
      </w:r>
      <w:r w:rsidRPr="00E73D3B">
        <w:rPr>
          <w:rFonts w:asciiTheme="majorHAnsi" w:hAnsiTheme="majorHAnsi" w:cstheme="majorHAnsi"/>
          <w:u w:val="single"/>
        </w:rPr>
        <w:t xml:space="preserve"> into a </w:t>
      </w:r>
      <w:proofErr w:type="spellStart"/>
      <w:r w:rsidRPr="00E73D3B">
        <w:rPr>
          <w:rFonts w:asciiTheme="majorHAnsi" w:hAnsiTheme="majorHAnsi" w:cstheme="majorHAnsi"/>
          <w:u w:val="single"/>
        </w:rPr>
        <w:t>superintelligent</w:t>
      </w:r>
      <w:proofErr w:type="spellEnd"/>
      <w:r w:rsidRPr="00E73D3B">
        <w:rPr>
          <w:rFonts w:asciiTheme="majorHAnsi" w:hAnsiTheme="majorHAnsi" w:cstheme="majorHAnsi"/>
          <w:u w:val="single"/>
        </w:rPr>
        <w:t xml:space="preserve"> form, </w:t>
      </w:r>
      <w:r w:rsidRPr="00E73D3B">
        <w:rPr>
          <w:rFonts w:asciiTheme="majorHAnsi" w:hAnsiTheme="majorHAnsi" w:cstheme="majorHAnsi"/>
          <w:highlight w:val="green"/>
          <w:u w:val="single"/>
        </w:rPr>
        <w:t xml:space="preserve">may </w:t>
      </w:r>
      <w:r w:rsidRPr="00E73D3B">
        <w:rPr>
          <w:rFonts w:asciiTheme="majorHAnsi" w:hAnsiTheme="majorHAnsi" w:cstheme="majorHAnsi"/>
          <w:highlight w:val="green"/>
        </w:rPr>
        <w:t>happen</w:t>
      </w:r>
      <w:r w:rsidRPr="00E73D3B">
        <w:rPr>
          <w:rFonts w:asciiTheme="majorHAnsi" w:hAnsiTheme="majorHAnsi" w:cstheme="majorHAnsi"/>
        </w:rPr>
        <w:t xml:space="preserve"> relatively </w:t>
      </w:r>
      <w:r w:rsidRPr="00E73D3B">
        <w:rPr>
          <w:rFonts w:asciiTheme="majorHAnsi" w:hAnsiTheme="majorHAnsi" w:cstheme="majorHAnsi"/>
          <w:highlight w:val="green"/>
        </w:rPr>
        <w:t>quickly</w:t>
      </w:r>
      <w:r w:rsidRPr="00E73D3B">
        <w:rPr>
          <w:rFonts w:asciiTheme="majorHAnsi" w:hAnsiTheme="majorHAnsi" w:cstheme="majorHAnsi"/>
          <w:u w:val="single"/>
        </w:rPr>
        <w:t xml:space="preserve"> and without warning,</w:t>
      </w:r>
      <w:r w:rsidRPr="00E73D3B">
        <w:rPr>
          <w:rFonts w:asciiTheme="majorHAnsi" w:hAnsiTheme="majorHAnsi" w:cstheme="majorHAnsi"/>
          <w:sz w:val="12"/>
        </w:rPr>
        <w:t xml:space="preserve"> thus </w:t>
      </w:r>
      <w:r w:rsidRPr="00E73D3B">
        <w:rPr>
          <w:rFonts w:asciiTheme="majorHAnsi" w:hAnsiTheme="majorHAnsi" w:cstheme="majorHAnsi"/>
          <w:highlight w:val="green"/>
          <w:u w:val="single"/>
        </w:rPr>
        <w:t>introducing</w:t>
      </w:r>
      <w:r w:rsidRPr="00E73D3B">
        <w:rPr>
          <w:rFonts w:asciiTheme="majorHAnsi" w:hAnsiTheme="majorHAnsi" w:cstheme="majorHAnsi"/>
          <w:sz w:val="12"/>
        </w:rPr>
        <w:t xml:space="preserve"> catastrophic–and possibly </w:t>
      </w:r>
      <w:r w:rsidRPr="00E73D3B">
        <w:rPr>
          <w:rFonts w:asciiTheme="majorHAnsi" w:hAnsiTheme="majorHAnsi" w:cstheme="majorHAnsi"/>
          <w:highlight w:val="green"/>
        </w:rPr>
        <w:t>existential–threats</w:t>
      </w:r>
      <w:r w:rsidRPr="00E73D3B">
        <w:rPr>
          <w:rFonts w:asciiTheme="majorHAnsi" w:hAnsiTheme="majorHAnsi" w:cstheme="majorHAnsi"/>
          <w:b/>
          <w:u w:val="single"/>
        </w:rPr>
        <w:t>.</w:t>
      </w:r>
      <w:r w:rsidRPr="00E73D3B">
        <w:rPr>
          <w:rFonts w:asciiTheme="majorHAnsi" w:hAnsiTheme="majorHAnsi" w:cstheme="majorHAnsi"/>
          <w:sz w:val="12"/>
        </w:rPr>
        <w:t xml:space="preserve"> As all of this is happening, it shouldn’t come as a surprise that some concerned observers are calling for the government to step in. Musk has warned that governments need to implement regulations “before it’s too late,” and that it’s only after things get out of hand that we tend to act. Two years ago, the White House implemented a preliminary AI strategy, saying AI needs to be ethical, that it must augment, and not replace, humans, and that everyone should have a chance to participate in the development of these systems. But </w:t>
      </w:r>
      <w:r w:rsidRPr="00E73D3B">
        <w:rPr>
          <w:rFonts w:asciiTheme="majorHAnsi" w:hAnsiTheme="majorHAnsi" w:cstheme="majorHAnsi"/>
        </w:rPr>
        <w:t xml:space="preserve">as </w:t>
      </w:r>
      <w:r w:rsidRPr="00E73D3B">
        <w:rPr>
          <w:rFonts w:asciiTheme="majorHAnsi" w:hAnsiTheme="majorHAnsi" w:cstheme="majorHAnsi"/>
          <w:highlight w:val="green"/>
        </w:rPr>
        <w:t>for</w:t>
      </w:r>
      <w:r w:rsidRPr="00E73D3B">
        <w:rPr>
          <w:rFonts w:asciiTheme="majorHAnsi" w:hAnsiTheme="majorHAnsi" w:cstheme="majorHAnsi"/>
        </w:rPr>
        <w:t xml:space="preserve"> formal</w:t>
      </w:r>
      <w:r w:rsidRPr="00E73D3B">
        <w:rPr>
          <w:rFonts w:asciiTheme="majorHAnsi" w:hAnsiTheme="majorHAnsi" w:cstheme="majorHAnsi"/>
          <w:b/>
          <w:u w:val="single"/>
        </w:rPr>
        <w:t xml:space="preserve"> </w:t>
      </w:r>
      <w:r w:rsidRPr="00E73D3B">
        <w:rPr>
          <w:rFonts w:asciiTheme="majorHAnsi" w:hAnsiTheme="majorHAnsi" w:cstheme="majorHAnsi"/>
          <w:highlight w:val="green"/>
        </w:rPr>
        <w:t>regulations, the White House said it’s</w:t>
      </w:r>
      <w:r w:rsidRPr="00E73D3B">
        <w:rPr>
          <w:rFonts w:asciiTheme="majorHAnsi" w:hAnsiTheme="majorHAnsi" w:cstheme="majorHAnsi"/>
        </w:rPr>
        <w:t xml:space="preserve"> still </w:t>
      </w:r>
      <w:r w:rsidRPr="00E73D3B">
        <w:rPr>
          <w:rFonts w:asciiTheme="majorHAnsi" w:hAnsiTheme="majorHAnsi" w:cstheme="majorHAnsi"/>
          <w:highlight w:val="green"/>
        </w:rPr>
        <w:t>premature</w:t>
      </w:r>
      <w:r w:rsidRPr="00E73D3B">
        <w:rPr>
          <w:rFonts w:asciiTheme="majorHAnsi" w:hAnsiTheme="majorHAnsi" w:cstheme="majorHAnsi"/>
          <w:b/>
          <w:u w:val="single"/>
        </w:rPr>
        <w:t>.</w:t>
      </w:r>
      <w:r w:rsidRPr="00E73D3B">
        <w:rPr>
          <w:rFonts w:asciiTheme="majorHAnsi" w:hAnsiTheme="majorHAnsi" w:cstheme="majorHAnsi"/>
          <w:sz w:val="12"/>
        </w:rPr>
        <w:t xml:space="preserve"> As former US president Obama told Wired last year, “</w:t>
      </w:r>
      <w:r w:rsidRPr="0018687B">
        <w:rPr>
          <w:rFonts w:asciiTheme="majorHAnsi" w:hAnsiTheme="majorHAnsi" w:cstheme="majorHAnsi"/>
          <w:u w:val="single"/>
        </w:rPr>
        <w:t>Most people aren’t spending a lot of time right now worrying about the Singularity</w:t>
      </w:r>
      <w:r w:rsidRPr="0018687B">
        <w:rPr>
          <w:rFonts w:asciiTheme="majorHAnsi" w:hAnsiTheme="majorHAnsi" w:cstheme="majorHAnsi"/>
          <w:sz w:val="12"/>
        </w:rPr>
        <w:t>–they are worrying about ‘Well, is my job going to be replaced by a machine?’” Patrick Lin, director of the Ethics + Emerging Sciences Group at California Polytechnic State University, says that regulating new technologies is always a delicate balancing act. “If you set regulation too early, then you may be betting on the wrong standards, and that would be terrible for commercialization, which is important,” Lin told Gizmodo. “The same problem exists with setting too many or unnecessary regulations; they can create barriers to innovation. But commercialization isn’t the only value at stake here; public safety is another</w:t>
      </w:r>
      <w:r w:rsidRPr="00E73D3B">
        <w:rPr>
          <w:rFonts w:asciiTheme="majorHAnsi" w:hAnsiTheme="majorHAnsi" w:cstheme="majorHAnsi"/>
          <w:sz w:val="12"/>
        </w:rPr>
        <w:t xml:space="preserve"> value in the equation. So, if there’s little or no regulation for technologies that can have serious impact on our lives–from self-driving cars to AI systems that make criminal sentencing and bank lending decisions–then that will be bad for society. It’s a mistake to have a knee-jerk reaction either way, reflexively for or against regulation. Each technology is different and needs to be considered carefully on its own merits.” Lin says this conversation is currently happening </w:t>
      </w:r>
      <w:proofErr w:type="gramStart"/>
      <w:r w:rsidRPr="00E73D3B">
        <w:rPr>
          <w:rFonts w:asciiTheme="majorHAnsi" w:hAnsiTheme="majorHAnsi" w:cstheme="majorHAnsi"/>
          <w:sz w:val="12"/>
        </w:rPr>
        <w:t>in regards to</w:t>
      </w:r>
      <w:proofErr w:type="gramEnd"/>
      <w:r w:rsidRPr="00E73D3B">
        <w:rPr>
          <w:rFonts w:asciiTheme="majorHAnsi" w:hAnsiTheme="majorHAnsi" w:cstheme="majorHAnsi"/>
          <w:sz w:val="12"/>
        </w:rPr>
        <w:t xml:space="preserve"> autonomous vehicles, with one camp arguing that regulatory standards will put manufacturers on the same page about safety-critical functions (which would protect the industry from some liability), with the other camp saying we don’t know enough to start forging standards. “A middle path between no regulation and state regulation is </w:t>
      </w:r>
      <w:r w:rsidRPr="00E73D3B">
        <w:rPr>
          <w:rFonts w:asciiTheme="majorHAnsi" w:hAnsiTheme="majorHAnsi" w:cstheme="majorHAnsi"/>
          <w:u w:val="single"/>
        </w:rPr>
        <w:t>to let industry regulate itself</w:t>
      </w:r>
      <w:r w:rsidRPr="00E73D3B">
        <w:rPr>
          <w:rFonts w:asciiTheme="majorHAnsi" w:hAnsiTheme="majorHAnsi" w:cstheme="majorHAnsi"/>
          <w:sz w:val="12"/>
        </w:rPr>
        <w:t xml:space="preserve">, which </w:t>
      </w:r>
      <w:r w:rsidRPr="00E73D3B">
        <w:rPr>
          <w:rFonts w:asciiTheme="majorHAnsi" w:hAnsiTheme="majorHAnsi" w:cstheme="majorHAnsi"/>
          <w:u w:val="single"/>
        </w:rPr>
        <w:t>is the ITI approach</w:t>
      </w:r>
      <w:r w:rsidRPr="00E73D3B">
        <w:rPr>
          <w:rFonts w:asciiTheme="majorHAnsi" w:hAnsiTheme="majorHAnsi" w:cstheme="majorHAnsi"/>
          <w:sz w:val="12"/>
        </w:rPr>
        <w:t>,” says Lin. “</w:t>
      </w:r>
      <w:r w:rsidRPr="00E73D3B">
        <w:rPr>
          <w:rFonts w:asciiTheme="majorHAnsi" w:hAnsiTheme="majorHAnsi" w:cstheme="majorHAnsi"/>
        </w:rPr>
        <w:t>But this is far from ideal</w:t>
      </w:r>
      <w:r w:rsidRPr="00E73D3B">
        <w:rPr>
          <w:rFonts w:asciiTheme="majorHAnsi" w:hAnsiTheme="majorHAnsi" w:cstheme="majorHAnsi"/>
          <w:sz w:val="12"/>
        </w:rPr>
        <w:t xml:space="preserve"> as well: </w:t>
      </w:r>
      <w:r w:rsidRPr="00E73D3B">
        <w:rPr>
          <w:rFonts w:asciiTheme="majorHAnsi" w:hAnsiTheme="majorHAnsi" w:cstheme="majorHAnsi"/>
        </w:rPr>
        <w:t>it’s letting the fox guard the henhouse</w:t>
      </w:r>
      <w:r w:rsidRPr="00E73D3B">
        <w:rPr>
          <w:rFonts w:asciiTheme="majorHAnsi" w:hAnsiTheme="majorHAnsi" w:cstheme="majorHAnsi"/>
          <w:b/>
          <w:u w:val="single"/>
        </w:rPr>
        <w:t>.</w:t>
      </w:r>
      <w:r w:rsidRPr="00E73D3B">
        <w:rPr>
          <w:rFonts w:asciiTheme="majorHAnsi" w:hAnsiTheme="majorHAnsi" w:cstheme="majorHAnsi"/>
          <w:sz w:val="12"/>
        </w:rPr>
        <w:t xml:space="preserve"> </w:t>
      </w:r>
      <w:proofErr w:type="gramStart"/>
      <w:r w:rsidRPr="00E73D3B">
        <w:rPr>
          <w:rFonts w:asciiTheme="majorHAnsi" w:hAnsiTheme="majorHAnsi" w:cstheme="majorHAnsi"/>
          <w:highlight w:val="green"/>
          <w:u w:val="single"/>
        </w:rPr>
        <w:t>There’s</w:t>
      </w:r>
      <w:proofErr w:type="gramEnd"/>
      <w:r w:rsidRPr="00E73D3B">
        <w:rPr>
          <w:rFonts w:asciiTheme="majorHAnsi" w:hAnsiTheme="majorHAnsi" w:cstheme="majorHAnsi"/>
          <w:highlight w:val="green"/>
          <w:u w:val="single"/>
        </w:rPr>
        <w:t xml:space="preserve"> no teeth to</w:t>
      </w:r>
      <w:r w:rsidRPr="00E73D3B">
        <w:rPr>
          <w:rFonts w:asciiTheme="majorHAnsi" w:hAnsiTheme="majorHAnsi" w:cstheme="majorHAnsi"/>
          <w:u w:val="single"/>
        </w:rPr>
        <w:t xml:space="preserve"> enforce self-</w:t>
      </w:r>
      <w:r w:rsidRPr="00E73D3B">
        <w:rPr>
          <w:rFonts w:asciiTheme="majorHAnsi" w:hAnsiTheme="majorHAnsi" w:cstheme="majorHAnsi"/>
          <w:highlight w:val="green"/>
          <w:u w:val="single"/>
        </w:rPr>
        <w:t>regulations if a company breaks rank; there</w:t>
      </w:r>
      <w:r w:rsidRPr="00E73D3B">
        <w:rPr>
          <w:rFonts w:asciiTheme="majorHAnsi" w:hAnsiTheme="majorHAnsi" w:cstheme="majorHAnsi"/>
          <w:u w:val="single"/>
        </w:rPr>
        <w:t xml:space="preserve"> </w:t>
      </w:r>
      <w:r w:rsidRPr="00E73D3B">
        <w:rPr>
          <w:rFonts w:asciiTheme="majorHAnsi" w:hAnsiTheme="majorHAnsi" w:cstheme="majorHAnsi"/>
          <w:highlight w:val="green"/>
          <w:u w:val="single"/>
        </w:rPr>
        <w:t xml:space="preserve">may be </w:t>
      </w:r>
      <w:r w:rsidRPr="00E73D3B">
        <w:rPr>
          <w:rFonts w:asciiTheme="majorHAnsi" w:hAnsiTheme="majorHAnsi" w:cstheme="majorHAnsi"/>
          <w:u w:val="single"/>
        </w:rPr>
        <w:t xml:space="preserve">even </w:t>
      </w:r>
      <w:r w:rsidRPr="00E73D3B">
        <w:rPr>
          <w:rFonts w:asciiTheme="majorHAnsi" w:hAnsiTheme="majorHAnsi" w:cstheme="majorHAnsi"/>
          <w:highlight w:val="green"/>
          <w:u w:val="single"/>
        </w:rPr>
        <w:t>less transparency</w:t>
      </w:r>
      <w:r w:rsidRPr="00E73D3B">
        <w:rPr>
          <w:rFonts w:asciiTheme="majorHAnsi" w:hAnsiTheme="majorHAnsi" w:cstheme="majorHAnsi"/>
          <w:u w:val="single"/>
        </w:rPr>
        <w:t xml:space="preserve"> than with government regulators; and many other problems</w:t>
      </w:r>
      <w:r w:rsidRPr="00E73D3B">
        <w:rPr>
          <w:rFonts w:asciiTheme="majorHAnsi" w:hAnsiTheme="majorHAnsi" w:cstheme="majorHAnsi"/>
          <w:sz w:val="12"/>
        </w:rPr>
        <w:t xml:space="preserve">.” Currently, </w:t>
      </w:r>
      <w:r w:rsidRPr="00E73D3B">
        <w:rPr>
          <w:rFonts w:asciiTheme="majorHAnsi" w:hAnsiTheme="majorHAnsi" w:cstheme="majorHAnsi"/>
          <w:highlight w:val="green"/>
        </w:rPr>
        <w:t>the US has</w:t>
      </w:r>
      <w:r w:rsidRPr="00E73D3B">
        <w:rPr>
          <w:rFonts w:asciiTheme="majorHAnsi" w:hAnsiTheme="majorHAnsi" w:cstheme="majorHAnsi"/>
          <w:b/>
          <w:highlight w:val="green"/>
          <w:u w:val="single"/>
        </w:rPr>
        <w:t xml:space="preserve"> </w:t>
      </w:r>
      <w:r w:rsidRPr="00E73D3B">
        <w:rPr>
          <w:rFonts w:asciiTheme="majorHAnsi" w:hAnsiTheme="majorHAnsi" w:cstheme="majorHAnsi"/>
          <w:highlight w:val="green"/>
        </w:rPr>
        <w:t>no</w:t>
      </w:r>
      <w:r w:rsidRPr="00E73D3B">
        <w:rPr>
          <w:rFonts w:asciiTheme="majorHAnsi" w:hAnsiTheme="majorHAnsi" w:cstheme="majorHAnsi"/>
        </w:rPr>
        <w:t xml:space="preserve"> federal </w:t>
      </w:r>
      <w:r w:rsidRPr="00E73D3B">
        <w:rPr>
          <w:rFonts w:asciiTheme="majorHAnsi" w:hAnsiTheme="majorHAnsi" w:cstheme="majorHAnsi"/>
          <w:highlight w:val="green"/>
        </w:rPr>
        <w:t>agency</w:t>
      </w:r>
      <w:r w:rsidRPr="00E73D3B">
        <w:rPr>
          <w:rFonts w:asciiTheme="majorHAnsi" w:hAnsiTheme="majorHAnsi" w:cstheme="majorHAnsi"/>
        </w:rPr>
        <w:t xml:space="preserve"> </w:t>
      </w:r>
      <w:r w:rsidRPr="00E73D3B">
        <w:rPr>
          <w:rFonts w:asciiTheme="majorHAnsi" w:hAnsiTheme="majorHAnsi" w:cstheme="majorHAnsi"/>
          <w:highlight w:val="green"/>
        </w:rPr>
        <w:t>dedicated to</w:t>
      </w:r>
      <w:r w:rsidRPr="00E73D3B">
        <w:rPr>
          <w:rFonts w:asciiTheme="majorHAnsi" w:hAnsiTheme="majorHAnsi" w:cstheme="majorHAnsi"/>
        </w:rPr>
        <w:t xml:space="preserve"> regulating or monitoring </w:t>
      </w:r>
      <w:r w:rsidRPr="00E73D3B">
        <w:rPr>
          <w:rFonts w:asciiTheme="majorHAnsi" w:hAnsiTheme="majorHAnsi" w:cstheme="majorHAnsi"/>
          <w:highlight w:val="green"/>
        </w:rPr>
        <w:t>AI</w:t>
      </w:r>
      <w:r w:rsidRPr="00E73D3B">
        <w:rPr>
          <w:rFonts w:asciiTheme="majorHAnsi" w:hAnsiTheme="majorHAnsi" w:cstheme="majorHAnsi"/>
          <w:u w:val="single"/>
        </w:rPr>
        <w:t>, and it’ll probably be a while before we see anything like that (if ever).</w:t>
      </w:r>
      <w:r w:rsidRPr="00E73D3B">
        <w:rPr>
          <w:rFonts w:asciiTheme="majorHAnsi" w:hAnsiTheme="majorHAnsi" w:cstheme="majorHAnsi"/>
          <w:sz w:val="12"/>
        </w:rPr>
        <w:t xml:space="preserve"> In the meantime, it’ll be up to various groups, both inside and outside the government, to monitor developments in AI, such as the National Highway Traffic Safety Administration (to oversee development of autonomous vehicles) and the Department of Homeland Security (to monitor cybersecurity threats). Some private individuals and companies have created their own groups, such as Musk’s </w:t>
      </w:r>
      <w:proofErr w:type="spellStart"/>
      <w:r w:rsidRPr="00E73D3B">
        <w:rPr>
          <w:rFonts w:asciiTheme="majorHAnsi" w:hAnsiTheme="majorHAnsi" w:cstheme="majorHAnsi"/>
          <w:sz w:val="12"/>
        </w:rPr>
        <w:t>OpenAI</w:t>
      </w:r>
      <w:proofErr w:type="spellEnd"/>
      <w:r w:rsidRPr="00E73D3B">
        <w:rPr>
          <w:rFonts w:asciiTheme="majorHAnsi" w:hAnsiTheme="majorHAnsi" w:cstheme="majorHAnsi"/>
          <w:sz w:val="12"/>
        </w:rPr>
        <w:t xml:space="preserve"> initiative and Google’s DeepMind Ethics &amp; Society group. But as Lin points out, there’s a “having your cake and eat it, too” aspect to self-regulation. “On one hand, industry (correctly) says that AI is going to be this game-changing, super-revolutionary thing, but on the other hand, they often tell us not to worry about it, that they have it handled,” he said. “Worse, because </w:t>
      </w:r>
      <w:r w:rsidRPr="00E73D3B">
        <w:rPr>
          <w:rFonts w:asciiTheme="majorHAnsi" w:hAnsiTheme="majorHAnsi" w:cstheme="majorHAnsi"/>
          <w:highlight w:val="green"/>
          <w:u w:val="single"/>
        </w:rPr>
        <w:t>the</w:t>
      </w:r>
      <w:r w:rsidRPr="00E73D3B">
        <w:rPr>
          <w:rFonts w:asciiTheme="majorHAnsi" w:hAnsiTheme="majorHAnsi" w:cstheme="majorHAnsi"/>
          <w:u w:val="single"/>
        </w:rPr>
        <w:t xml:space="preserve"> AI </w:t>
      </w:r>
      <w:r w:rsidRPr="00E73D3B">
        <w:rPr>
          <w:rFonts w:asciiTheme="majorHAnsi" w:hAnsiTheme="majorHAnsi" w:cstheme="majorHAnsi"/>
          <w:highlight w:val="green"/>
          <w:u w:val="single"/>
        </w:rPr>
        <w:t>industry is</w:t>
      </w:r>
      <w:r w:rsidRPr="00E73D3B">
        <w:rPr>
          <w:rFonts w:asciiTheme="majorHAnsi" w:hAnsiTheme="majorHAnsi" w:cstheme="majorHAnsi"/>
          <w:u w:val="single"/>
        </w:rPr>
        <w:t xml:space="preserve"> so </w:t>
      </w:r>
      <w:r w:rsidRPr="00E73D3B">
        <w:rPr>
          <w:rFonts w:asciiTheme="majorHAnsi" w:hAnsiTheme="majorHAnsi" w:cstheme="majorHAnsi"/>
          <w:highlight w:val="green"/>
        </w:rPr>
        <w:t>fragmented</w:t>
      </w:r>
      <w:r w:rsidRPr="00E73D3B">
        <w:rPr>
          <w:rFonts w:asciiTheme="majorHAnsi" w:hAnsiTheme="majorHAnsi" w:cstheme="majorHAnsi"/>
          <w:highlight w:val="green"/>
          <w:u w:val="single"/>
        </w:rPr>
        <w:t xml:space="preserve"> and </w:t>
      </w:r>
      <w:r w:rsidRPr="00E73D3B">
        <w:rPr>
          <w:rFonts w:asciiTheme="majorHAnsi" w:hAnsiTheme="majorHAnsi" w:cstheme="majorHAnsi"/>
          <w:highlight w:val="green"/>
        </w:rPr>
        <w:t>full of start-ups</w:t>
      </w:r>
      <w:r w:rsidRPr="00E73D3B">
        <w:rPr>
          <w:rFonts w:asciiTheme="majorHAnsi" w:hAnsiTheme="majorHAnsi" w:cstheme="majorHAnsi"/>
          <w:sz w:val="12"/>
        </w:rPr>
        <w:t>–or even individuals without formal education or professional training, working from their basements–</w:t>
      </w:r>
      <w:r w:rsidRPr="00E73D3B">
        <w:rPr>
          <w:rFonts w:asciiTheme="majorHAnsi" w:hAnsiTheme="majorHAnsi" w:cstheme="majorHAnsi"/>
          <w:highlight w:val="green"/>
          <w:u w:val="single"/>
        </w:rPr>
        <w:t>you couldn’t</w:t>
      </w:r>
      <w:r w:rsidRPr="00E73D3B">
        <w:rPr>
          <w:rFonts w:asciiTheme="majorHAnsi" w:hAnsiTheme="majorHAnsi" w:cstheme="majorHAnsi"/>
          <w:u w:val="single"/>
        </w:rPr>
        <w:t xml:space="preserve"> possibly </w:t>
      </w:r>
      <w:r w:rsidRPr="00E73D3B">
        <w:rPr>
          <w:rFonts w:asciiTheme="majorHAnsi" w:hAnsiTheme="majorHAnsi" w:cstheme="majorHAnsi"/>
          <w:highlight w:val="green"/>
          <w:u w:val="single"/>
        </w:rPr>
        <w:t>get</w:t>
      </w:r>
      <w:r w:rsidRPr="00E73D3B">
        <w:rPr>
          <w:rFonts w:asciiTheme="majorHAnsi" w:hAnsiTheme="majorHAnsi" w:cstheme="majorHAnsi"/>
          <w:u w:val="single"/>
        </w:rPr>
        <w:t xml:space="preserve"> them all on board with your </w:t>
      </w:r>
      <w:r w:rsidRPr="00E73D3B">
        <w:rPr>
          <w:rFonts w:asciiTheme="majorHAnsi" w:hAnsiTheme="majorHAnsi" w:cstheme="majorHAnsi"/>
        </w:rPr>
        <w:t xml:space="preserve">self-imposed </w:t>
      </w:r>
      <w:r w:rsidRPr="00E73D3B">
        <w:rPr>
          <w:rFonts w:asciiTheme="majorHAnsi" w:hAnsiTheme="majorHAnsi" w:cstheme="majorHAnsi"/>
          <w:highlight w:val="green"/>
        </w:rPr>
        <w:t>regulations</w:t>
      </w:r>
      <w:r w:rsidRPr="00E73D3B">
        <w:rPr>
          <w:rFonts w:asciiTheme="majorHAnsi" w:hAnsiTheme="majorHAnsi" w:cstheme="majorHAnsi"/>
          <w:sz w:val="12"/>
        </w:rPr>
        <w:t xml:space="preserve">, whereas government regulations can use the full force of law to achieve compliance.” Lin says that self-regulation may be better than no regulation or uninformed regulation, especially when it’s about a technology that could cause major problems for society. As examples, he points to fake news, </w:t>
      </w:r>
      <w:proofErr w:type="spellStart"/>
      <w:r w:rsidRPr="00E73D3B">
        <w:rPr>
          <w:rFonts w:asciiTheme="majorHAnsi" w:hAnsiTheme="majorHAnsi" w:cstheme="majorHAnsi"/>
          <w:sz w:val="12"/>
        </w:rPr>
        <w:t>dieselgate</w:t>
      </w:r>
      <w:proofErr w:type="spellEnd"/>
      <w:r w:rsidRPr="00E73D3B">
        <w:rPr>
          <w:rFonts w:asciiTheme="majorHAnsi" w:hAnsiTheme="majorHAnsi" w:cstheme="majorHAnsi"/>
          <w:sz w:val="12"/>
        </w:rPr>
        <w:t xml:space="preserve">, biased decision systems, and so on. Sara Wachter-Boettcher, author of Technically Wrong: Sexist Apps, Biased Algorithms, and Other Threats of Toxic Tech, says she’s happy to see an acknowledgement of the problem and development of shared principles, but the underlying message to her seems to be, “trust us, we’re working on it.” “I would ask, what evidence do we have that they’ve got a handle on removing bias from AI? Why should we trust tech companies when we see examples of them embedding bias into software, or launching products with unintended consequences, every </w:t>
      </w:r>
      <w:proofErr w:type="gramStart"/>
      <w:r w:rsidRPr="00E73D3B">
        <w:rPr>
          <w:rFonts w:asciiTheme="majorHAnsi" w:hAnsiTheme="majorHAnsi" w:cstheme="majorHAnsi"/>
          <w:sz w:val="12"/>
        </w:rPr>
        <w:t>day?,</w:t>
      </w:r>
      <w:proofErr w:type="gramEnd"/>
      <w:r w:rsidRPr="00E73D3B">
        <w:rPr>
          <w:rFonts w:asciiTheme="majorHAnsi" w:hAnsiTheme="majorHAnsi" w:cstheme="majorHAnsi"/>
          <w:sz w:val="12"/>
        </w:rPr>
        <w:t xml:space="preserve">” Wachter-Boettcher told Gizmodo. “I understand that it’s not as simple as lifting the curtain and letting the public look at the code, but there needs to be agreed-upon and enforced levels of transparency and accountability. While industry says it’s afraid of slowing down innovation, I think the rest of us should be a lot more worried about the real risk of flying headfirst into even more inequality, bias, and unintended harm.” In an email to Gizmodo, Jaan Tallinn, the co-founder of Skype, said “we need regulation eventually, but first we need more research into what a positive and effective regulation should look like.” And indeed, those arguing for regulations are having some difficulty articulating what </w:t>
      </w:r>
      <w:proofErr w:type="gramStart"/>
      <w:r w:rsidRPr="00E73D3B">
        <w:rPr>
          <w:rFonts w:asciiTheme="majorHAnsi" w:hAnsiTheme="majorHAnsi" w:cstheme="majorHAnsi"/>
          <w:sz w:val="12"/>
        </w:rPr>
        <w:t>actually needs</w:t>
      </w:r>
      <w:proofErr w:type="gramEnd"/>
      <w:r w:rsidRPr="00E73D3B">
        <w:rPr>
          <w:rFonts w:asciiTheme="majorHAnsi" w:hAnsiTheme="majorHAnsi" w:cstheme="majorHAnsi"/>
          <w:sz w:val="12"/>
        </w:rPr>
        <w:t xml:space="preserve"> regulating, and how it should be implemented and </w:t>
      </w:r>
      <w:r w:rsidRPr="00E73D3B">
        <w:rPr>
          <w:rFonts w:asciiTheme="majorHAnsi" w:hAnsiTheme="majorHAnsi" w:cstheme="majorHAnsi"/>
          <w:sz w:val="12"/>
        </w:rPr>
        <w:lastRenderedPageBreak/>
        <w:t xml:space="preserve">enforced. Thankfully, however, these conversations have started and the frameworks for AI regulation are starting to emerge. As Tallinn noted, we’re going to need regulations eventually. The self-serving principles set out by ITI can be seen as pre-emptive attack to delay the inevitable, and to protect its clients from what it sees as meddlesome and potentially costly intrusions. And self-serving it </w:t>
      </w:r>
      <w:proofErr w:type="gramStart"/>
      <w:r w:rsidRPr="00E73D3B">
        <w:rPr>
          <w:rFonts w:asciiTheme="majorHAnsi" w:hAnsiTheme="majorHAnsi" w:cstheme="majorHAnsi"/>
          <w:sz w:val="12"/>
        </w:rPr>
        <w:t>is;</w:t>
      </w:r>
      <w:proofErr w:type="gramEnd"/>
      <w:r w:rsidRPr="00E73D3B">
        <w:rPr>
          <w:rFonts w:asciiTheme="majorHAnsi" w:hAnsiTheme="majorHAnsi" w:cstheme="majorHAnsi"/>
          <w:sz w:val="12"/>
        </w:rPr>
        <w:t xml:space="preserve"> it can hardly be said, for example–and as stated in the new list of principles–that the ITI clientele could use some additional financial support from the government. As Oxford philosopher Nick Bostrom wrote last year, “Great resources are devoted to making [progress in AI] happen, with major (and growing) investments from both industry and academia in many countries.” At the same time, investments “in long-term AI safety...remains orders of magnitude less than investment in increasing AI capabilities.” That ITI did not list the funding of AI safety initiatives by industry, government, and private sources as an “AI principle” is as problematic as it is revealing. Moreover, </w:t>
      </w:r>
      <w:r w:rsidRPr="00E73D3B">
        <w:rPr>
          <w:rFonts w:asciiTheme="majorHAnsi" w:hAnsiTheme="majorHAnsi" w:cstheme="majorHAnsi"/>
          <w:highlight w:val="green"/>
          <w:u w:val="single"/>
        </w:rPr>
        <w:t>it’s not</w:t>
      </w:r>
      <w:r w:rsidRPr="00E73D3B">
        <w:rPr>
          <w:rFonts w:asciiTheme="majorHAnsi" w:hAnsiTheme="majorHAnsi" w:cstheme="majorHAnsi"/>
          <w:sz w:val="12"/>
        </w:rPr>
        <w:t xml:space="preserve"> immediately </w:t>
      </w:r>
      <w:r w:rsidRPr="00E73D3B">
        <w:rPr>
          <w:rFonts w:asciiTheme="majorHAnsi" w:hAnsiTheme="majorHAnsi" w:cstheme="majorHAnsi"/>
          <w:highlight w:val="green"/>
          <w:u w:val="single"/>
        </w:rPr>
        <w:t>obvious</w:t>
      </w:r>
      <w:r w:rsidRPr="00E73D3B">
        <w:rPr>
          <w:rFonts w:asciiTheme="majorHAnsi" w:hAnsiTheme="majorHAnsi" w:cstheme="majorHAnsi"/>
          <w:u w:val="single"/>
        </w:rPr>
        <w:t xml:space="preserve"> that profit-driven </w:t>
      </w:r>
      <w:r w:rsidRPr="00E73D3B">
        <w:rPr>
          <w:rFonts w:asciiTheme="majorHAnsi" w:hAnsiTheme="majorHAnsi" w:cstheme="majorHAnsi"/>
          <w:highlight w:val="green"/>
          <w:u w:val="single"/>
        </w:rPr>
        <w:t>companies</w:t>
      </w:r>
      <w:r w:rsidRPr="00E73D3B">
        <w:rPr>
          <w:rFonts w:asciiTheme="majorHAnsi" w:hAnsiTheme="majorHAnsi" w:cstheme="majorHAnsi"/>
          <w:u w:val="single"/>
        </w:rPr>
        <w:t xml:space="preserve"> with cranky shareholders</w:t>
      </w:r>
      <w:r w:rsidRPr="00E73D3B">
        <w:rPr>
          <w:rFonts w:asciiTheme="majorHAnsi" w:hAnsiTheme="majorHAnsi" w:cstheme="majorHAnsi"/>
          <w:sz w:val="12"/>
        </w:rPr>
        <w:t xml:space="preserve"> in the background </w:t>
      </w:r>
      <w:r w:rsidRPr="00E73D3B">
        <w:rPr>
          <w:rFonts w:asciiTheme="majorHAnsi" w:hAnsiTheme="majorHAnsi" w:cstheme="majorHAnsi"/>
          <w:highlight w:val="green"/>
          <w:u w:val="single"/>
        </w:rPr>
        <w:t>are</w:t>
      </w:r>
      <w:r w:rsidRPr="00E73D3B">
        <w:rPr>
          <w:rFonts w:asciiTheme="majorHAnsi" w:hAnsiTheme="majorHAnsi" w:cstheme="majorHAnsi"/>
          <w:u w:val="single"/>
        </w:rPr>
        <w:t xml:space="preserve"> in any way </w:t>
      </w:r>
      <w:r w:rsidRPr="00E73D3B">
        <w:rPr>
          <w:rFonts w:asciiTheme="majorHAnsi" w:hAnsiTheme="majorHAnsi" w:cstheme="majorHAnsi"/>
          <w:highlight w:val="green"/>
          <w:u w:val="single"/>
        </w:rPr>
        <w:t xml:space="preserve">interested in </w:t>
      </w:r>
      <w:r w:rsidRPr="00E73D3B">
        <w:rPr>
          <w:rFonts w:asciiTheme="majorHAnsi" w:hAnsiTheme="majorHAnsi" w:cstheme="majorHAnsi"/>
          <w:highlight w:val="green"/>
        </w:rPr>
        <w:t>constraints</w:t>
      </w:r>
      <w:r w:rsidRPr="00E73D3B">
        <w:rPr>
          <w:rFonts w:asciiTheme="majorHAnsi" w:hAnsiTheme="majorHAnsi" w:cstheme="majorHAnsi"/>
        </w:rPr>
        <w:t xml:space="preserve"> imposed by outside forces</w:t>
      </w:r>
      <w:r w:rsidRPr="00E73D3B">
        <w:rPr>
          <w:rFonts w:asciiTheme="majorHAnsi" w:hAnsiTheme="majorHAnsi" w:cstheme="majorHAnsi"/>
          <w:u w:val="single"/>
        </w:rPr>
        <w:t>, or in voluntarily contributing to the public good</w:t>
      </w:r>
      <w:r w:rsidRPr="00E73D3B">
        <w:rPr>
          <w:rFonts w:asciiTheme="majorHAnsi" w:hAnsiTheme="majorHAnsi" w:cstheme="majorHAnsi"/>
          <w:sz w:val="12"/>
        </w:rPr>
        <w:t xml:space="preserve">. Regulations and government oversight exists </w:t>
      </w:r>
      <w:r w:rsidRPr="00E73D3B">
        <w:rPr>
          <w:rFonts w:asciiTheme="majorHAnsi" w:hAnsiTheme="majorHAnsi" w:cstheme="majorHAnsi"/>
          <w:u w:val="single"/>
        </w:rPr>
        <w:t xml:space="preserve">in the absence of pro-social forces within the overarching </w:t>
      </w:r>
      <w:r w:rsidRPr="00E73D3B">
        <w:rPr>
          <w:rFonts w:asciiTheme="majorHAnsi" w:hAnsiTheme="majorHAnsi" w:cstheme="majorHAnsi"/>
        </w:rPr>
        <w:t>capitalist</w:t>
      </w:r>
      <w:r w:rsidRPr="00E73D3B">
        <w:rPr>
          <w:rFonts w:asciiTheme="majorHAnsi" w:hAnsiTheme="majorHAnsi" w:cstheme="majorHAnsi"/>
          <w:b/>
          <w:u w:val="single"/>
        </w:rPr>
        <w:t xml:space="preserve"> </w:t>
      </w:r>
      <w:r w:rsidRPr="00E73D3B">
        <w:rPr>
          <w:rFonts w:asciiTheme="majorHAnsi" w:hAnsiTheme="majorHAnsi" w:cstheme="majorHAnsi"/>
        </w:rPr>
        <w:t>framework</w:t>
      </w:r>
      <w:r w:rsidRPr="00E73D3B">
        <w:rPr>
          <w:rFonts w:asciiTheme="majorHAnsi" w:hAnsiTheme="majorHAnsi" w:cstheme="majorHAnsi"/>
          <w:u w:val="single"/>
        </w:rPr>
        <w:t>.</w:t>
      </w:r>
      <w:r w:rsidRPr="00E73D3B">
        <w:rPr>
          <w:rFonts w:asciiTheme="majorHAnsi" w:hAnsiTheme="majorHAnsi" w:cstheme="majorHAnsi"/>
          <w:sz w:val="12"/>
        </w:rPr>
        <w:t xml:space="preserve"> “</w:t>
      </w:r>
      <w:r w:rsidRPr="00E73D3B">
        <w:rPr>
          <w:rFonts w:asciiTheme="majorHAnsi" w:hAnsiTheme="majorHAnsi" w:cstheme="majorHAnsi"/>
          <w:u w:val="single"/>
        </w:rPr>
        <w:t>We can hope that corporate self-interest will align with public interests, but that is a giant leap of faith</w:t>
      </w:r>
      <w:r w:rsidRPr="00E73D3B">
        <w:rPr>
          <w:rFonts w:asciiTheme="majorHAnsi" w:hAnsiTheme="majorHAnsi" w:cstheme="majorHAnsi"/>
          <w:sz w:val="12"/>
        </w:rPr>
        <w:t xml:space="preserve">, and many companies in ITIC don’t exactly have a great track record at winning public trust,” Lin told Gizmodo. “It’s important to remember that they’re not in the business of protecting the public or promoting democracy–their business is business. </w:t>
      </w:r>
      <w:r w:rsidRPr="00E73D3B">
        <w:rPr>
          <w:rFonts w:asciiTheme="majorHAnsi" w:hAnsiTheme="majorHAnsi" w:cstheme="majorHAnsi"/>
          <w:u w:val="single"/>
        </w:rPr>
        <w:t>When profit motives and humanitarian motives collide, take a wild guess which one usually wins</w:t>
      </w:r>
      <w:r w:rsidRPr="00E73D3B">
        <w:rPr>
          <w:rFonts w:asciiTheme="majorHAnsi" w:hAnsiTheme="majorHAnsi" w:cstheme="majorHAnsi"/>
          <w:sz w:val="12"/>
        </w:rPr>
        <w:t>.”</w:t>
      </w:r>
    </w:p>
    <w:bookmarkEnd w:id="1"/>
    <w:p w14:paraId="67741D02" w14:textId="77777777" w:rsidR="00061CD8" w:rsidRPr="00E73D3B" w:rsidRDefault="00061CD8" w:rsidP="00061CD8">
      <w:pPr>
        <w:rPr>
          <w:rFonts w:asciiTheme="majorHAnsi" w:hAnsiTheme="majorHAnsi" w:cstheme="majorHAnsi"/>
        </w:rPr>
      </w:pPr>
    </w:p>
    <w:p w14:paraId="6C89C3F2" w14:textId="77777777" w:rsidR="00061CD8" w:rsidRPr="00E73D3B" w:rsidRDefault="00061CD8" w:rsidP="00061CD8">
      <w:pPr>
        <w:pStyle w:val="Heading4"/>
      </w:pPr>
      <w:r w:rsidRPr="00E73D3B">
        <w:t xml:space="preserve">US is failing to regulate tech now – empirics </w:t>
      </w:r>
    </w:p>
    <w:p w14:paraId="7C2EFC2B" w14:textId="77777777" w:rsidR="00061CD8" w:rsidRPr="00E73D3B" w:rsidRDefault="00061CD8" w:rsidP="00061CD8">
      <w:pPr>
        <w:rPr>
          <w:rFonts w:asciiTheme="majorHAnsi" w:hAnsiTheme="majorHAnsi" w:cstheme="majorHAnsi"/>
          <w:bCs/>
          <w:sz w:val="32"/>
          <w:szCs w:val="32"/>
        </w:rPr>
      </w:pPr>
      <w:r w:rsidRPr="00E73D3B">
        <w:rPr>
          <w:rStyle w:val="Style13ptBold"/>
          <w:rFonts w:asciiTheme="majorHAnsi" w:hAnsiTheme="majorHAnsi" w:cstheme="majorHAnsi"/>
          <w:sz w:val="32"/>
          <w:szCs w:val="32"/>
        </w:rPr>
        <w:t>Newman 19</w:t>
      </w:r>
      <w:r w:rsidRPr="00E73D3B">
        <w:rPr>
          <w:rStyle w:val="Style13ptBold"/>
          <w:rFonts w:asciiTheme="majorHAnsi" w:hAnsiTheme="majorHAnsi" w:cstheme="majorHAnsi"/>
          <w:b w:val="0"/>
          <w:sz w:val="32"/>
          <w:szCs w:val="32"/>
        </w:rPr>
        <w:t xml:space="preserve"> [Jessica Cussins Newman is a Research Fellow at the UC Berkeley Center for Long-Term Cybersecurity, where she focuses on digital governance and the security implications of artificial intelligence.  "Toward AI Security GLOBAL ASPIRATIONS FOR A MORE RESILIENT FUTURE," Center for Long Term </w:t>
      </w:r>
      <w:proofErr w:type="gramStart"/>
      <w:r w:rsidRPr="00E73D3B">
        <w:rPr>
          <w:rStyle w:val="Style13ptBold"/>
          <w:rFonts w:asciiTheme="majorHAnsi" w:hAnsiTheme="majorHAnsi" w:cstheme="majorHAnsi"/>
          <w:b w:val="0"/>
          <w:sz w:val="32"/>
          <w:szCs w:val="32"/>
        </w:rPr>
        <w:t>Cybersecurity ,</w:t>
      </w:r>
      <w:proofErr w:type="gramEnd"/>
      <w:r w:rsidRPr="00E73D3B">
        <w:rPr>
          <w:rStyle w:val="Style13ptBold"/>
          <w:rFonts w:asciiTheme="majorHAnsi" w:hAnsiTheme="majorHAnsi" w:cstheme="majorHAnsi"/>
          <w:b w:val="0"/>
          <w:sz w:val="32"/>
          <w:szCs w:val="32"/>
        </w:rPr>
        <w:t xml:space="preserve"> </w:t>
      </w:r>
      <w:hyperlink r:id="rId11" w:history="1">
        <w:r w:rsidRPr="00E73D3B">
          <w:rPr>
            <w:rStyle w:val="Style13ptBold"/>
            <w:rFonts w:asciiTheme="majorHAnsi" w:hAnsiTheme="majorHAnsi" w:cstheme="majorHAnsi"/>
            <w:b w:val="0"/>
            <w:sz w:val="32"/>
            <w:szCs w:val="32"/>
          </w:rPr>
          <w:t>https://cltc.berkeley.edu/wp-content/uploads/2019/02/Toward_AI_Security.pdf</w:t>
        </w:r>
      </w:hyperlink>
      <w:r w:rsidRPr="00E73D3B">
        <w:rPr>
          <w:rStyle w:val="Style13ptBold"/>
          <w:rFonts w:asciiTheme="majorHAnsi" w:hAnsiTheme="majorHAnsi" w:cstheme="majorHAnsi"/>
          <w:b w:val="0"/>
          <w:sz w:val="32"/>
          <w:szCs w:val="32"/>
        </w:rPr>
        <w:t xml:space="preserve">] </w:t>
      </w:r>
      <w:proofErr w:type="spellStart"/>
      <w:r w:rsidRPr="00E73D3B">
        <w:rPr>
          <w:rStyle w:val="Style13ptBold"/>
          <w:rFonts w:asciiTheme="majorHAnsi" w:hAnsiTheme="majorHAnsi" w:cstheme="majorHAnsi"/>
          <w:b w:val="0"/>
          <w:sz w:val="32"/>
          <w:szCs w:val="32"/>
        </w:rPr>
        <w:t>nw</w:t>
      </w:r>
      <w:proofErr w:type="spellEnd"/>
      <w:r w:rsidRPr="00E73D3B">
        <w:rPr>
          <w:rStyle w:val="Style13ptBold"/>
          <w:rFonts w:asciiTheme="majorHAnsi" w:hAnsiTheme="majorHAnsi" w:cstheme="majorHAnsi"/>
          <w:b w:val="0"/>
          <w:sz w:val="32"/>
          <w:szCs w:val="32"/>
        </w:rPr>
        <w:t xml:space="preserve"> </w:t>
      </w:r>
    </w:p>
    <w:p w14:paraId="318CF522" w14:textId="77777777" w:rsidR="00061CD8" w:rsidRPr="00E73D3B" w:rsidRDefault="00061CD8" w:rsidP="00061CD8">
      <w:pPr>
        <w:rPr>
          <w:rFonts w:asciiTheme="majorHAnsi" w:hAnsiTheme="majorHAnsi" w:cstheme="majorHAnsi"/>
          <w:sz w:val="16"/>
        </w:rPr>
      </w:pPr>
      <w:r w:rsidRPr="00E73D3B">
        <w:rPr>
          <w:rFonts w:asciiTheme="majorHAnsi" w:hAnsiTheme="majorHAnsi" w:cstheme="majorHAnsi"/>
          <w:sz w:val="16"/>
        </w:rPr>
        <w:t xml:space="preserve">In 2016, </w:t>
      </w:r>
      <w:r w:rsidRPr="00E73D3B">
        <w:rPr>
          <w:rStyle w:val="StyleUnderline"/>
          <w:rFonts w:asciiTheme="majorHAnsi" w:hAnsiTheme="majorHAnsi" w:cstheme="majorHAnsi"/>
        </w:rPr>
        <w:t xml:space="preserve">the </w:t>
      </w:r>
      <w:r w:rsidRPr="00E73D3B">
        <w:rPr>
          <w:rStyle w:val="StyleUnderline"/>
          <w:rFonts w:asciiTheme="majorHAnsi" w:hAnsiTheme="majorHAnsi" w:cstheme="majorHAnsi"/>
          <w:highlight w:val="cyan"/>
        </w:rPr>
        <w:t>National Science and Technology Council</w:t>
      </w:r>
      <w:r w:rsidRPr="00E73D3B">
        <w:rPr>
          <w:rStyle w:val="StyleUnderline"/>
          <w:rFonts w:asciiTheme="majorHAnsi" w:hAnsiTheme="majorHAnsi" w:cstheme="majorHAnsi"/>
        </w:rPr>
        <w:t xml:space="preserve"> and the Networking and Information Technology Research and Development</w:t>
      </w:r>
      <w:r w:rsidRPr="00E73D3B">
        <w:rPr>
          <w:rFonts w:asciiTheme="majorHAnsi" w:hAnsiTheme="majorHAnsi" w:cstheme="majorHAnsi"/>
          <w:sz w:val="16"/>
        </w:rPr>
        <w:t xml:space="preserve"> (NITRD) </w:t>
      </w:r>
      <w:r w:rsidRPr="00E73D3B">
        <w:rPr>
          <w:rStyle w:val="StyleUnderline"/>
          <w:rFonts w:asciiTheme="majorHAnsi" w:hAnsiTheme="majorHAnsi" w:cstheme="majorHAnsi"/>
        </w:rPr>
        <w:t>Subcommittee</w:t>
      </w:r>
      <w:r w:rsidRPr="00E73D3B">
        <w:rPr>
          <w:rFonts w:asciiTheme="majorHAnsi" w:hAnsiTheme="majorHAnsi" w:cstheme="majorHAnsi"/>
          <w:sz w:val="16"/>
        </w:rPr>
        <w:t xml:space="preserve"> </w:t>
      </w:r>
      <w:r w:rsidRPr="00E73D3B">
        <w:rPr>
          <w:rStyle w:val="StyleUnderline"/>
          <w:rFonts w:asciiTheme="majorHAnsi" w:hAnsiTheme="majorHAnsi" w:cstheme="majorHAnsi"/>
          <w:highlight w:val="cyan"/>
        </w:rPr>
        <w:t>published</w:t>
      </w:r>
      <w:r w:rsidRPr="00E73D3B">
        <w:rPr>
          <w:rFonts w:asciiTheme="majorHAnsi" w:hAnsiTheme="majorHAnsi" w:cstheme="majorHAnsi"/>
          <w:sz w:val="16"/>
        </w:rPr>
        <w:t xml:space="preserve"> “The National Artificial Intelligence Research and Development Strategic Plan.”187 This </w:t>
      </w:r>
      <w:r w:rsidRPr="00E73D3B">
        <w:rPr>
          <w:rStyle w:val="StyleUnderline"/>
          <w:rFonts w:asciiTheme="majorHAnsi" w:hAnsiTheme="majorHAnsi" w:cstheme="majorHAnsi"/>
          <w:highlight w:val="cyan"/>
        </w:rPr>
        <w:t>document</w:t>
      </w:r>
      <w:r w:rsidRPr="00E73D3B">
        <w:rPr>
          <w:rFonts w:asciiTheme="majorHAnsi" w:hAnsiTheme="majorHAnsi" w:cstheme="majorHAnsi"/>
          <w:sz w:val="16"/>
        </w:rPr>
        <w:t xml:space="preserve">, developed under the Obama Administration, defines seven priorities for </w:t>
      </w:r>
      <w:proofErr w:type="gramStart"/>
      <w:r w:rsidRPr="00E73D3B">
        <w:rPr>
          <w:rFonts w:asciiTheme="majorHAnsi" w:hAnsiTheme="majorHAnsi" w:cstheme="majorHAnsi"/>
          <w:sz w:val="16"/>
        </w:rPr>
        <w:t>federally-funded</w:t>
      </w:r>
      <w:proofErr w:type="gramEnd"/>
      <w:r w:rsidRPr="00E73D3B">
        <w:rPr>
          <w:rFonts w:asciiTheme="majorHAnsi" w:hAnsiTheme="majorHAnsi" w:cstheme="majorHAnsi"/>
          <w:sz w:val="16"/>
        </w:rPr>
        <w:t xml:space="preserve"> AI research. These include making long-term investments; addressing ethical, legal, and societal implications of AI; and ensuring the safety and security of AI systems. </w:t>
      </w:r>
      <w:r w:rsidRPr="00E73D3B">
        <w:rPr>
          <w:rStyle w:val="StyleUnderline"/>
          <w:rFonts w:asciiTheme="majorHAnsi" w:hAnsiTheme="majorHAnsi" w:cstheme="majorHAnsi"/>
        </w:rPr>
        <w:t xml:space="preserve">The </w:t>
      </w:r>
      <w:r w:rsidRPr="00E73D3B">
        <w:rPr>
          <w:rStyle w:val="StyleUnderline"/>
          <w:rFonts w:asciiTheme="majorHAnsi" w:hAnsiTheme="majorHAnsi" w:cstheme="majorHAnsi"/>
          <w:highlight w:val="cyan"/>
        </w:rPr>
        <w:t>recommendations</w:t>
      </w:r>
      <w:r w:rsidRPr="00E73D3B">
        <w:rPr>
          <w:rStyle w:val="StyleUnderline"/>
          <w:rFonts w:asciiTheme="majorHAnsi" w:hAnsiTheme="majorHAnsi" w:cstheme="majorHAnsi"/>
        </w:rPr>
        <w:t xml:space="preserve"> of this report would support a robust and resilient research environment, </w:t>
      </w:r>
      <w:r w:rsidRPr="00E73D3B">
        <w:rPr>
          <w:rFonts w:asciiTheme="majorHAnsi" w:hAnsiTheme="majorHAnsi" w:cstheme="majorHAnsi"/>
        </w:rPr>
        <w:t xml:space="preserve">but they have </w:t>
      </w:r>
      <w:r w:rsidRPr="00E73D3B">
        <w:rPr>
          <w:rFonts w:asciiTheme="majorHAnsi" w:hAnsiTheme="majorHAnsi" w:cstheme="majorHAnsi"/>
          <w:highlight w:val="cyan"/>
        </w:rPr>
        <w:t>largely gone unaddressed</w:t>
      </w:r>
      <w:r w:rsidRPr="00E73D3B">
        <w:rPr>
          <w:rFonts w:asciiTheme="majorHAnsi" w:hAnsiTheme="majorHAnsi" w:cstheme="majorHAnsi"/>
          <w:sz w:val="16"/>
        </w:rPr>
        <w:t>. NITRD put out a Request for Information to update the AI R&amp;D strategic plan in September 2018,188 and an updated national strategy for AI R&amp;D is expected in Spring 2019.</w:t>
      </w:r>
    </w:p>
    <w:p w14:paraId="07A4E868" w14:textId="77777777" w:rsidR="00061CD8" w:rsidRPr="00E73D3B" w:rsidRDefault="00061CD8" w:rsidP="00061CD8">
      <w:pPr>
        <w:rPr>
          <w:rFonts w:asciiTheme="majorHAnsi" w:hAnsiTheme="majorHAnsi" w:cstheme="majorHAnsi"/>
        </w:rPr>
      </w:pPr>
      <w:r w:rsidRPr="00E73D3B">
        <w:rPr>
          <w:rStyle w:val="StyleUnderline"/>
          <w:rFonts w:asciiTheme="majorHAnsi" w:hAnsiTheme="majorHAnsi" w:cstheme="majorHAnsi"/>
        </w:rPr>
        <w:t xml:space="preserve">The White House Fact Sheet, “Artificial Intelligence for the American People,” defines seven priorities for AI development in the United States. </w:t>
      </w:r>
      <w:r w:rsidRPr="00E73D3B">
        <w:rPr>
          <w:rFonts w:asciiTheme="majorHAnsi" w:hAnsiTheme="majorHAnsi" w:cstheme="majorHAnsi"/>
          <w:highlight w:val="cyan"/>
        </w:rPr>
        <w:t>None of the priorities</w:t>
      </w:r>
      <w:r w:rsidRPr="00E73D3B">
        <w:rPr>
          <w:rFonts w:asciiTheme="majorHAnsi" w:hAnsiTheme="majorHAnsi" w:cstheme="majorHAnsi"/>
        </w:rPr>
        <w:t xml:space="preserve"> </w:t>
      </w:r>
      <w:r w:rsidRPr="00E73D3B">
        <w:rPr>
          <w:rFonts w:asciiTheme="majorHAnsi" w:hAnsiTheme="majorHAnsi" w:cstheme="majorHAnsi"/>
          <w:highlight w:val="cyan"/>
        </w:rPr>
        <w:t>relates</w:t>
      </w:r>
      <w:r w:rsidRPr="00E73D3B">
        <w:rPr>
          <w:rFonts w:asciiTheme="majorHAnsi" w:hAnsiTheme="majorHAnsi" w:cstheme="majorHAnsi"/>
        </w:rPr>
        <w:t xml:space="preserve"> to social </w:t>
      </w:r>
      <w:r w:rsidRPr="00E73D3B">
        <w:rPr>
          <w:rFonts w:asciiTheme="majorHAnsi" w:hAnsiTheme="majorHAnsi" w:cstheme="majorHAnsi"/>
          <w:highlight w:val="cyan"/>
        </w:rPr>
        <w:t>security</w:t>
      </w:r>
      <w:r w:rsidRPr="00E73D3B">
        <w:rPr>
          <w:rFonts w:asciiTheme="majorHAnsi" w:hAnsiTheme="majorHAnsi" w:cstheme="majorHAnsi"/>
        </w:rPr>
        <w:t xml:space="preserve">, and there is </w:t>
      </w:r>
      <w:r w:rsidRPr="00E73D3B">
        <w:rPr>
          <w:rFonts w:asciiTheme="majorHAnsi" w:hAnsiTheme="majorHAnsi" w:cstheme="majorHAnsi"/>
          <w:highlight w:val="cyan"/>
        </w:rPr>
        <w:t>no mention</w:t>
      </w:r>
      <w:r w:rsidRPr="00E73D3B">
        <w:rPr>
          <w:rFonts w:asciiTheme="majorHAnsi" w:hAnsiTheme="majorHAnsi" w:cstheme="majorHAnsi"/>
        </w:rPr>
        <w:t xml:space="preserve"> of </w:t>
      </w:r>
      <w:r w:rsidRPr="00E73D3B">
        <w:rPr>
          <w:rFonts w:asciiTheme="majorHAnsi" w:hAnsiTheme="majorHAnsi" w:cstheme="majorHAnsi"/>
          <w:highlight w:val="cyan"/>
        </w:rPr>
        <w:t>privacy, transparency, or fairness</w:t>
      </w:r>
      <w:r w:rsidRPr="00E73D3B">
        <w:rPr>
          <w:rFonts w:asciiTheme="majorHAnsi" w:hAnsiTheme="majorHAnsi" w:cstheme="majorHAnsi"/>
        </w:rPr>
        <w:t>.</w:t>
      </w:r>
      <w:r w:rsidRPr="00E73D3B">
        <w:rPr>
          <w:rStyle w:val="StyleUnderline"/>
          <w:rFonts w:asciiTheme="majorHAnsi" w:hAnsiTheme="majorHAnsi" w:cstheme="majorHAnsi"/>
        </w:rPr>
        <w:t xml:space="preserve"> </w:t>
      </w:r>
      <w:r w:rsidRPr="00E73D3B">
        <w:rPr>
          <w:rFonts w:asciiTheme="majorHAnsi" w:hAnsiTheme="majorHAnsi" w:cstheme="majorHAnsi"/>
          <w:sz w:val="16"/>
        </w:rPr>
        <w:t xml:space="preserve">Goals related to economic security include a call to “fund fundamental AI research and computing infrastructure, machine learning, and autonomous systems,” and to “train the future American workforce by prioritizing STEM and computer science education and expanding apprenticeships.” </w:t>
      </w:r>
      <w:r w:rsidRPr="00E73D3B">
        <w:rPr>
          <w:rFonts w:asciiTheme="majorHAnsi" w:hAnsiTheme="majorHAnsi" w:cstheme="majorHAnsi"/>
          <w:highlight w:val="cyan"/>
        </w:rPr>
        <w:t>Labor</w:t>
      </w:r>
      <w:r w:rsidRPr="00E73D3B">
        <w:rPr>
          <w:rFonts w:asciiTheme="majorHAnsi" w:hAnsiTheme="majorHAnsi" w:cstheme="majorHAnsi"/>
        </w:rPr>
        <w:t xml:space="preserve"> </w:t>
      </w:r>
      <w:r w:rsidRPr="00E73D3B">
        <w:rPr>
          <w:rFonts w:asciiTheme="majorHAnsi" w:hAnsiTheme="majorHAnsi" w:cstheme="majorHAnsi"/>
          <w:highlight w:val="cyan"/>
        </w:rPr>
        <w:t>displacement</w:t>
      </w:r>
      <w:r w:rsidRPr="00E73D3B">
        <w:rPr>
          <w:rFonts w:asciiTheme="majorHAnsi" w:hAnsiTheme="majorHAnsi" w:cstheme="majorHAnsi"/>
        </w:rPr>
        <w:t xml:space="preserve"> from automation and impacts on inequality are </w:t>
      </w:r>
      <w:r w:rsidRPr="00E73D3B">
        <w:rPr>
          <w:rFonts w:asciiTheme="majorHAnsi" w:hAnsiTheme="majorHAnsi" w:cstheme="majorHAnsi"/>
          <w:highlight w:val="cyan"/>
        </w:rPr>
        <w:t>not addressed</w:t>
      </w:r>
      <w:r w:rsidRPr="00E73D3B">
        <w:rPr>
          <w:rFonts w:asciiTheme="majorHAnsi" w:hAnsiTheme="majorHAnsi" w:cstheme="majorHAnsi"/>
        </w:rPr>
        <w:t>.</w:t>
      </w:r>
    </w:p>
    <w:p w14:paraId="5C748318" w14:textId="77777777" w:rsidR="00061CD8" w:rsidRPr="00E73D3B" w:rsidRDefault="00061CD8" w:rsidP="00061CD8">
      <w:pPr>
        <w:rPr>
          <w:rFonts w:asciiTheme="majorHAnsi" w:hAnsiTheme="majorHAnsi" w:cstheme="majorHAnsi"/>
        </w:rPr>
      </w:pPr>
      <w:r w:rsidRPr="00E73D3B">
        <w:rPr>
          <w:rFonts w:asciiTheme="majorHAnsi" w:hAnsiTheme="majorHAnsi" w:cstheme="majorHAnsi"/>
          <w:sz w:val="16"/>
        </w:rPr>
        <w:t>Several of the goals outlined in the Fact Sheet relate to political security, including a goal to “leverage AI to improve the provision of government services,” to “lead international AI negotiations and work with allies to promote AI R&amp;D cooperation,” and to “maximize federal data sharing with the American public,” which is in part intended to support private-public collaboration</w:t>
      </w:r>
      <w:r w:rsidRPr="00E73D3B">
        <w:rPr>
          <w:rFonts w:asciiTheme="majorHAnsi" w:hAnsiTheme="majorHAnsi" w:cstheme="majorHAnsi"/>
        </w:rPr>
        <w:t xml:space="preserve">. The </w:t>
      </w:r>
      <w:r w:rsidRPr="00E73D3B">
        <w:rPr>
          <w:rFonts w:asciiTheme="majorHAnsi" w:hAnsiTheme="majorHAnsi" w:cstheme="majorHAnsi"/>
          <w:highlight w:val="cyan"/>
        </w:rPr>
        <w:t>only named goal</w:t>
      </w:r>
      <w:r w:rsidRPr="00E73D3B">
        <w:rPr>
          <w:rFonts w:asciiTheme="majorHAnsi" w:hAnsiTheme="majorHAnsi" w:cstheme="majorHAnsi"/>
        </w:rPr>
        <w:t xml:space="preserve"> that falls within the digital / physical security domain is to “</w:t>
      </w:r>
      <w:r w:rsidRPr="00E73D3B">
        <w:rPr>
          <w:rFonts w:asciiTheme="majorHAnsi" w:hAnsiTheme="majorHAnsi" w:cstheme="majorHAnsi"/>
          <w:highlight w:val="cyan"/>
        </w:rPr>
        <w:t>achieve</w:t>
      </w:r>
      <w:r w:rsidRPr="00E73D3B">
        <w:rPr>
          <w:rFonts w:asciiTheme="majorHAnsi" w:hAnsiTheme="majorHAnsi" w:cstheme="majorHAnsi"/>
        </w:rPr>
        <w:t xml:space="preserve"> strategic </w:t>
      </w:r>
      <w:r w:rsidRPr="00E73D3B">
        <w:rPr>
          <w:rFonts w:asciiTheme="majorHAnsi" w:hAnsiTheme="majorHAnsi" w:cstheme="majorHAnsi"/>
          <w:highlight w:val="cyan"/>
        </w:rPr>
        <w:t>military advantage</w:t>
      </w:r>
      <w:r w:rsidRPr="00E73D3B">
        <w:rPr>
          <w:rFonts w:asciiTheme="majorHAnsi" w:hAnsiTheme="majorHAnsi" w:cstheme="majorHAnsi"/>
        </w:rPr>
        <w:t xml:space="preserve"> by investing in military applications of autonomy, AI, and machine learning.”</w:t>
      </w:r>
    </w:p>
    <w:p w14:paraId="194F81CB" w14:textId="16F309A9" w:rsidR="00061CD8" w:rsidRPr="00396C00" w:rsidRDefault="00061CD8" w:rsidP="00061CD8">
      <w:pPr>
        <w:rPr>
          <w:rStyle w:val="StyleUnderline"/>
          <w:rFonts w:asciiTheme="majorHAnsi" w:hAnsiTheme="majorHAnsi" w:cstheme="majorHAnsi"/>
          <w:u w:val="none"/>
        </w:rPr>
      </w:pPr>
      <w:r w:rsidRPr="00E73D3B">
        <w:rPr>
          <w:rFonts w:asciiTheme="majorHAnsi" w:hAnsiTheme="majorHAnsi" w:cstheme="majorHAnsi"/>
          <w:highlight w:val="cyan"/>
        </w:rPr>
        <w:t>Safety and reliability are not mentioned</w:t>
      </w:r>
      <w:r w:rsidRPr="00E73D3B">
        <w:rPr>
          <w:rFonts w:asciiTheme="majorHAnsi" w:hAnsiTheme="majorHAnsi" w:cstheme="majorHAnsi"/>
          <w:sz w:val="16"/>
        </w:rPr>
        <w:t xml:space="preserve">. </w:t>
      </w:r>
      <w:r w:rsidRPr="00E73D3B">
        <w:rPr>
          <w:rStyle w:val="StyleUnderline"/>
          <w:rFonts w:asciiTheme="majorHAnsi" w:hAnsiTheme="majorHAnsi" w:cstheme="majorHAnsi"/>
        </w:rPr>
        <w:t xml:space="preserve">Given the breadth of the United States’ AI ecosystem, </w:t>
      </w:r>
      <w:r w:rsidRPr="00E73D3B">
        <w:rPr>
          <w:rFonts w:asciiTheme="majorHAnsi" w:hAnsiTheme="majorHAnsi" w:cstheme="majorHAnsi"/>
        </w:rPr>
        <w:t xml:space="preserve">these </w:t>
      </w:r>
      <w:r w:rsidRPr="00E73D3B">
        <w:rPr>
          <w:rFonts w:asciiTheme="majorHAnsi" w:hAnsiTheme="majorHAnsi" w:cstheme="majorHAnsi"/>
          <w:highlight w:val="cyan"/>
        </w:rPr>
        <w:t>goals</w:t>
      </w:r>
      <w:r w:rsidRPr="00E73D3B">
        <w:rPr>
          <w:rFonts w:asciiTheme="majorHAnsi" w:hAnsiTheme="majorHAnsi" w:cstheme="majorHAnsi"/>
        </w:rPr>
        <w:t xml:space="preserve"> are </w:t>
      </w:r>
      <w:r w:rsidRPr="00E73D3B">
        <w:rPr>
          <w:rFonts w:asciiTheme="majorHAnsi" w:hAnsiTheme="majorHAnsi" w:cstheme="majorHAnsi"/>
          <w:highlight w:val="cyan"/>
        </w:rPr>
        <w:t>surprisingly narrow</w:t>
      </w:r>
      <w:r w:rsidRPr="00E73D3B">
        <w:rPr>
          <w:rFonts w:asciiTheme="majorHAnsi" w:hAnsiTheme="majorHAnsi" w:cstheme="majorHAnsi"/>
        </w:rPr>
        <w:t xml:space="preserve"> and leave many key opportunities and threats unmentioned.</w:t>
      </w:r>
    </w:p>
    <w:p w14:paraId="3A21E5E4" w14:textId="77777777" w:rsidR="00061CD8" w:rsidRDefault="00061CD8" w:rsidP="00061CD8">
      <w:pPr>
        <w:pStyle w:val="Heading3"/>
      </w:pPr>
      <w:r>
        <w:lastRenderedPageBreak/>
        <w:t>1NC – China in Space good</w:t>
      </w:r>
    </w:p>
    <w:p w14:paraId="417D27BB" w14:textId="77777777" w:rsidR="00061CD8" w:rsidRPr="00CF78BB" w:rsidRDefault="00061CD8" w:rsidP="00061CD8">
      <w:pPr>
        <w:pStyle w:val="Heading4"/>
      </w:pPr>
      <w:r>
        <w:t>China promotes international coop in space</w:t>
      </w:r>
    </w:p>
    <w:p w14:paraId="796A0AD8" w14:textId="77777777" w:rsidR="00061CD8" w:rsidRPr="00B307C3" w:rsidRDefault="00061CD8" w:rsidP="00061CD8">
      <w:r w:rsidRPr="00A14857">
        <w:t xml:space="preserve">Ralph </w:t>
      </w:r>
      <w:r w:rsidRPr="00CF78BB">
        <w:rPr>
          <w:b/>
          <w:bCs/>
          <w:sz w:val="26"/>
          <w:szCs w:val="26"/>
        </w:rPr>
        <w:t>Jennings, 21 [</w:t>
      </w:r>
      <w:r w:rsidRPr="00A14857">
        <w:t>Ralph Jennings, (</w:t>
      </w:r>
      <w:r>
        <w:t>Adjunct Professor at UC Berkeley and correspondent at the LA Times</w:t>
      </w:r>
      <w:r w:rsidRPr="00A14857">
        <w:t xml:space="preserve">)]. "In China-US Space Race, Beijing Uses Space Diplomacy." VOA, 10-25-2021, Accessed 1-25-2022. https://www.voanews.com/a/in-china-us-space-race-beijing-uses-space-diplomacy/6284826.html // </w:t>
      </w:r>
      <w:proofErr w:type="spellStart"/>
      <w:r>
        <w:t>duongie</w:t>
      </w:r>
      <w:proofErr w:type="spellEnd"/>
    </w:p>
    <w:p w14:paraId="742EFF78" w14:textId="77777777" w:rsidR="00061CD8" w:rsidRPr="0022441E" w:rsidRDefault="00061CD8" w:rsidP="00061CD8">
      <w:pPr>
        <w:rPr>
          <w:u w:val="single"/>
        </w:rPr>
      </w:pPr>
      <w:r w:rsidRPr="00A14857">
        <w:rPr>
          <w:sz w:val="16"/>
        </w:rPr>
        <w:t xml:space="preserve">SAN FRANCISCO, CALIF. — </w:t>
      </w:r>
      <w:r w:rsidRPr="00A14857">
        <w:rPr>
          <w:highlight w:val="green"/>
          <w:u w:val="single"/>
        </w:rPr>
        <w:t>China’s</w:t>
      </w:r>
      <w:r w:rsidRPr="00B307C3">
        <w:rPr>
          <w:u w:val="single"/>
        </w:rPr>
        <w:t xml:space="preserve"> is </w:t>
      </w:r>
      <w:r w:rsidRPr="00A14857">
        <w:rPr>
          <w:highlight w:val="green"/>
          <w:u w:val="single"/>
        </w:rPr>
        <w:t>extending</w:t>
      </w:r>
      <w:r w:rsidRPr="00B307C3">
        <w:rPr>
          <w:u w:val="single"/>
        </w:rPr>
        <w:t xml:space="preserve"> its </w:t>
      </w:r>
      <w:r w:rsidRPr="00A14857">
        <w:rPr>
          <w:highlight w:val="green"/>
          <w:u w:val="single"/>
        </w:rPr>
        <w:t>space program</w:t>
      </w:r>
      <w:r w:rsidRPr="00B307C3">
        <w:rPr>
          <w:u w:val="single"/>
        </w:rPr>
        <w:t xml:space="preserve"> to other countries </w:t>
      </w:r>
      <w:r w:rsidRPr="00A14857">
        <w:rPr>
          <w:highlight w:val="green"/>
          <w:u w:val="single"/>
        </w:rPr>
        <w:t>in ways</w:t>
      </w:r>
      <w:r w:rsidRPr="00B307C3">
        <w:rPr>
          <w:u w:val="single"/>
        </w:rPr>
        <w:t xml:space="preserve"> that its superpower rival, the </w:t>
      </w:r>
      <w:r w:rsidRPr="00A14857">
        <w:rPr>
          <w:highlight w:val="green"/>
          <w:u w:val="single"/>
        </w:rPr>
        <w:t>U</w:t>
      </w:r>
      <w:r w:rsidRPr="00B307C3">
        <w:rPr>
          <w:u w:val="single"/>
        </w:rPr>
        <w:t xml:space="preserve">nited </w:t>
      </w:r>
      <w:r w:rsidRPr="00A14857">
        <w:rPr>
          <w:highlight w:val="green"/>
          <w:u w:val="single"/>
        </w:rPr>
        <w:t>S</w:t>
      </w:r>
      <w:r w:rsidRPr="00B307C3">
        <w:rPr>
          <w:u w:val="single"/>
        </w:rPr>
        <w:t xml:space="preserve">tates, </w:t>
      </w:r>
      <w:r w:rsidRPr="00A14857">
        <w:rPr>
          <w:highlight w:val="green"/>
          <w:u w:val="single"/>
        </w:rPr>
        <w:t>finds hard to match</w:t>
      </w:r>
      <w:r w:rsidRPr="00A14857">
        <w:rPr>
          <w:sz w:val="16"/>
        </w:rPr>
        <w:t xml:space="preserve"> and that stand to isolate the U.S. on earth, experts say. The </w:t>
      </w:r>
      <w:r w:rsidRPr="00B307C3">
        <w:rPr>
          <w:u w:val="single"/>
        </w:rPr>
        <w:t>vehicle propelling Beijing’s international plans for space diplomacy, the Shenzhou-13, blasted off Friday with a crew of three onboard</w:t>
      </w:r>
      <w:r w:rsidRPr="00A14857">
        <w:rPr>
          <w:sz w:val="16"/>
        </w:rPr>
        <w:t xml:space="preserve">. The spacecraft is the core module of China's space station and will stay in space for six months. State-run Xinhua News Agency said this journey begins the longest spaceflight ever for China. The crew will check all space station systems and help complete its construction by the end of next year. The space station will become a </w:t>
      </w:r>
      <w:r w:rsidRPr="00CF78BB">
        <w:rPr>
          <w:highlight w:val="green"/>
          <w:u w:val="single"/>
        </w:rPr>
        <w:t>“platform for deeper international cooperation</w:t>
      </w:r>
      <w:r w:rsidRPr="00B307C3">
        <w:rPr>
          <w:u w:val="single"/>
        </w:rPr>
        <w:t>”</w:t>
      </w:r>
      <w:r w:rsidRPr="00A14857">
        <w:rPr>
          <w:sz w:val="16"/>
        </w:rPr>
        <w:t xml:space="preserve"> and “welcome” foreign astronauts, the Beijing-based China Daily news website said. </w:t>
      </w:r>
      <w:r w:rsidRPr="00B307C3">
        <w:rPr>
          <w:u w:val="single"/>
        </w:rPr>
        <w:t>“My sense is that this is good PR for China,”</w:t>
      </w:r>
      <w:r w:rsidRPr="00A14857">
        <w:rPr>
          <w:sz w:val="16"/>
        </w:rPr>
        <w:t xml:space="preserve"> said Marco Cáceres, director of space studies at the Teal Group market analysis firm. “Already, you see that there is a space race developing between the U.S. and China.” China launched its first satellite in 1970 and put its first astronaut in space in 2003, becoming the world’s third nation, after Russia and the United States, to do so. U.S. officials, among others, worry that China is looking to space for military use and would need to get congressional approval for any Sino-American space cooperation. </w:t>
      </w:r>
      <w:r w:rsidRPr="00B307C3">
        <w:rPr>
          <w:u w:val="single"/>
        </w:rPr>
        <w:t>Sino-foreign space cooperation</w:t>
      </w:r>
      <w:r>
        <w:rPr>
          <w:u w:val="single"/>
        </w:rPr>
        <w:t xml:space="preserve"> </w:t>
      </w:r>
      <w:r w:rsidRPr="00A14857">
        <w:rPr>
          <w:sz w:val="16"/>
        </w:rPr>
        <w:t xml:space="preserve">Experts say </w:t>
      </w:r>
      <w:r w:rsidRPr="00B307C3">
        <w:rPr>
          <w:u w:val="single"/>
        </w:rPr>
        <w:t xml:space="preserve">China’s </w:t>
      </w:r>
      <w:r w:rsidRPr="00CF78BB">
        <w:rPr>
          <w:highlight w:val="green"/>
          <w:u w:val="single"/>
        </w:rPr>
        <w:t>outreach to</w:t>
      </w:r>
      <w:r w:rsidRPr="00B307C3">
        <w:rPr>
          <w:u w:val="single"/>
        </w:rPr>
        <w:t xml:space="preserve"> other countries goes beyond PR. China </w:t>
      </w:r>
      <w:r w:rsidRPr="00CF78BB">
        <w:rPr>
          <w:highlight w:val="green"/>
          <w:u w:val="single"/>
        </w:rPr>
        <w:t>build</w:t>
      </w:r>
      <w:r w:rsidRPr="00B307C3">
        <w:rPr>
          <w:u w:val="single"/>
        </w:rPr>
        <w:t xml:space="preserve">s high-end </w:t>
      </w:r>
      <w:r w:rsidRPr="00CF78BB">
        <w:rPr>
          <w:highlight w:val="green"/>
          <w:u w:val="single"/>
        </w:rPr>
        <w:t>satellites for developing</w:t>
      </w:r>
      <w:r w:rsidRPr="00B307C3">
        <w:rPr>
          <w:u w:val="single"/>
        </w:rPr>
        <w:t xml:space="preserve"> </w:t>
      </w:r>
      <w:r w:rsidRPr="00CF78BB">
        <w:rPr>
          <w:highlight w:val="green"/>
          <w:u w:val="single"/>
        </w:rPr>
        <w:t xml:space="preserve">countries and </w:t>
      </w:r>
      <w:r w:rsidRPr="00CF78BB">
        <w:rPr>
          <w:u w:val="single"/>
        </w:rPr>
        <w:t>shares</w:t>
      </w:r>
      <w:r w:rsidRPr="00B307C3">
        <w:rPr>
          <w:u w:val="single"/>
        </w:rPr>
        <w:t xml:space="preserve"> </w:t>
      </w:r>
      <w:r w:rsidRPr="00CF78BB">
        <w:rPr>
          <w:highlight w:val="green"/>
          <w:u w:val="single"/>
        </w:rPr>
        <w:t>satellite data to help with relief</w:t>
      </w:r>
      <w:r w:rsidRPr="00B307C3">
        <w:rPr>
          <w:u w:val="single"/>
        </w:rPr>
        <w:t xml:space="preserve"> work after natural disasters.</w:t>
      </w:r>
      <w:r>
        <w:rPr>
          <w:u w:val="single"/>
        </w:rPr>
        <w:t xml:space="preserve"> </w:t>
      </w:r>
      <w:r w:rsidRPr="00A14857">
        <w:rPr>
          <w:sz w:val="16"/>
        </w:rPr>
        <w:t xml:space="preserve">In </w:t>
      </w:r>
      <w:r w:rsidRPr="00B307C3">
        <w:rPr>
          <w:u w:val="single"/>
        </w:rPr>
        <w:t>the 1990s, China and Brazil jointly developed remote sensing satellites, as Brazil was willing to share its technology then with China,</w:t>
      </w:r>
      <w:r w:rsidRPr="00A14857">
        <w:rPr>
          <w:sz w:val="16"/>
        </w:rPr>
        <w:t xml:space="preserve"> said Yun Sun, co-director of the East Asia program at the Stimson Center in Washington. As of </w:t>
      </w:r>
      <w:r w:rsidRPr="00B307C3">
        <w:rPr>
          <w:u w:val="single"/>
        </w:rPr>
        <w:t xml:space="preserve">2008, China has signed space-related cooperation agreements with Argentina, Brazil, Canada, France, Malaysia, Pakistan, Russia, Ukraine and the European Commission, </w:t>
      </w:r>
      <w:r w:rsidRPr="00A14857">
        <w:rPr>
          <w:sz w:val="16"/>
        </w:rPr>
        <w:t xml:space="preserve">NASA said. Last year, </w:t>
      </w:r>
      <w:r w:rsidRPr="00B307C3">
        <w:rPr>
          <w:u w:val="single"/>
        </w:rPr>
        <w:t xml:space="preserve">Chinese ally Pakistan became the first full military partner eligible to use Beijing’s </w:t>
      </w:r>
      <w:proofErr w:type="spellStart"/>
      <w:r w:rsidRPr="00B307C3">
        <w:rPr>
          <w:u w:val="single"/>
        </w:rPr>
        <w:t>BeiDou</w:t>
      </w:r>
      <w:proofErr w:type="spellEnd"/>
      <w:r w:rsidRPr="00B307C3">
        <w:rPr>
          <w:u w:val="single"/>
        </w:rPr>
        <w:t xml:space="preserve"> navigation satellite.</w:t>
      </w:r>
      <w:r>
        <w:rPr>
          <w:u w:val="single"/>
        </w:rPr>
        <w:t xml:space="preserve"> </w:t>
      </w:r>
      <w:r w:rsidRPr="00B307C3">
        <w:rPr>
          <w:u w:val="single"/>
        </w:rPr>
        <w:t>China offered remote sensing data to Japan after its 2011 tsunami and has given images to Australia for wildfire damage surveys</w:t>
      </w:r>
      <w:r w:rsidRPr="00A14857">
        <w:rPr>
          <w:sz w:val="16"/>
        </w:rPr>
        <w:t xml:space="preserve">, Sun said. </w:t>
      </w:r>
      <w:r w:rsidRPr="00CF78BB">
        <w:rPr>
          <w:highlight w:val="green"/>
          <w:u w:val="single"/>
        </w:rPr>
        <w:t>Chinese satellites</w:t>
      </w:r>
      <w:r w:rsidRPr="00B307C3">
        <w:rPr>
          <w:u w:val="single"/>
        </w:rPr>
        <w:t xml:space="preserve"> have </w:t>
      </w:r>
      <w:r w:rsidRPr="00CF78BB">
        <w:rPr>
          <w:highlight w:val="green"/>
          <w:u w:val="single"/>
        </w:rPr>
        <w:t>provided</w:t>
      </w:r>
      <w:r w:rsidRPr="00B307C3">
        <w:rPr>
          <w:u w:val="single"/>
        </w:rPr>
        <w:t xml:space="preserve"> </w:t>
      </w:r>
      <w:r w:rsidRPr="00CF78BB">
        <w:rPr>
          <w:highlight w:val="green"/>
          <w:u w:val="single"/>
        </w:rPr>
        <w:t>free earth imagery to developing countries</w:t>
      </w:r>
      <w:r w:rsidRPr="00B307C3">
        <w:rPr>
          <w:u w:val="single"/>
        </w:rPr>
        <w:t>, she added.</w:t>
      </w:r>
      <w:r>
        <w:rPr>
          <w:u w:val="single"/>
        </w:rPr>
        <w:t xml:space="preserve"> </w:t>
      </w:r>
      <w:r w:rsidRPr="00A14857">
        <w:rPr>
          <w:sz w:val="16"/>
        </w:rPr>
        <w:t>“</w:t>
      </w:r>
      <w:r w:rsidRPr="00B307C3">
        <w:rPr>
          <w:u w:val="single"/>
        </w:rPr>
        <w:t xml:space="preserve">It sounds like the data collected by these satellites are </w:t>
      </w:r>
      <w:r w:rsidRPr="00CF78BB">
        <w:rPr>
          <w:highlight w:val="green"/>
          <w:u w:val="single"/>
        </w:rPr>
        <w:t>quite</w:t>
      </w:r>
      <w:r w:rsidRPr="00B307C3">
        <w:rPr>
          <w:u w:val="single"/>
        </w:rPr>
        <w:t xml:space="preserve"> a popular or </w:t>
      </w:r>
      <w:r w:rsidRPr="00CF78BB">
        <w:rPr>
          <w:highlight w:val="green"/>
          <w:u w:val="single"/>
        </w:rPr>
        <w:t>needed</w:t>
      </w:r>
      <w:r w:rsidRPr="00B307C3">
        <w:rPr>
          <w:u w:val="single"/>
        </w:rPr>
        <w:t xml:space="preserve"> data </w:t>
      </w:r>
      <w:r w:rsidRPr="00CF78BB">
        <w:rPr>
          <w:highlight w:val="green"/>
          <w:u w:val="single"/>
        </w:rPr>
        <w:t>for many countries</w:t>
      </w:r>
      <w:r w:rsidRPr="00B307C3">
        <w:rPr>
          <w:u w:val="single"/>
        </w:rPr>
        <w:t>,”</w:t>
      </w:r>
      <w:r w:rsidRPr="00A14857">
        <w:rPr>
          <w:sz w:val="16"/>
        </w:rPr>
        <w:t xml:space="preserve"> Sun said. “</w:t>
      </w:r>
      <w:r w:rsidRPr="00B307C3">
        <w:rPr>
          <w:u w:val="single"/>
        </w:rPr>
        <w:t xml:space="preserve">So, for developing countries who don’t have the access to commercial satellites or information to be shared by Western countries, then </w:t>
      </w:r>
      <w:r w:rsidRPr="00CF78BB">
        <w:rPr>
          <w:highlight w:val="green"/>
          <w:u w:val="single"/>
        </w:rPr>
        <w:t>China provides</w:t>
      </w:r>
      <w:r w:rsidRPr="00B307C3">
        <w:rPr>
          <w:u w:val="single"/>
        </w:rPr>
        <w:t xml:space="preserve"> a </w:t>
      </w:r>
      <w:r w:rsidRPr="00CF78BB">
        <w:rPr>
          <w:highlight w:val="green"/>
          <w:u w:val="single"/>
        </w:rPr>
        <w:t>useful alternative</w:t>
      </w:r>
      <w:r w:rsidRPr="00B307C3">
        <w:rPr>
          <w:u w:val="single"/>
        </w:rPr>
        <w:t>.”</w:t>
      </w:r>
      <w:r>
        <w:rPr>
          <w:u w:val="single"/>
        </w:rPr>
        <w:t xml:space="preserve"> </w:t>
      </w:r>
      <w:r w:rsidRPr="00A14857">
        <w:rPr>
          <w:sz w:val="16"/>
        </w:rPr>
        <w:t xml:space="preserve">Russia and </w:t>
      </w:r>
      <w:r w:rsidRPr="00A14857">
        <w:rPr>
          <w:u w:val="single"/>
        </w:rPr>
        <w:t>China tentatively agreed in September to open a joint lunar research base, making both sides more influential</w:t>
      </w:r>
      <w:r w:rsidRPr="00A14857">
        <w:rPr>
          <w:sz w:val="16"/>
        </w:rPr>
        <w:t xml:space="preserve">. </w:t>
      </w:r>
      <w:r w:rsidRPr="00A14857">
        <w:rPr>
          <w:u w:val="single"/>
        </w:rPr>
        <w:t>China also sells launch services abroad</w:t>
      </w:r>
      <w:r w:rsidRPr="00A14857">
        <w:rPr>
          <w:sz w:val="16"/>
        </w:rPr>
        <w:t xml:space="preserve">, said Richard </w:t>
      </w:r>
      <w:proofErr w:type="spellStart"/>
      <w:r w:rsidRPr="00A14857">
        <w:rPr>
          <w:sz w:val="16"/>
        </w:rPr>
        <w:t>Bitzinger</w:t>
      </w:r>
      <w:proofErr w:type="spellEnd"/>
      <w:r w:rsidRPr="00A14857">
        <w:rPr>
          <w:sz w:val="16"/>
        </w:rPr>
        <w:t>, a U.S.-based visiting senior fellow at the S. Rajaratnam School of International Studies in Singapore</w:t>
      </w:r>
      <w:r w:rsidRPr="00A14857">
        <w:rPr>
          <w:u w:val="single"/>
        </w:rPr>
        <w:t xml:space="preserve">. </w:t>
      </w:r>
      <w:r w:rsidRPr="00CF78BB">
        <w:rPr>
          <w:highlight w:val="green"/>
          <w:u w:val="single"/>
        </w:rPr>
        <w:t>China is reliable, open to sharing technology</w:t>
      </w:r>
      <w:r w:rsidRPr="00A14857">
        <w:rPr>
          <w:u w:val="single"/>
        </w:rPr>
        <w:t xml:space="preserve"> and positioned to “undercut the competition,”</w:t>
      </w:r>
      <w:r w:rsidRPr="00A14857">
        <w:rPr>
          <w:sz w:val="16"/>
        </w:rPr>
        <w:t xml:space="preserve"> he said. </w:t>
      </w:r>
      <w:proofErr w:type="spellStart"/>
      <w:r w:rsidRPr="00A14857">
        <w:rPr>
          <w:sz w:val="16"/>
        </w:rPr>
        <w:t>Bitzinger</w:t>
      </w:r>
      <w:proofErr w:type="spellEnd"/>
      <w:r w:rsidRPr="00A14857">
        <w:rPr>
          <w:sz w:val="16"/>
        </w:rPr>
        <w:t xml:space="preserve"> said partner nations might see joint space exploitation as a “logical next step.” “I think more than anything, what they’re trying to say is, </w:t>
      </w:r>
      <w:r w:rsidRPr="00A14857">
        <w:rPr>
          <w:u w:val="single"/>
        </w:rPr>
        <w:t xml:space="preserve">‘We’re the low-budget provider. We’re the no-questions-asked guy. We’re </w:t>
      </w:r>
      <w:r w:rsidRPr="00CF78BB">
        <w:rPr>
          <w:highlight w:val="green"/>
          <w:u w:val="single"/>
        </w:rPr>
        <w:t>happy to treat you more as equals than</w:t>
      </w:r>
      <w:r w:rsidRPr="00A14857">
        <w:rPr>
          <w:u w:val="single"/>
        </w:rPr>
        <w:t xml:space="preserve"> maybe the </w:t>
      </w:r>
      <w:r w:rsidRPr="00CF78BB">
        <w:rPr>
          <w:highlight w:val="green"/>
          <w:u w:val="single"/>
        </w:rPr>
        <w:t>U</w:t>
      </w:r>
      <w:r w:rsidRPr="00A14857">
        <w:rPr>
          <w:u w:val="single"/>
        </w:rPr>
        <w:t xml:space="preserve">nited </w:t>
      </w:r>
      <w:r w:rsidRPr="00CF78BB">
        <w:rPr>
          <w:highlight w:val="green"/>
          <w:u w:val="single"/>
        </w:rPr>
        <w:t>S</w:t>
      </w:r>
      <w:r w:rsidRPr="00A14857">
        <w:rPr>
          <w:u w:val="single"/>
        </w:rPr>
        <w:t>tates might’,</w:t>
      </w:r>
      <w:r w:rsidRPr="00A14857">
        <w:rPr>
          <w:sz w:val="16"/>
        </w:rPr>
        <w:t xml:space="preserve">” </w:t>
      </w:r>
      <w:proofErr w:type="spellStart"/>
      <w:r w:rsidRPr="00A14857">
        <w:rPr>
          <w:sz w:val="16"/>
        </w:rPr>
        <w:t>Bitzinger</w:t>
      </w:r>
      <w:proofErr w:type="spellEnd"/>
      <w:r w:rsidRPr="00A14857">
        <w:rPr>
          <w:sz w:val="16"/>
        </w:rPr>
        <w:t xml:space="preserve"> said. </w:t>
      </w:r>
      <w:r w:rsidRPr="00A14857">
        <w:rPr>
          <w:u w:val="single"/>
        </w:rPr>
        <w:t>“</w:t>
      </w:r>
      <w:r w:rsidRPr="00CF78BB">
        <w:rPr>
          <w:highlight w:val="green"/>
          <w:u w:val="single"/>
        </w:rPr>
        <w:t>For</w:t>
      </w:r>
      <w:r w:rsidRPr="00A14857">
        <w:rPr>
          <w:u w:val="single"/>
        </w:rPr>
        <w:t xml:space="preserve"> a lot of </w:t>
      </w:r>
      <w:r w:rsidRPr="00CF78BB">
        <w:rPr>
          <w:highlight w:val="green"/>
          <w:u w:val="single"/>
        </w:rPr>
        <w:t>countries</w:t>
      </w:r>
      <w:r w:rsidRPr="00A14857">
        <w:rPr>
          <w:u w:val="single"/>
        </w:rPr>
        <w:t xml:space="preserve">, there just </w:t>
      </w:r>
      <w:r w:rsidRPr="00CF78BB">
        <w:rPr>
          <w:highlight w:val="green"/>
          <w:u w:val="single"/>
        </w:rPr>
        <w:t>isn’t</w:t>
      </w:r>
      <w:r w:rsidRPr="00A14857">
        <w:rPr>
          <w:u w:val="single"/>
        </w:rPr>
        <w:t xml:space="preserve"> really a political or strategic </w:t>
      </w:r>
      <w:r w:rsidRPr="00CF78BB">
        <w:rPr>
          <w:highlight w:val="green"/>
          <w:u w:val="single"/>
        </w:rPr>
        <w:t>downside in dealing with</w:t>
      </w:r>
      <w:r w:rsidRPr="00A14857">
        <w:rPr>
          <w:u w:val="single"/>
        </w:rPr>
        <w:t xml:space="preserve"> the </w:t>
      </w:r>
      <w:r w:rsidRPr="00CF78BB">
        <w:rPr>
          <w:highlight w:val="green"/>
          <w:u w:val="single"/>
        </w:rPr>
        <w:t>Chinese</w:t>
      </w:r>
      <w:r w:rsidRPr="00A14857">
        <w:rPr>
          <w:u w:val="single"/>
        </w:rPr>
        <w:t xml:space="preserve"> in these areas.”</w:t>
      </w:r>
      <w:r>
        <w:rPr>
          <w:u w:val="single"/>
        </w:rPr>
        <w:t xml:space="preserve"> </w:t>
      </w:r>
      <w:r w:rsidRPr="00CF78BB">
        <w:rPr>
          <w:u w:val="single"/>
        </w:rPr>
        <w:t>Cooperation</w:t>
      </w:r>
      <w:r w:rsidRPr="00A14857">
        <w:rPr>
          <w:u w:val="single"/>
        </w:rPr>
        <w:t xml:space="preserve"> has already begun between China and “some other countries” </w:t>
      </w:r>
      <w:r w:rsidRPr="00A14857">
        <w:rPr>
          <w:sz w:val="16"/>
        </w:rPr>
        <w:t xml:space="preserve">for selection and training of astronauts, China Daily said October 16. The newspaper said the China Manned Space Agency is working with the U.N. Office for Outer Space Affairs to invite certain U.N. members for scientific experiments at the Tianhe space station module. The </w:t>
      </w:r>
      <w:r w:rsidRPr="00A14857">
        <w:rPr>
          <w:u w:val="single"/>
        </w:rPr>
        <w:t>Chinese space station is likely to do “thousands of experiments” in micro-gravity and could accept countries unable to reach the international space station</w:t>
      </w:r>
      <w:r w:rsidRPr="00A14857">
        <w:rPr>
          <w:sz w:val="16"/>
        </w:rPr>
        <w:t xml:space="preserve">, Cáceres said. </w:t>
      </w:r>
      <w:r w:rsidRPr="00A14857">
        <w:rPr>
          <w:u w:val="single"/>
        </w:rPr>
        <w:t>“</w:t>
      </w:r>
      <w:r w:rsidRPr="00CF78BB">
        <w:rPr>
          <w:highlight w:val="green"/>
          <w:u w:val="single"/>
        </w:rPr>
        <w:t>When China invites other countries</w:t>
      </w:r>
      <w:r w:rsidRPr="00A14857">
        <w:rPr>
          <w:u w:val="single"/>
        </w:rPr>
        <w:t xml:space="preserve"> to its own space station, then of course </w:t>
      </w:r>
      <w:r w:rsidRPr="00CF78BB">
        <w:rPr>
          <w:highlight w:val="green"/>
          <w:u w:val="single"/>
        </w:rPr>
        <w:t xml:space="preserve">China will be </w:t>
      </w:r>
      <w:r w:rsidRPr="00CF78BB">
        <w:rPr>
          <w:u w:val="single"/>
        </w:rPr>
        <w:t>the</w:t>
      </w:r>
      <w:r w:rsidRPr="00A14857">
        <w:rPr>
          <w:u w:val="single"/>
        </w:rPr>
        <w:t xml:space="preserve"> </w:t>
      </w:r>
      <w:r w:rsidRPr="00CF78BB">
        <w:rPr>
          <w:highlight w:val="green"/>
          <w:u w:val="single"/>
        </w:rPr>
        <w:t>leader</w:t>
      </w:r>
      <w:r w:rsidRPr="00A14857">
        <w:rPr>
          <w:u w:val="single"/>
        </w:rPr>
        <w:t xml:space="preserve">. So, it </w:t>
      </w:r>
      <w:r w:rsidRPr="00CF78BB">
        <w:rPr>
          <w:highlight w:val="green"/>
          <w:u w:val="single"/>
        </w:rPr>
        <w:t>demonstrates China’s leadership</w:t>
      </w:r>
      <w:r w:rsidRPr="00A14857">
        <w:rPr>
          <w:u w:val="single"/>
        </w:rPr>
        <w:t xml:space="preserve"> </w:t>
      </w:r>
      <w:r w:rsidRPr="00CF78BB">
        <w:rPr>
          <w:highlight w:val="green"/>
          <w:u w:val="single"/>
        </w:rPr>
        <w:t>willingness</w:t>
      </w:r>
      <w:r w:rsidRPr="00A14857">
        <w:rPr>
          <w:u w:val="single"/>
        </w:rPr>
        <w:t xml:space="preserve">, as well as leadership </w:t>
      </w:r>
      <w:r w:rsidRPr="00CF78BB">
        <w:rPr>
          <w:highlight w:val="green"/>
          <w:u w:val="single"/>
        </w:rPr>
        <w:t>capability and high-tech capabilities</w:t>
      </w:r>
      <w:r w:rsidRPr="00A14857">
        <w:rPr>
          <w:u w:val="single"/>
        </w:rPr>
        <w:t xml:space="preserve">, to </w:t>
      </w:r>
      <w:r w:rsidRPr="00CF78BB">
        <w:rPr>
          <w:highlight w:val="green"/>
          <w:u w:val="single"/>
        </w:rPr>
        <w:t>show</w:t>
      </w:r>
      <w:r w:rsidRPr="00A14857">
        <w:rPr>
          <w:u w:val="single"/>
        </w:rPr>
        <w:t xml:space="preserve"> that </w:t>
      </w:r>
      <w:r w:rsidRPr="00CF78BB">
        <w:rPr>
          <w:highlight w:val="green"/>
          <w:u w:val="single"/>
        </w:rPr>
        <w:t>China can</w:t>
      </w:r>
      <w:r w:rsidRPr="00A14857">
        <w:rPr>
          <w:u w:val="single"/>
        </w:rPr>
        <w:t xml:space="preserve"> </w:t>
      </w:r>
      <w:r w:rsidRPr="00CF78BB">
        <w:rPr>
          <w:highlight w:val="green"/>
          <w:u w:val="single"/>
        </w:rPr>
        <w:t>rival</w:t>
      </w:r>
      <w:r w:rsidRPr="00A14857">
        <w:rPr>
          <w:u w:val="single"/>
        </w:rPr>
        <w:t xml:space="preserve"> even the </w:t>
      </w:r>
      <w:r w:rsidRPr="00CF78BB">
        <w:rPr>
          <w:highlight w:val="green"/>
          <w:u w:val="single"/>
        </w:rPr>
        <w:t>U</w:t>
      </w:r>
      <w:r w:rsidRPr="00A14857">
        <w:rPr>
          <w:u w:val="single"/>
        </w:rPr>
        <w:t xml:space="preserve">nited </w:t>
      </w:r>
      <w:r w:rsidRPr="00CF78BB">
        <w:rPr>
          <w:highlight w:val="green"/>
          <w:u w:val="single"/>
        </w:rPr>
        <w:t>S</w:t>
      </w:r>
      <w:r w:rsidRPr="00A14857">
        <w:rPr>
          <w:u w:val="single"/>
        </w:rPr>
        <w:t xml:space="preserve">tates and Russia and the European Union — </w:t>
      </w:r>
      <w:proofErr w:type="gramStart"/>
      <w:r w:rsidRPr="00A14857">
        <w:rPr>
          <w:u w:val="single"/>
        </w:rPr>
        <w:t>all of</w:t>
      </w:r>
      <w:proofErr w:type="gramEnd"/>
      <w:r w:rsidRPr="00A14857">
        <w:rPr>
          <w:u w:val="single"/>
        </w:rPr>
        <w:t xml:space="preserve"> the most advanced industrial countries</w:t>
      </w:r>
      <w:r w:rsidRPr="00A14857">
        <w:rPr>
          <w:sz w:val="16"/>
        </w:rPr>
        <w:t xml:space="preserve">,” said Alexander </w:t>
      </w:r>
      <w:proofErr w:type="spellStart"/>
      <w:r w:rsidRPr="00A14857">
        <w:rPr>
          <w:sz w:val="16"/>
        </w:rPr>
        <w:t>Vuving</w:t>
      </w:r>
      <w:proofErr w:type="spellEnd"/>
      <w:r w:rsidRPr="00A14857">
        <w:rPr>
          <w:sz w:val="16"/>
        </w:rPr>
        <w:t xml:space="preserve">, professor </w:t>
      </w:r>
      <w:r w:rsidRPr="00A14857">
        <w:rPr>
          <w:sz w:val="16"/>
        </w:rPr>
        <w:lastRenderedPageBreak/>
        <w:t xml:space="preserve">at the Daniel K. Inouye Asia-Pacific Center for Security Studies, in Hawaii. </w:t>
      </w:r>
      <w:r w:rsidRPr="00A14857">
        <w:rPr>
          <w:u w:val="single"/>
        </w:rPr>
        <w:t>Chance to exceed the United States</w:t>
      </w:r>
      <w:r>
        <w:rPr>
          <w:u w:val="single"/>
        </w:rPr>
        <w:t xml:space="preserve"> </w:t>
      </w:r>
      <w:r w:rsidRPr="00CF78BB">
        <w:rPr>
          <w:highlight w:val="green"/>
          <w:u w:val="single"/>
        </w:rPr>
        <w:t>U.S. space programs</w:t>
      </w:r>
      <w:r w:rsidRPr="00A14857">
        <w:rPr>
          <w:u w:val="single"/>
        </w:rPr>
        <w:t xml:space="preserve"> are </w:t>
      </w:r>
      <w:r w:rsidRPr="00CF78BB">
        <w:rPr>
          <w:highlight w:val="green"/>
          <w:u w:val="single"/>
        </w:rPr>
        <w:t>less “active” than China in</w:t>
      </w:r>
      <w:r w:rsidRPr="00A14857">
        <w:rPr>
          <w:u w:val="single"/>
        </w:rPr>
        <w:t xml:space="preserve"> </w:t>
      </w:r>
      <w:r w:rsidRPr="00CF78BB">
        <w:rPr>
          <w:highlight w:val="green"/>
          <w:u w:val="single"/>
        </w:rPr>
        <w:t>helping</w:t>
      </w:r>
      <w:r w:rsidRPr="00A14857">
        <w:rPr>
          <w:u w:val="single"/>
        </w:rPr>
        <w:t xml:space="preserve"> poorer </w:t>
      </w:r>
      <w:r w:rsidRPr="00CF78BB">
        <w:rPr>
          <w:highlight w:val="green"/>
          <w:u w:val="single"/>
        </w:rPr>
        <w:t>countries</w:t>
      </w:r>
      <w:r w:rsidRPr="00A14857">
        <w:rPr>
          <w:u w:val="single"/>
        </w:rPr>
        <w:t xml:space="preserve">, </w:t>
      </w:r>
      <w:r w:rsidRPr="00A14857">
        <w:rPr>
          <w:sz w:val="16"/>
        </w:rPr>
        <w:t xml:space="preserve">Cáceres said, and </w:t>
      </w:r>
      <w:r w:rsidRPr="00A14857">
        <w:rPr>
          <w:u w:val="single"/>
        </w:rPr>
        <w:t>its inactivity could be “hurt” as China shares outer space with other governments.</w:t>
      </w:r>
      <w:r>
        <w:rPr>
          <w:u w:val="single"/>
        </w:rPr>
        <w:t xml:space="preserve"> </w:t>
      </w:r>
      <w:r w:rsidRPr="00A14857">
        <w:rPr>
          <w:u w:val="single"/>
        </w:rPr>
        <w:t>Developing countries normally want the cheapest launch and satellite services</w:t>
      </w:r>
      <w:r w:rsidRPr="00A14857">
        <w:rPr>
          <w:sz w:val="16"/>
        </w:rPr>
        <w:t xml:space="preserve">, </w:t>
      </w:r>
      <w:proofErr w:type="spellStart"/>
      <w:r w:rsidRPr="00A14857">
        <w:rPr>
          <w:sz w:val="16"/>
        </w:rPr>
        <w:t>Bitzinger</w:t>
      </w:r>
      <w:proofErr w:type="spellEnd"/>
      <w:r w:rsidRPr="00A14857">
        <w:rPr>
          <w:sz w:val="16"/>
        </w:rPr>
        <w:t xml:space="preserve"> said. While they might prefer the quality of an American product, they </w:t>
      </w:r>
      <w:r w:rsidRPr="00A14857">
        <w:rPr>
          <w:u w:val="single"/>
        </w:rPr>
        <w:t xml:space="preserve">could more likely afford one from China. That means the United Stated could </w:t>
      </w:r>
      <w:r w:rsidRPr="00CF78BB">
        <w:rPr>
          <w:highlight w:val="green"/>
          <w:u w:val="single"/>
        </w:rPr>
        <w:t>“lose an advantage.”</w:t>
      </w:r>
    </w:p>
    <w:p w14:paraId="4A0B9A4D" w14:textId="77777777" w:rsidR="00061CD8" w:rsidRPr="000C24E7" w:rsidRDefault="00061CD8" w:rsidP="00061CD8">
      <w:pPr>
        <w:pStyle w:val="Heading4"/>
      </w:pPr>
      <w:r>
        <w:t>Space communism uniquely key to checking capitalism and allow global governance</w:t>
      </w:r>
    </w:p>
    <w:p w14:paraId="3A2B519E" w14:textId="77777777" w:rsidR="00061CD8" w:rsidRDefault="00061CD8" w:rsidP="00061CD8">
      <w:r>
        <w:t xml:space="preserve">Nick </w:t>
      </w:r>
      <w:r w:rsidRPr="000C24E7">
        <w:rPr>
          <w:b/>
          <w:bCs/>
          <w:sz w:val="26"/>
          <w:szCs w:val="26"/>
        </w:rPr>
        <w:t>Levine, 15</w:t>
      </w:r>
      <w:r w:rsidRPr="000C24E7">
        <w:t xml:space="preserve"> [</w:t>
      </w:r>
      <w:r>
        <w:t>Nick Levine</w:t>
      </w:r>
      <w:r w:rsidRPr="000C24E7">
        <w:t xml:space="preserve">, (Nick Levine is an MPhil candidate in history of science at the University of Cambridge.)]. "Democratize the Universe." 3-21-2015, Accessed 1-25-2022. https://jacobinmag.com/2015/03/space-industry-extraction-levine // </w:t>
      </w:r>
      <w:proofErr w:type="spellStart"/>
      <w:r>
        <w:t>duongie</w:t>
      </w:r>
      <w:proofErr w:type="spellEnd"/>
    </w:p>
    <w:p w14:paraId="2AE6E57A" w14:textId="77777777" w:rsidR="00061CD8" w:rsidRPr="00DA19A7" w:rsidRDefault="00061CD8" w:rsidP="00061CD8">
      <w:pPr>
        <w:rPr>
          <w:sz w:val="16"/>
        </w:rPr>
      </w:pPr>
      <w:r w:rsidRPr="00DA19A7">
        <w:rPr>
          <w:sz w:val="16"/>
        </w:rPr>
        <w:t xml:space="preserve">But </w:t>
      </w:r>
      <w:r w:rsidRPr="00DA19A7">
        <w:rPr>
          <w:u w:val="single"/>
        </w:rPr>
        <w:t xml:space="preserve">if the </w:t>
      </w:r>
      <w:r w:rsidRPr="00DA19A7">
        <w:rPr>
          <w:highlight w:val="green"/>
          <w:u w:val="single"/>
        </w:rPr>
        <w:t>Left rejects space</w:t>
      </w:r>
      <w:r w:rsidRPr="00DA19A7">
        <w:rPr>
          <w:u w:val="single"/>
        </w:rPr>
        <w:t xml:space="preserve"> on these grounds we </w:t>
      </w:r>
      <w:r w:rsidRPr="00DA19A7">
        <w:rPr>
          <w:highlight w:val="green"/>
          <w:u w:val="single"/>
        </w:rPr>
        <w:t>abandon it</w:t>
      </w:r>
      <w:r w:rsidRPr="00DA19A7">
        <w:rPr>
          <w:u w:val="single"/>
        </w:rPr>
        <w:t xml:space="preserve">s fate </w:t>
      </w:r>
      <w:r w:rsidRPr="00DA19A7">
        <w:rPr>
          <w:highlight w:val="green"/>
          <w:u w:val="single"/>
        </w:rPr>
        <w:t>to</w:t>
      </w:r>
      <w:r w:rsidRPr="00DA19A7">
        <w:rPr>
          <w:u w:val="single"/>
        </w:rPr>
        <w:t xml:space="preserve"> the will of </w:t>
      </w:r>
      <w:r w:rsidRPr="00DA19A7">
        <w:rPr>
          <w:highlight w:val="green"/>
          <w:u w:val="single"/>
        </w:rPr>
        <w:t>private interests.</w:t>
      </w:r>
      <w:r w:rsidRPr="00DA19A7">
        <w:rPr>
          <w:sz w:val="16"/>
        </w:rPr>
        <w:t xml:space="preserve"> These concerns shouldn’t cause us to write off space altogether — rather, </w:t>
      </w:r>
      <w:r w:rsidRPr="00DA19A7">
        <w:rPr>
          <w:u w:val="single"/>
        </w:rPr>
        <w:t xml:space="preserve">they should </w:t>
      </w:r>
      <w:r w:rsidRPr="00DA19A7">
        <w:rPr>
          <w:highlight w:val="green"/>
          <w:u w:val="single"/>
        </w:rPr>
        <w:t>motivate</w:t>
      </w:r>
      <w:r w:rsidRPr="00DA19A7">
        <w:rPr>
          <w:u w:val="single"/>
        </w:rPr>
        <w:t xml:space="preserve"> us even more </w:t>
      </w:r>
      <w:r w:rsidRPr="00DA19A7">
        <w:rPr>
          <w:highlight w:val="green"/>
          <w:u w:val="single"/>
        </w:rPr>
        <w:t>to</w:t>
      </w:r>
      <w:r w:rsidRPr="00DA19A7">
        <w:rPr>
          <w:u w:val="single"/>
        </w:rPr>
        <w:t xml:space="preserve"> fight for the careful, democratic use of celestial resources for the </w:t>
      </w:r>
      <w:r w:rsidRPr="00DA19A7">
        <w:rPr>
          <w:highlight w:val="green"/>
          <w:u w:val="single"/>
        </w:rPr>
        <w:t xml:space="preserve">benefit of all. </w:t>
      </w:r>
      <w:r w:rsidRPr="00DA19A7">
        <w:rPr>
          <w:sz w:val="16"/>
        </w:rPr>
        <w:t xml:space="preserve">There is also reason to be cautiously optimistic about extending economic activity to outer space. For one, the resources there — </w:t>
      </w:r>
      <w:r w:rsidRPr="00DA19A7">
        <w:rPr>
          <w:u w:val="single"/>
        </w:rPr>
        <w:t xml:space="preserve">whether platinum-group metals useful in electronics, or fuels that could be central to the semi-independent functioning of an outer </w:t>
      </w:r>
      <w:r w:rsidRPr="00DA19A7">
        <w:rPr>
          <w:highlight w:val="green"/>
          <w:u w:val="single"/>
        </w:rPr>
        <w:t>space economy</w:t>
      </w:r>
      <w:r w:rsidRPr="00DA19A7">
        <w:rPr>
          <w:u w:val="single"/>
        </w:rPr>
        <w:t xml:space="preserve"> — </w:t>
      </w:r>
      <w:r w:rsidRPr="00DA19A7">
        <w:rPr>
          <w:highlight w:val="green"/>
          <w:u w:val="single"/>
        </w:rPr>
        <w:t>have</w:t>
      </w:r>
      <w:r w:rsidRPr="00DA19A7">
        <w:rPr>
          <w:u w:val="single"/>
        </w:rPr>
        <w:t xml:space="preserve"> the </w:t>
      </w:r>
      <w:r w:rsidRPr="00DA19A7">
        <w:rPr>
          <w:highlight w:val="green"/>
          <w:u w:val="single"/>
        </w:rPr>
        <w:t>potential</w:t>
      </w:r>
      <w:r w:rsidRPr="00DA19A7">
        <w:rPr>
          <w:u w:val="single"/>
        </w:rPr>
        <w:t xml:space="preserve"> </w:t>
      </w:r>
      <w:r w:rsidRPr="00DA19A7">
        <w:rPr>
          <w:highlight w:val="green"/>
          <w:u w:val="single"/>
        </w:rPr>
        <w:t>to raise</w:t>
      </w:r>
      <w:r w:rsidRPr="00DA19A7">
        <w:rPr>
          <w:u w:val="single"/>
        </w:rPr>
        <w:t xml:space="preserve"> our </w:t>
      </w:r>
      <w:r w:rsidRPr="00DA19A7">
        <w:rPr>
          <w:highlight w:val="green"/>
          <w:u w:val="single"/>
        </w:rPr>
        <w:t>standards of living.</w:t>
      </w:r>
      <w:r w:rsidRPr="00DA19A7">
        <w:rPr>
          <w:u w:val="single"/>
        </w:rPr>
        <w:t xml:space="preserve"> Imagine, a superabundance of asteroid metals that are scarce on Earth, like platinum, driving the sort of automation that could expand output and </w:t>
      </w:r>
      <w:r w:rsidRPr="00DA19A7">
        <w:rPr>
          <w:highlight w:val="green"/>
          <w:u w:val="single"/>
        </w:rPr>
        <w:t>reduce</w:t>
      </w:r>
      <w:r w:rsidRPr="00DA19A7">
        <w:rPr>
          <w:u w:val="single"/>
        </w:rPr>
        <w:t xml:space="preserve"> the </w:t>
      </w:r>
      <w:r w:rsidRPr="00DA19A7">
        <w:rPr>
          <w:highlight w:val="green"/>
          <w:u w:val="single"/>
        </w:rPr>
        <w:t>need to work</w:t>
      </w:r>
      <w:r w:rsidRPr="00DA19A7">
        <w:rPr>
          <w:u w:val="single"/>
        </w:rPr>
        <w:t>.</w:t>
      </w:r>
      <w:r>
        <w:rPr>
          <w:u w:val="single"/>
        </w:rPr>
        <w:t xml:space="preserve"> </w:t>
      </w:r>
      <w:r w:rsidRPr="00DA19A7">
        <w:rPr>
          <w:sz w:val="16"/>
        </w:rPr>
        <w:t xml:space="preserve">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w:t>
      </w:r>
      <w:r w:rsidRPr="00DA19A7">
        <w:rPr>
          <w:u w:val="single"/>
        </w:rPr>
        <w:t xml:space="preserve">does offer a significant organizing </w:t>
      </w:r>
      <w:proofErr w:type="gramStart"/>
      <w:r w:rsidRPr="00DA19A7">
        <w:rPr>
          <w:u w:val="single"/>
        </w:rPr>
        <w:t>opportunity, since</w:t>
      </w:r>
      <w:proofErr w:type="gramEnd"/>
      <w:r w:rsidRPr="00DA19A7">
        <w:rPr>
          <w:u w:val="single"/>
        </w:rPr>
        <w:t xml:space="preserve"> it will force a confrontation over the future of the vast celestial commons.</w:t>
      </w:r>
      <w:r>
        <w:rPr>
          <w:u w:val="single"/>
        </w:rPr>
        <w:t xml:space="preserve"> </w:t>
      </w:r>
      <w:r w:rsidRPr="00DA19A7">
        <w:rPr>
          <w:sz w:val="16"/>
        </w:rPr>
        <w:t xml:space="preserve">The democratic possibilities of such a struggle have been recognized </w:t>
      </w:r>
      <w:proofErr w:type="gramStart"/>
      <w:r w:rsidRPr="00DA19A7">
        <w:rPr>
          <w:sz w:val="16"/>
        </w:rPr>
        <w:t>before:</w:t>
      </w:r>
      <w:proofErr w:type="gramEnd"/>
      <w:r w:rsidRPr="00DA19A7">
        <w:rPr>
          <w:sz w:val="16"/>
        </w:rPr>
        <w:t xml:space="preserve"> one conservative American citizens’ group in the 1970s called a progressive UN space treaty a “</w:t>
      </w:r>
      <w:r w:rsidRPr="00DA19A7">
        <w:rPr>
          <w:u w:val="single"/>
        </w:rPr>
        <w:t xml:space="preserve">vital component of Third World demands for </w:t>
      </w:r>
      <w:r w:rsidRPr="00DA19A7">
        <w:rPr>
          <w:highlight w:val="green"/>
          <w:u w:val="single"/>
        </w:rPr>
        <w:t>massive redistribution of wealth</w:t>
      </w:r>
      <w:r w:rsidRPr="00DA19A7">
        <w:rPr>
          <w:u w:val="single"/>
        </w:rPr>
        <w:t xml:space="preserve"> so as ultimately to </w:t>
      </w:r>
      <w:r w:rsidRPr="00DA19A7">
        <w:rPr>
          <w:highlight w:val="green"/>
          <w:u w:val="single"/>
        </w:rPr>
        <w:t>equate</w:t>
      </w:r>
      <w:r w:rsidRPr="00DA19A7">
        <w:rPr>
          <w:u w:val="single"/>
        </w:rPr>
        <w:t xml:space="preserve"> the </w:t>
      </w:r>
      <w:r w:rsidRPr="00DA19A7">
        <w:rPr>
          <w:highlight w:val="green"/>
          <w:u w:val="single"/>
        </w:rPr>
        <w:t>economic</w:t>
      </w:r>
      <w:r w:rsidRPr="00DA19A7">
        <w:rPr>
          <w:u w:val="single"/>
        </w:rPr>
        <w:t xml:space="preserve"> </w:t>
      </w:r>
      <w:r w:rsidRPr="00DA19A7">
        <w:rPr>
          <w:highlight w:val="green"/>
          <w:u w:val="single"/>
        </w:rPr>
        <w:t>positions</w:t>
      </w:r>
      <w:r w:rsidRPr="00DA19A7">
        <w:rPr>
          <w:u w:val="single"/>
        </w:rPr>
        <w:t xml:space="preserve"> of the two hemispheres.” </w:t>
      </w:r>
      <w:r w:rsidRPr="00DA19A7">
        <w:rPr>
          <w:sz w:val="16"/>
        </w:rPr>
        <w:t xml:space="preserve">Many in the 1970s </w:t>
      </w:r>
      <w:r w:rsidRPr="00DA19A7">
        <w:rPr>
          <w:u w:val="single"/>
        </w:rPr>
        <w:t xml:space="preserve">identified the </w:t>
      </w:r>
      <w:r w:rsidRPr="00DA19A7">
        <w:rPr>
          <w:highlight w:val="green"/>
          <w:u w:val="single"/>
        </w:rPr>
        <w:t>egalitarian potential in</w:t>
      </w:r>
      <w:r w:rsidRPr="00DA19A7">
        <w:rPr>
          <w:u w:val="single"/>
        </w:rPr>
        <w:t xml:space="preserve"> the development of </w:t>
      </w:r>
      <w:r w:rsidRPr="00DA19A7">
        <w:rPr>
          <w:highlight w:val="green"/>
          <w:u w:val="single"/>
        </w:rPr>
        <w:t>outer space</w:t>
      </w:r>
      <w:r w:rsidRPr="00DA19A7">
        <w:rPr>
          <w:u w:val="single"/>
        </w:rPr>
        <w:t>, and the Left must not overlook it today.</w:t>
      </w:r>
      <w:r>
        <w:rPr>
          <w:u w:val="single"/>
        </w:rPr>
        <w:t xml:space="preserve"> </w:t>
      </w:r>
      <w:r w:rsidRPr="00DA19A7">
        <w:rPr>
          <w:sz w:val="16"/>
          <w:szCs w:val="2"/>
        </w:rPr>
        <w:t xml:space="preserve">Back to the Future One of the Group of 77’s major goals was to apply some of the redistributive functions of the welfare state on a global scale.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w:t>
      </w:r>
      <w:r w:rsidRPr="00DA19A7">
        <w:rPr>
          <w:sz w:val="2"/>
          <w:szCs w:val="2"/>
        </w:rPr>
        <w:t xml:space="preserve">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w:t>
      </w:r>
      <w:proofErr w:type="gramStart"/>
      <w:r w:rsidRPr="00DA19A7">
        <w:rPr>
          <w:sz w:val="2"/>
          <w:szCs w:val="2"/>
        </w:rPr>
        <w:t>maneuvers.</w:t>
      </w:r>
      <w:proofErr w:type="gramEnd"/>
      <w:r w:rsidRPr="00DA19A7">
        <w:rPr>
          <w:sz w:val="2"/>
          <w:szCs w:val="2"/>
        </w:rPr>
        <w:t xml:space="preserve">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As an alternative to the laissez-faire approach advocated by many private interests, the “common heritage” principle also provided a legal framework for the democratic distribution of revenues derived from the international commons. In 1973,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w:t>
      </w:r>
      <w:proofErr w:type="gramStart"/>
      <w:r w:rsidRPr="00DA19A7">
        <w:rPr>
          <w:sz w:val="2"/>
          <w:szCs w:val="2"/>
        </w:rPr>
        <w:t>a number of</w:t>
      </w:r>
      <w:proofErr w:type="gramEnd"/>
      <w:r w:rsidRPr="00DA19A7">
        <w:rPr>
          <w:sz w:val="2"/>
          <w:szCs w:val="2"/>
        </w:rPr>
        <w:t xml:space="preserve">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w:t>
      </w:r>
      <w:proofErr w:type="gramStart"/>
      <w:r w:rsidRPr="00DA19A7">
        <w:rPr>
          <w:sz w:val="2"/>
          <w:szCs w:val="2"/>
        </w:rPr>
        <w:t>have to</w:t>
      </w:r>
      <w:proofErr w:type="gramEnd"/>
      <w:r w:rsidRPr="00DA19A7">
        <w:rPr>
          <w:sz w:val="2"/>
          <w:szCs w:val="2"/>
        </w:rPr>
        <w:t xml:space="preserve"> be ironed out. And </w:t>
      </w:r>
      <w:proofErr w:type="gramStart"/>
      <w:r w:rsidRPr="00DA19A7">
        <w:rPr>
          <w:sz w:val="2"/>
          <w:szCs w:val="2"/>
        </w:rPr>
        <w:t>so</w:t>
      </w:r>
      <w:proofErr w:type="gramEnd"/>
      <w:r w:rsidRPr="00DA19A7">
        <w:rPr>
          <w:sz w:val="2"/>
          <w:szCs w:val="2"/>
        </w:rPr>
        <w:t xml:space="preserve">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 But its appearance marked another clear attempt to unilaterally push international norms toward the free extraction of outer space resources, with limited democratic responsibilities attached — and it will not be the last. Joanne </w:t>
      </w:r>
      <w:proofErr w:type="spellStart"/>
      <w:r w:rsidRPr="00DA19A7">
        <w:rPr>
          <w:sz w:val="2"/>
          <w:szCs w:val="2"/>
        </w:rPr>
        <w:t>Gabrynowicz</w:t>
      </w:r>
      <w:proofErr w:type="spellEnd"/>
      <w:r w:rsidRPr="00DA19A7">
        <w:rPr>
          <w:sz w:val="2"/>
          <w:szCs w:val="2"/>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DA19A7">
        <w:rPr>
          <w:sz w:val="2"/>
          <w:szCs w:val="2"/>
        </w:rPr>
        <w:t>Gabrynowicz</w:t>
      </w:r>
      <w:proofErr w:type="spellEnd"/>
      <w:r w:rsidRPr="00DA19A7">
        <w:rPr>
          <w:sz w:val="2"/>
          <w:szCs w:val="2"/>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w:t>
      </w:r>
      <w:r w:rsidRPr="00DA19A7">
        <w:rPr>
          <w:sz w:val="16"/>
        </w:rPr>
        <w:t xml:space="preserve">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w:t>
      </w:r>
      <w:r w:rsidRPr="00DA19A7">
        <w:rPr>
          <w:u w:val="single"/>
        </w:rPr>
        <w:t>betting not only on the viability of space industrialization, but also on their ability to push through a legal regime that will validate their property claims on their terms. But the universalization of laissez-faire is not inevitable.</w:t>
      </w:r>
      <w:r>
        <w:rPr>
          <w:u w:val="single"/>
        </w:rPr>
        <w:t xml:space="preserve"> </w:t>
      </w:r>
      <w:r w:rsidRPr="00DA19A7">
        <w:rPr>
          <w:sz w:val="16"/>
        </w:rPr>
        <w:t xml:space="preserve">Final Frontier Thesis The </w:t>
      </w:r>
      <w:r w:rsidRPr="00DA19A7">
        <w:rPr>
          <w:u w:val="single"/>
        </w:rPr>
        <w:t xml:space="preserve">history of the Moon Treaty serves as a reminder that </w:t>
      </w:r>
      <w:r w:rsidRPr="000C24E7">
        <w:rPr>
          <w:highlight w:val="green"/>
          <w:u w:val="single"/>
        </w:rPr>
        <w:t>outer space</w:t>
      </w:r>
      <w:r w:rsidRPr="00DA19A7">
        <w:rPr>
          <w:u w:val="single"/>
        </w:rPr>
        <w:t xml:space="preserve"> is not just a screen onto which we project techno-utopian fantasies or existential anxieties about the infinite void. It has been, and will continue to be, a site of </w:t>
      </w:r>
      <w:r w:rsidRPr="000C24E7">
        <w:rPr>
          <w:highlight w:val="green"/>
          <w:u w:val="single"/>
        </w:rPr>
        <w:t>concrete struggle over economic power</w:t>
      </w:r>
      <w:r w:rsidRPr="00DA19A7">
        <w:rPr>
          <w:u w:val="single"/>
        </w:rPr>
        <w:t>.</w:t>
      </w:r>
      <w:r>
        <w:rPr>
          <w:u w:val="single"/>
        </w:rPr>
        <w:t xml:space="preserve"> </w:t>
      </w:r>
      <w:r w:rsidRPr="00DA19A7">
        <w:rPr>
          <w:sz w:val="16"/>
        </w:rPr>
        <w:t xml:space="preserve">The politics of the present are undoubtedly different from those of the 1970s. The egalitarian project of the Group of 77 has given way to BRICS-style market liberalism. </w:t>
      </w:r>
      <w:r w:rsidRPr="000C24E7">
        <w:rPr>
          <w:highlight w:val="green"/>
          <w:u w:val="single"/>
        </w:rPr>
        <w:t>Global capital</w:t>
      </w:r>
      <w:r w:rsidRPr="00DA19A7">
        <w:rPr>
          <w:u w:val="single"/>
        </w:rPr>
        <w:t xml:space="preserve"> has gained power where international labor efforts have stagnated. Domestic inequalities have skyrocketed. </w:t>
      </w:r>
      <w:r w:rsidRPr="00DA19A7">
        <w:rPr>
          <w:sz w:val="16"/>
        </w:rPr>
        <w:t xml:space="preserve">The rapid proliferation of information technologies has temporarily masked the reality that the future, to paraphrase William Gibson, is not being very evenly distributed. Without </w:t>
      </w:r>
      <w:r w:rsidRPr="00DA19A7">
        <w:rPr>
          <w:u w:val="single"/>
        </w:rPr>
        <w:t xml:space="preserve">international political organization to challenge galactic market fundamentalism, a twenty-first century space odyssey </w:t>
      </w:r>
      <w:r w:rsidRPr="000C24E7">
        <w:rPr>
          <w:highlight w:val="green"/>
          <w:u w:val="single"/>
        </w:rPr>
        <w:t>could mean</w:t>
      </w:r>
      <w:r w:rsidRPr="00DA19A7">
        <w:rPr>
          <w:u w:val="single"/>
        </w:rPr>
        <w:t xml:space="preserve"> the </w:t>
      </w:r>
      <w:r w:rsidRPr="000C24E7">
        <w:rPr>
          <w:highlight w:val="green"/>
          <w:u w:val="single"/>
        </w:rPr>
        <w:t>concentration of even more wealth</w:t>
      </w:r>
      <w:r w:rsidRPr="00DA19A7">
        <w:rPr>
          <w:u w:val="single"/>
        </w:rPr>
        <w:t xml:space="preserve"> and income </w:t>
      </w:r>
      <w:r w:rsidRPr="000C24E7">
        <w:rPr>
          <w:highlight w:val="green"/>
          <w:u w:val="single"/>
        </w:rPr>
        <w:t>in</w:t>
      </w:r>
      <w:r w:rsidRPr="00DA19A7">
        <w:rPr>
          <w:u w:val="single"/>
        </w:rPr>
        <w:t xml:space="preserve"> the </w:t>
      </w:r>
      <w:r w:rsidRPr="000C24E7">
        <w:rPr>
          <w:highlight w:val="green"/>
          <w:u w:val="single"/>
        </w:rPr>
        <w:t>hands of</w:t>
      </w:r>
      <w:r w:rsidRPr="00DA19A7">
        <w:rPr>
          <w:u w:val="single"/>
        </w:rPr>
        <w:t xml:space="preserve"> a </w:t>
      </w:r>
      <w:r w:rsidRPr="000C24E7">
        <w:rPr>
          <w:highlight w:val="green"/>
          <w:u w:val="single"/>
        </w:rPr>
        <w:t>few</w:t>
      </w:r>
      <w:r w:rsidRPr="00DA19A7">
        <w:rPr>
          <w:u w:val="single"/>
        </w:rPr>
        <w:t xml:space="preserve"> powerful corporations and the most technologically advanced countries. </w:t>
      </w:r>
      <w:r w:rsidRPr="00DA19A7">
        <w:rPr>
          <w:sz w:val="16"/>
        </w:rPr>
        <w:t xml:space="preserve">At the same </w:t>
      </w:r>
      <w:r w:rsidRPr="00DA19A7">
        <w:rPr>
          <w:sz w:val="16"/>
        </w:rPr>
        <w:lastRenderedPageBreak/>
        <w:t xml:space="preserve">time, and for the same reasons, </w:t>
      </w:r>
      <w:r w:rsidRPr="00DA19A7">
        <w:rPr>
          <w:u w:val="single"/>
        </w:rPr>
        <w:t xml:space="preserve">the prospect of </w:t>
      </w:r>
      <w:r w:rsidRPr="000C24E7">
        <w:rPr>
          <w:highlight w:val="green"/>
          <w:u w:val="single"/>
        </w:rPr>
        <w:t>preserving</w:t>
      </w:r>
      <w:r w:rsidRPr="00DA19A7">
        <w:rPr>
          <w:u w:val="single"/>
        </w:rPr>
        <w:t xml:space="preserve"> the </w:t>
      </w:r>
      <w:r w:rsidRPr="000C24E7">
        <w:rPr>
          <w:highlight w:val="green"/>
          <w:u w:val="single"/>
        </w:rPr>
        <w:t>final frontier as</w:t>
      </w:r>
      <w:r w:rsidRPr="00DA19A7">
        <w:rPr>
          <w:u w:val="single"/>
        </w:rPr>
        <w:t xml:space="preserve"> a </w:t>
      </w:r>
      <w:proofErr w:type="gramStart"/>
      <w:r w:rsidRPr="00DA19A7">
        <w:rPr>
          <w:u w:val="single"/>
        </w:rPr>
        <w:t xml:space="preserve">celestial </w:t>
      </w:r>
      <w:r w:rsidRPr="000C24E7">
        <w:rPr>
          <w:highlight w:val="green"/>
          <w:u w:val="single"/>
        </w:rPr>
        <w:t>commons</w:t>
      </w:r>
      <w:proofErr w:type="gramEnd"/>
      <w:r w:rsidRPr="00DA19A7">
        <w:rPr>
          <w:u w:val="single"/>
        </w:rPr>
        <w:t xml:space="preserve"> presents an </w:t>
      </w:r>
      <w:r w:rsidRPr="000C24E7">
        <w:rPr>
          <w:highlight w:val="green"/>
          <w:u w:val="single"/>
        </w:rPr>
        <w:t>opportunity to</w:t>
      </w:r>
      <w:r w:rsidRPr="00DA19A7">
        <w:rPr>
          <w:u w:val="single"/>
        </w:rPr>
        <w:t xml:space="preserve"> fight for a more democratic political economy.</w:t>
      </w:r>
      <w:r>
        <w:rPr>
          <w:u w:val="single"/>
        </w:rPr>
        <w:t xml:space="preserve"> </w:t>
      </w:r>
      <w:r w:rsidRPr="00DA19A7">
        <w:rPr>
          <w:u w:val="single"/>
        </w:rPr>
        <w:t xml:space="preserve">Sharing the benefits of the celestial commons is key to </w:t>
      </w:r>
      <w:r w:rsidRPr="000C24E7">
        <w:rPr>
          <w:highlight w:val="green"/>
          <w:u w:val="single"/>
        </w:rPr>
        <w:t>expand</w:t>
      </w:r>
      <w:r w:rsidRPr="00DA19A7">
        <w:rPr>
          <w:u w:val="single"/>
        </w:rPr>
        <w:t xml:space="preserve">ing </w:t>
      </w:r>
      <w:r w:rsidRPr="000C24E7">
        <w:rPr>
          <w:highlight w:val="green"/>
          <w:u w:val="single"/>
        </w:rPr>
        <w:t>democracy to</w:t>
      </w:r>
      <w:r w:rsidRPr="00DA19A7">
        <w:rPr>
          <w:u w:val="single"/>
        </w:rPr>
        <w:t xml:space="preserve"> a </w:t>
      </w:r>
      <w:r w:rsidRPr="000C24E7">
        <w:rPr>
          <w:highlight w:val="green"/>
          <w:u w:val="single"/>
        </w:rPr>
        <w:t>galactic scale</w:t>
      </w:r>
      <w:r w:rsidRPr="00DA19A7">
        <w:rPr>
          <w:u w:val="single"/>
        </w:rPr>
        <w:t>.</w:t>
      </w:r>
      <w:r w:rsidRPr="00DA19A7">
        <w:rPr>
          <w:sz w:val="16"/>
        </w:rPr>
        <w:t xml:space="preserve"> One time-tested means of distributing the benefits of natural-resource extraction universally is the sovereign wealth fund, which Alaska uses to deliver oil revenue to its residents. As an </w:t>
      </w:r>
      <w:proofErr w:type="gramStart"/>
      <w:r w:rsidRPr="00DA19A7">
        <w:rPr>
          <w:sz w:val="16"/>
        </w:rPr>
        <w:t>international commons</w:t>
      </w:r>
      <w:proofErr w:type="gramEnd"/>
      <w:r w:rsidRPr="00DA19A7">
        <w:rPr>
          <w:sz w:val="16"/>
        </w:rPr>
        <w:t xml:space="preserve">, outer space offers an opportunity to experiment with such redistributive mechanisms beyond the traditional confines of the nation-state. </w:t>
      </w:r>
      <w:r w:rsidRPr="00DA19A7">
        <w:rPr>
          <w:u w:val="single"/>
        </w:rPr>
        <w:t xml:space="preserve">Organizing around an issue of such scale may seem utopian, but it’s also necessary. </w:t>
      </w:r>
      <w:r w:rsidRPr="000C24E7">
        <w:rPr>
          <w:highlight w:val="green"/>
          <w:u w:val="single"/>
        </w:rPr>
        <w:t>From regulating capital to mitigating climate change</w:t>
      </w:r>
      <w:r w:rsidRPr="00DA19A7">
        <w:rPr>
          <w:u w:val="single"/>
        </w:rPr>
        <w:t xml:space="preserve">, the </w:t>
      </w:r>
      <w:r w:rsidRPr="000C24E7">
        <w:rPr>
          <w:highlight w:val="green"/>
          <w:u w:val="single"/>
        </w:rPr>
        <w:t>problems</w:t>
      </w:r>
      <w:r w:rsidRPr="00DA19A7">
        <w:rPr>
          <w:u w:val="single"/>
        </w:rPr>
        <w:t xml:space="preserve"> that confront us are </w:t>
      </w:r>
      <w:r w:rsidRPr="000C24E7">
        <w:rPr>
          <w:highlight w:val="green"/>
          <w:u w:val="single"/>
        </w:rPr>
        <w:t>inherently global in scope</w:t>
      </w:r>
      <w:r w:rsidRPr="00DA19A7">
        <w:rPr>
          <w:u w:val="single"/>
        </w:rPr>
        <w:t xml:space="preserve"> and require commensurate strategies.</w:t>
      </w:r>
      <w:r>
        <w:rPr>
          <w:u w:val="single"/>
        </w:rPr>
        <w:t xml:space="preserve"> </w:t>
      </w:r>
      <w:r w:rsidRPr="00DA19A7">
        <w:rPr>
          <w:sz w:val="16"/>
        </w:rPr>
        <w:t xml:space="preserve">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w:t>
      </w:r>
      <w:r w:rsidRPr="000C24E7">
        <w:rPr>
          <w:highlight w:val="green"/>
          <w:u w:val="single"/>
        </w:rPr>
        <w:t>Extraterrestrial</w:t>
      </w:r>
      <w:r w:rsidRPr="00DA19A7">
        <w:rPr>
          <w:u w:val="single"/>
        </w:rPr>
        <w:t xml:space="preserve"> </w:t>
      </w:r>
      <w:r w:rsidRPr="000C24E7">
        <w:rPr>
          <w:highlight w:val="green"/>
          <w:u w:val="single"/>
        </w:rPr>
        <w:t>economic justice</w:t>
      </w:r>
      <w:r w:rsidRPr="00DA19A7">
        <w:rPr>
          <w:u w:val="single"/>
        </w:rPr>
        <w:t xml:space="preserve"> — not just shiny technological advances — will be </w:t>
      </w:r>
      <w:r w:rsidRPr="000C24E7">
        <w:rPr>
          <w:highlight w:val="green"/>
          <w:u w:val="single"/>
        </w:rPr>
        <w:t>central to</w:t>
      </w:r>
      <w:r w:rsidRPr="00DA19A7">
        <w:rPr>
          <w:u w:val="single"/>
        </w:rPr>
        <w:t xml:space="preserve"> any truly </w:t>
      </w:r>
      <w:r w:rsidRPr="000C24E7">
        <w:rPr>
          <w:highlight w:val="green"/>
          <w:u w:val="single"/>
        </w:rPr>
        <w:t>egalitarian politics</w:t>
      </w:r>
      <w:r w:rsidRPr="00DA19A7">
        <w:rPr>
          <w:u w:val="single"/>
        </w:rPr>
        <w:t xml:space="preserve"> in the twenty-first century</w:t>
      </w:r>
      <w:r w:rsidRPr="00DA19A7">
        <w:rPr>
          <w:sz w:val="16"/>
        </w:rPr>
        <w:t>. It’s time to start building a democratic futurism.</w:t>
      </w:r>
    </w:p>
    <w:p w14:paraId="2A4AD0E7" w14:textId="6776D789" w:rsidR="00061CD8" w:rsidRPr="00E33F85" w:rsidRDefault="00061CD8" w:rsidP="00061CD8">
      <w:pPr>
        <w:pStyle w:val="Heading3"/>
        <w:rPr>
          <w:color w:val="FF0000"/>
        </w:rPr>
      </w:pPr>
      <w:r w:rsidRPr="00E33F85">
        <w:rPr>
          <w:color w:val="FF0000"/>
        </w:rPr>
        <w:lastRenderedPageBreak/>
        <w:t xml:space="preserve">1NC – </w:t>
      </w:r>
      <w:r w:rsidRPr="00E33F85">
        <w:rPr>
          <w:color w:val="FF0000"/>
        </w:rPr>
        <w:t>No China War</w:t>
      </w:r>
    </w:p>
    <w:p w14:paraId="5262BCE7" w14:textId="3C7C9630" w:rsidR="00010E7D" w:rsidRPr="00E33F85" w:rsidRDefault="00010E7D" w:rsidP="00010E7D">
      <w:pPr>
        <w:pStyle w:val="Heading4"/>
        <w:spacing w:line="240" w:lineRule="auto"/>
        <w:jc w:val="both"/>
        <w:rPr>
          <w:rFonts w:asciiTheme="minorHAnsi" w:hAnsiTheme="minorHAnsi" w:cstheme="minorHAnsi"/>
          <w:color w:val="FF0000"/>
        </w:rPr>
      </w:pPr>
      <w:r w:rsidRPr="00E33F85">
        <w:rPr>
          <w:rFonts w:asciiTheme="minorHAnsi" w:hAnsiTheme="minorHAnsi" w:cstheme="minorHAnsi"/>
          <w:color w:val="FF0000"/>
        </w:rPr>
        <w:t xml:space="preserve">They say Beckley and brands – cringe </w:t>
      </w:r>
    </w:p>
    <w:p w14:paraId="30F5DC09" w14:textId="77777777" w:rsidR="00010E7D" w:rsidRPr="00E33F85" w:rsidRDefault="00010E7D" w:rsidP="00010E7D">
      <w:pPr>
        <w:spacing w:line="240" w:lineRule="auto"/>
        <w:jc w:val="both"/>
        <w:rPr>
          <w:rFonts w:asciiTheme="minorHAnsi" w:hAnsiTheme="minorHAnsi" w:cstheme="minorHAnsi"/>
          <w:color w:val="FF0000"/>
        </w:rPr>
      </w:pPr>
      <w:r w:rsidRPr="00E33F85">
        <w:rPr>
          <w:rStyle w:val="Style13ptBold"/>
          <w:rFonts w:asciiTheme="minorHAnsi" w:hAnsiTheme="minorHAnsi" w:cstheme="minorHAnsi"/>
          <w:color w:val="FF0000"/>
        </w:rPr>
        <w:t xml:space="preserve">Ahmed 17 </w:t>
      </w:r>
      <w:r w:rsidRPr="00E33F85">
        <w:rPr>
          <w:rStyle w:val="Style13ptBold"/>
          <w:rFonts w:asciiTheme="minorHAnsi" w:hAnsiTheme="minorHAnsi" w:cstheme="minorHAnsi"/>
          <w:b w:val="0"/>
          <w:color w:val="FF0000"/>
          <w:sz w:val="16"/>
          <w:szCs w:val="16"/>
        </w:rPr>
        <w:t xml:space="preserve">(Dr. Nafeez Mosaddeq Ahmed is Executive Director of the Institute for Policy Research and Development (IPRD), an independent think tank focused on the study of violent conflict, he has taught at the Department of International Relations, University of Sussex </w:t>
      </w:r>
      <w:r w:rsidRPr="00E33F85">
        <w:rPr>
          <w:rFonts w:asciiTheme="minorHAnsi" w:hAnsiTheme="minorHAnsi" w:cstheme="minorHAnsi"/>
          <w:color w:val="FF0000"/>
          <w:sz w:val="16"/>
          <w:szCs w:val="16"/>
        </w:rPr>
        <w:t>(Nafeez Ahmed, “Pentagon study declares American empire is ‘collapsing’”, Medium. https://medium.com/insurge-intelligence/pentagon-study-declares-american-empire-is-collapsing-746754cdaebf)//ET</w:t>
      </w:r>
    </w:p>
    <w:p w14:paraId="5537A285" w14:textId="2C77B819" w:rsidR="00010E7D" w:rsidRPr="00E33F85" w:rsidRDefault="00010E7D" w:rsidP="00010E7D">
      <w:pPr>
        <w:spacing w:line="240" w:lineRule="auto"/>
        <w:jc w:val="both"/>
        <w:rPr>
          <w:rFonts w:asciiTheme="minorHAnsi" w:hAnsiTheme="minorHAnsi" w:cstheme="minorHAnsi"/>
          <w:color w:val="FF0000"/>
          <w:sz w:val="16"/>
          <w:szCs w:val="26"/>
        </w:rPr>
      </w:pPr>
      <w:r w:rsidRPr="00E33F85">
        <w:rPr>
          <w:rFonts w:asciiTheme="minorHAnsi" w:hAnsiTheme="minorHAnsi" w:cstheme="minorHAnsi"/>
          <w:color w:val="FF0000"/>
          <w:sz w:val="16"/>
          <w:szCs w:val="26"/>
        </w:rPr>
        <w:t xml:space="preserve">Narcissism Like all U.S. Army War College publications, the document states that it does not necessarily represent the official position of the U.S. Army or DoD. While this caveat means that its findings cannot be taken to formally represent the U.S. government, the document does also admit that it represents “the collective wisdom” of the numerous officials consulted. In that sense, </w:t>
      </w:r>
      <w:r w:rsidRPr="00E33F85">
        <w:rPr>
          <w:rStyle w:val="StyleUnderline"/>
          <w:rFonts w:asciiTheme="minorHAnsi" w:hAnsiTheme="minorHAnsi" w:cstheme="minorHAnsi"/>
          <w:color w:val="FF0000"/>
          <w:sz w:val="26"/>
          <w:szCs w:val="26"/>
        </w:rPr>
        <w:t xml:space="preserve">the document is a uniquely insightful window into the mind of the </w:t>
      </w:r>
      <w:r w:rsidRPr="00E33F85">
        <w:rPr>
          <w:rStyle w:val="StyleUnderline"/>
          <w:rFonts w:asciiTheme="minorHAnsi" w:hAnsiTheme="minorHAnsi" w:cstheme="minorHAnsi"/>
          <w:color w:val="FF0000"/>
          <w:sz w:val="26"/>
          <w:szCs w:val="26"/>
          <w:highlight w:val="green"/>
        </w:rPr>
        <w:t>Pentagon</w:t>
      </w:r>
      <w:r w:rsidRPr="00E33F85">
        <w:rPr>
          <w:rStyle w:val="StyleUnderline"/>
          <w:rFonts w:asciiTheme="minorHAnsi" w:hAnsiTheme="minorHAnsi" w:cstheme="minorHAnsi"/>
          <w:color w:val="FF0000"/>
          <w:sz w:val="26"/>
          <w:szCs w:val="26"/>
        </w:rPr>
        <w:t xml:space="preserve">, and how </w:t>
      </w:r>
      <w:r w:rsidRPr="00E33F85">
        <w:rPr>
          <w:rStyle w:val="Emphasis"/>
          <w:rFonts w:asciiTheme="minorHAnsi" w:hAnsiTheme="minorHAnsi" w:cstheme="minorHAnsi"/>
          <w:color w:val="FF0000"/>
          <w:sz w:val="26"/>
          <w:szCs w:val="26"/>
        </w:rPr>
        <w:t xml:space="preserve">embarrassingly </w:t>
      </w:r>
      <w:r w:rsidRPr="00E33F85">
        <w:rPr>
          <w:rStyle w:val="Emphasis"/>
          <w:rFonts w:asciiTheme="minorHAnsi" w:hAnsiTheme="minorHAnsi" w:cstheme="minorHAnsi"/>
          <w:color w:val="FF0000"/>
          <w:sz w:val="26"/>
          <w:szCs w:val="26"/>
          <w:highlight w:val="green"/>
        </w:rPr>
        <w:t>limited its cognitive scope</w:t>
      </w:r>
      <w:r w:rsidRPr="00E33F85">
        <w:rPr>
          <w:rStyle w:val="Emphasis"/>
          <w:rFonts w:asciiTheme="minorHAnsi" w:hAnsiTheme="minorHAnsi" w:cstheme="minorHAnsi"/>
          <w:color w:val="FF0000"/>
          <w:sz w:val="26"/>
          <w:szCs w:val="26"/>
        </w:rPr>
        <w:t xml:space="preserve"> really is. </w:t>
      </w:r>
      <w:r w:rsidRPr="00E33F85">
        <w:rPr>
          <w:rFonts w:asciiTheme="minorHAnsi" w:hAnsiTheme="minorHAnsi" w:cstheme="minorHAnsi"/>
          <w:color w:val="FF0000"/>
          <w:sz w:val="16"/>
          <w:szCs w:val="26"/>
        </w:rPr>
        <w:t xml:space="preserve">And </w:t>
      </w:r>
      <w:r w:rsidRPr="00E33F85">
        <w:rPr>
          <w:rStyle w:val="StyleUnderline"/>
          <w:rFonts w:asciiTheme="minorHAnsi" w:hAnsiTheme="minorHAnsi" w:cstheme="minorHAnsi"/>
          <w:color w:val="FF0000"/>
          <w:sz w:val="26"/>
          <w:szCs w:val="26"/>
        </w:rPr>
        <w:t xml:space="preserve">this in turn reveals not only why the Pentagon’s approach is </w:t>
      </w:r>
      <w:r w:rsidRPr="00E33F85">
        <w:rPr>
          <w:rStyle w:val="Emphasis"/>
          <w:rFonts w:asciiTheme="minorHAnsi" w:hAnsiTheme="minorHAnsi" w:cstheme="minorHAnsi"/>
          <w:color w:val="FF0000"/>
          <w:sz w:val="26"/>
          <w:szCs w:val="26"/>
        </w:rPr>
        <w:t>bound to make things worse,</w:t>
      </w:r>
      <w:r w:rsidRPr="00E33F85">
        <w:rPr>
          <w:rStyle w:val="StyleUnderline"/>
          <w:rFonts w:asciiTheme="minorHAnsi" w:hAnsiTheme="minorHAnsi" w:cstheme="minorHAnsi"/>
          <w:color w:val="FF0000"/>
          <w:sz w:val="26"/>
          <w:szCs w:val="26"/>
        </w:rPr>
        <w:t xml:space="preserve"> but also what an alternative more productive approach might look like. </w:t>
      </w:r>
      <w:r w:rsidRPr="00E33F85">
        <w:rPr>
          <w:rFonts w:asciiTheme="minorHAnsi" w:hAnsiTheme="minorHAnsi" w:cstheme="minorHAnsi"/>
          <w:color w:val="FF0000"/>
          <w:sz w:val="16"/>
          <w:szCs w:val="26"/>
        </w:rPr>
        <w:t xml:space="preserve">Launched in June 2016 and completed in April 2017, the U.S. Army War College research project involved extensive consultation with officials across the Pentagon, including representatives of the joint and service staffs, the Office of the Secretary of Defense (OSD), U.S. Central Command (USCENTCOM), U.S. Pacific Command (USPACOM), U.S. Northern Command (USNORTHCOM), U.S. Special Operations Command (USSOCOM); U.S. Forces, Japan (USFJ), the Defense Intelligence Agency (DIA), the National Intelligence Council, U.S. Strategic Command (USSTRATCOM), and U.S. Army Pacific [US­ARPAC] and Pacific Fleet [PACFLT]). The </w:t>
      </w:r>
      <w:r w:rsidRPr="00E33F85">
        <w:rPr>
          <w:rStyle w:val="StyleUnderline"/>
          <w:rFonts w:asciiTheme="minorHAnsi" w:hAnsiTheme="minorHAnsi" w:cstheme="minorHAnsi"/>
          <w:color w:val="FF0000"/>
          <w:sz w:val="26"/>
          <w:szCs w:val="26"/>
        </w:rPr>
        <w:t>study team also consulted with a handful of American think-tanks of a somewhat neoconservative persuasion</w:t>
      </w:r>
      <w:r w:rsidRPr="00E33F85">
        <w:rPr>
          <w:rFonts w:asciiTheme="minorHAnsi" w:hAnsiTheme="minorHAnsi" w:cstheme="minorHAnsi"/>
          <w:color w:val="FF0000"/>
          <w:sz w:val="16"/>
          <w:szCs w:val="26"/>
        </w:rPr>
        <w:t xml:space="preserve">: the American Enterprise Institute, the Center for Strategic and International Studies (CSIS), the RAND Corporation, and the Institute for the Study of War. No wonder, then, that </w:t>
      </w:r>
      <w:r w:rsidRPr="00E33F85">
        <w:rPr>
          <w:rStyle w:val="StyleUnderline"/>
          <w:rFonts w:asciiTheme="minorHAnsi" w:hAnsiTheme="minorHAnsi" w:cstheme="minorHAnsi"/>
          <w:color w:val="FF0000"/>
          <w:sz w:val="26"/>
          <w:szCs w:val="26"/>
          <w:highlight w:val="green"/>
        </w:rPr>
        <w:t>its findings are</w:t>
      </w:r>
      <w:r w:rsidRPr="00E33F85">
        <w:rPr>
          <w:rStyle w:val="StyleUnderline"/>
          <w:rFonts w:asciiTheme="minorHAnsi" w:hAnsiTheme="minorHAnsi" w:cstheme="minorHAnsi"/>
          <w:color w:val="FF0000"/>
          <w:sz w:val="26"/>
          <w:szCs w:val="26"/>
        </w:rPr>
        <w:t xml:space="preserve"> </w:t>
      </w:r>
      <w:r w:rsidRPr="00E33F85">
        <w:rPr>
          <w:rStyle w:val="Emphasis"/>
          <w:rFonts w:asciiTheme="minorHAnsi" w:hAnsiTheme="minorHAnsi" w:cstheme="minorHAnsi"/>
          <w:color w:val="FF0000"/>
          <w:sz w:val="26"/>
          <w:szCs w:val="26"/>
        </w:rPr>
        <w:t xml:space="preserve">so </w:t>
      </w:r>
      <w:r w:rsidRPr="00E33F85">
        <w:rPr>
          <w:rStyle w:val="Emphasis"/>
          <w:rFonts w:asciiTheme="minorHAnsi" w:hAnsiTheme="minorHAnsi" w:cstheme="minorHAnsi"/>
          <w:color w:val="FF0000"/>
          <w:sz w:val="26"/>
          <w:szCs w:val="26"/>
          <w:highlight w:val="green"/>
        </w:rPr>
        <w:t>myopic</w:t>
      </w:r>
      <w:r w:rsidRPr="00E33F85">
        <w:rPr>
          <w:rStyle w:val="Emphasis"/>
          <w:rFonts w:asciiTheme="minorHAnsi" w:hAnsiTheme="minorHAnsi" w:cstheme="minorHAnsi"/>
          <w:color w:val="FF0000"/>
          <w:sz w:val="26"/>
          <w:szCs w:val="26"/>
        </w:rPr>
        <w:t>.</w:t>
      </w:r>
      <w:r w:rsidRPr="00E33F85">
        <w:rPr>
          <w:rStyle w:val="StyleUnderline"/>
          <w:rFonts w:asciiTheme="minorHAnsi" w:hAnsiTheme="minorHAnsi" w:cstheme="minorHAnsi"/>
          <w:color w:val="FF0000"/>
          <w:sz w:val="26"/>
          <w:szCs w:val="26"/>
        </w:rPr>
        <w:t xml:space="preserve"> </w:t>
      </w:r>
      <w:r w:rsidRPr="00E33F85">
        <w:rPr>
          <w:rFonts w:asciiTheme="minorHAnsi" w:hAnsiTheme="minorHAnsi" w:cstheme="minorHAnsi"/>
          <w:color w:val="FF0000"/>
          <w:sz w:val="16"/>
          <w:szCs w:val="26"/>
        </w:rPr>
        <w:t xml:space="preserve">But </w:t>
      </w:r>
      <w:r w:rsidRPr="00E33F85">
        <w:rPr>
          <w:rStyle w:val="StyleUnderline"/>
          <w:rFonts w:asciiTheme="minorHAnsi" w:hAnsiTheme="minorHAnsi" w:cstheme="minorHAnsi"/>
          <w:color w:val="FF0000"/>
          <w:sz w:val="26"/>
          <w:szCs w:val="26"/>
        </w:rPr>
        <w:t xml:space="preserve">what else would you expect from a research process so </w:t>
      </w:r>
      <w:r w:rsidRPr="00E33F85">
        <w:rPr>
          <w:rStyle w:val="Emphasis"/>
          <w:rFonts w:asciiTheme="minorHAnsi" w:hAnsiTheme="minorHAnsi" w:cstheme="minorHAnsi"/>
          <w:color w:val="FF0000"/>
          <w:sz w:val="26"/>
          <w:szCs w:val="26"/>
          <w:highlight w:val="green"/>
        </w:rPr>
        <w:t>deeply narcissistic</w:t>
      </w:r>
      <w:r w:rsidRPr="00E33F85">
        <w:rPr>
          <w:rStyle w:val="StyleUnderline"/>
          <w:rFonts w:asciiTheme="minorHAnsi" w:hAnsiTheme="minorHAnsi" w:cstheme="minorHAnsi"/>
          <w:color w:val="FF0000"/>
          <w:sz w:val="26"/>
          <w:szCs w:val="26"/>
        </w:rPr>
        <w:t>,</w:t>
      </w:r>
      <w:r w:rsidRPr="00E33F85">
        <w:rPr>
          <w:rFonts w:asciiTheme="minorHAnsi" w:hAnsiTheme="minorHAnsi" w:cstheme="minorHAnsi"/>
          <w:color w:val="FF0000"/>
          <w:sz w:val="16"/>
          <w:szCs w:val="26"/>
        </w:rPr>
        <w:t xml:space="preserve"> that it involves little more than talking to yourself? Is it any wonder that the solutions offered represent an echo chamber calling to amplify precisely the same policies that have contributed to the destabilization of U.S. power? The research methodology manages to systematically ignore the most critical evidence surrounding the drivers undermining U.S. primacy: such as, the biophysical processes of climate, energy and food disruption behind the Arab Spring; the confluence of military violence, fossil fuel interests and geopolitical alliances behind the rise of ISIS; or the fundamental grievances that have driven a breakdown in trust with governments since the 2008 financial collapse and the ensuing ongoing period of neoliberal economic failure. </w:t>
      </w:r>
      <w:r w:rsidRPr="00E33F85">
        <w:rPr>
          <w:rStyle w:val="StyleUnderline"/>
          <w:rFonts w:asciiTheme="minorHAnsi" w:hAnsiTheme="minorHAnsi" w:cstheme="minorHAnsi"/>
          <w:color w:val="FF0000"/>
          <w:sz w:val="26"/>
          <w:szCs w:val="26"/>
        </w:rPr>
        <w:t xml:space="preserve">A large body of data demonstrates that the escalating </w:t>
      </w:r>
      <w:r w:rsidRPr="00E33F85">
        <w:rPr>
          <w:rStyle w:val="Emphasis"/>
          <w:rFonts w:asciiTheme="minorHAnsi" w:hAnsiTheme="minorHAnsi" w:cstheme="minorHAnsi"/>
          <w:color w:val="FF0000"/>
          <w:sz w:val="26"/>
          <w:szCs w:val="26"/>
        </w:rPr>
        <w:t xml:space="preserve">risks to U.S. power have come not from outside U.S. power, but from the very </w:t>
      </w:r>
      <w:proofErr w:type="gramStart"/>
      <w:r w:rsidRPr="00E33F85">
        <w:rPr>
          <w:rStyle w:val="Emphasis"/>
          <w:rFonts w:asciiTheme="minorHAnsi" w:hAnsiTheme="minorHAnsi" w:cstheme="minorHAnsi"/>
          <w:color w:val="FF0000"/>
          <w:sz w:val="26"/>
          <w:szCs w:val="26"/>
        </w:rPr>
        <w:t>manner in which</w:t>
      </w:r>
      <w:proofErr w:type="gramEnd"/>
      <w:r w:rsidRPr="00E33F85">
        <w:rPr>
          <w:rStyle w:val="Emphasis"/>
          <w:rFonts w:asciiTheme="minorHAnsi" w:hAnsiTheme="minorHAnsi" w:cstheme="minorHAnsi"/>
          <w:color w:val="FF0000"/>
          <w:sz w:val="26"/>
          <w:szCs w:val="26"/>
        </w:rPr>
        <w:t xml:space="preserve"> U.S. power has operated.</w:t>
      </w:r>
      <w:r w:rsidRPr="00E33F85">
        <w:rPr>
          <w:rStyle w:val="StyleUnderline"/>
          <w:rFonts w:asciiTheme="minorHAnsi" w:hAnsiTheme="minorHAnsi" w:cstheme="minorHAnsi"/>
          <w:color w:val="FF0000"/>
          <w:sz w:val="26"/>
          <w:szCs w:val="26"/>
        </w:rPr>
        <w:t xml:space="preserve"> The breakdown of the U.S.-led international order</w:t>
      </w:r>
      <w:r w:rsidRPr="00E33F85">
        <w:rPr>
          <w:rFonts w:asciiTheme="minorHAnsi" w:hAnsiTheme="minorHAnsi" w:cstheme="minorHAnsi"/>
          <w:color w:val="FF0000"/>
          <w:sz w:val="16"/>
          <w:szCs w:val="26"/>
        </w:rPr>
        <w:t xml:space="preserve">, from this perspective, </w:t>
      </w:r>
      <w:r w:rsidRPr="00E33F85">
        <w:rPr>
          <w:rStyle w:val="StyleUnderline"/>
          <w:rFonts w:asciiTheme="minorHAnsi" w:hAnsiTheme="minorHAnsi" w:cstheme="minorHAnsi"/>
          <w:color w:val="FF0000"/>
          <w:sz w:val="26"/>
          <w:szCs w:val="26"/>
        </w:rPr>
        <w:t xml:space="preserve">is happening as a direct consequence of </w:t>
      </w:r>
      <w:r w:rsidRPr="00E33F85">
        <w:rPr>
          <w:rStyle w:val="Emphasis"/>
          <w:rFonts w:asciiTheme="minorHAnsi" w:hAnsiTheme="minorHAnsi" w:cstheme="minorHAnsi"/>
          <w:color w:val="FF0000"/>
          <w:sz w:val="26"/>
          <w:szCs w:val="26"/>
        </w:rPr>
        <w:t xml:space="preserve">deep-seated flaws in the structure, </w:t>
      </w:r>
      <w:proofErr w:type="gramStart"/>
      <w:r w:rsidRPr="00E33F85">
        <w:rPr>
          <w:rStyle w:val="Emphasis"/>
          <w:rFonts w:asciiTheme="minorHAnsi" w:hAnsiTheme="minorHAnsi" w:cstheme="minorHAnsi"/>
          <w:color w:val="FF0000"/>
          <w:sz w:val="26"/>
          <w:szCs w:val="26"/>
        </w:rPr>
        <w:t>values</w:t>
      </w:r>
      <w:proofErr w:type="gramEnd"/>
      <w:r w:rsidRPr="00E33F85">
        <w:rPr>
          <w:rStyle w:val="Emphasis"/>
          <w:rFonts w:asciiTheme="minorHAnsi" w:hAnsiTheme="minorHAnsi" w:cstheme="minorHAnsi"/>
          <w:color w:val="FF0000"/>
          <w:sz w:val="26"/>
          <w:szCs w:val="26"/>
        </w:rPr>
        <w:t xml:space="preserve"> and vision of that order</w:t>
      </w:r>
      <w:r w:rsidRPr="00E33F85">
        <w:rPr>
          <w:rStyle w:val="StyleUnderline"/>
          <w:rFonts w:asciiTheme="minorHAnsi" w:hAnsiTheme="minorHAnsi" w:cstheme="minorHAnsi"/>
          <w:color w:val="FF0000"/>
          <w:sz w:val="26"/>
          <w:szCs w:val="26"/>
        </w:rPr>
        <w:t xml:space="preserve">. </w:t>
      </w:r>
      <w:r w:rsidRPr="00E33F85">
        <w:rPr>
          <w:rFonts w:asciiTheme="minorHAnsi" w:hAnsiTheme="minorHAnsi" w:cstheme="minorHAnsi"/>
          <w:color w:val="FF0000"/>
          <w:sz w:val="16"/>
          <w:szCs w:val="26"/>
        </w:rPr>
        <w:t xml:space="preserve">In this context, </w:t>
      </w:r>
      <w:r w:rsidRPr="00E33F85">
        <w:rPr>
          <w:rStyle w:val="StyleUnderline"/>
          <w:rFonts w:asciiTheme="minorHAnsi" w:hAnsiTheme="minorHAnsi" w:cstheme="minorHAnsi"/>
          <w:color w:val="FF0000"/>
          <w:sz w:val="26"/>
          <w:szCs w:val="26"/>
        </w:rPr>
        <w:t xml:space="preserve">the </w:t>
      </w:r>
      <w:r w:rsidRPr="00E33F85">
        <w:rPr>
          <w:rStyle w:val="StyleUnderline"/>
          <w:rFonts w:asciiTheme="minorHAnsi" w:hAnsiTheme="minorHAnsi" w:cstheme="minorHAnsi"/>
          <w:color w:val="FF0000"/>
          <w:sz w:val="26"/>
          <w:szCs w:val="26"/>
          <w:highlight w:val="green"/>
        </w:rPr>
        <w:t>study’s conclusions are less</w:t>
      </w:r>
      <w:r w:rsidRPr="00E33F85">
        <w:rPr>
          <w:rStyle w:val="StyleUnderline"/>
          <w:rFonts w:asciiTheme="minorHAnsi" w:hAnsiTheme="minorHAnsi" w:cstheme="minorHAnsi"/>
          <w:color w:val="FF0000"/>
          <w:sz w:val="26"/>
          <w:szCs w:val="26"/>
        </w:rPr>
        <w:t xml:space="preserve"> a reflection of the </w:t>
      </w:r>
      <w:r w:rsidRPr="00E33F85">
        <w:rPr>
          <w:rStyle w:val="StyleUnderline"/>
          <w:rFonts w:asciiTheme="minorHAnsi" w:hAnsiTheme="minorHAnsi" w:cstheme="minorHAnsi"/>
          <w:color w:val="FF0000"/>
          <w:sz w:val="26"/>
          <w:szCs w:val="26"/>
          <w:highlight w:val="green"/>
        </w:rPr>
        <w:t>actual state of the world, than</w:t>
      </w:r>
      <w:r w:rsidRPr="00E33F85">
        <w:rPr>
          <w:rStyle w:val="StyleUnderline"/>
          <w:rFonts w:asciiTheme="minorHAnsi" w:hAnsiTheme="minorHAnsi" w:cstheme="minorHAnsi"/>
          <w:color w:val="FF0000"/>
          <w:sz w:val="26"/>
          <w:szCs w:val="26"/>
        </w:rPr>
        <w:t xml:space="preserve"> of the </w:t>
      </w:r>
      <w:r w:rsidRPr="00E33F85">
        <w:rPr>
          <w:rStyle w:val="StyleUnderline"/>
          <w:rFonts w:asciiTheme="minorHAnsi" w:hAnsiTheme="minorHAnsi" w:cstheme="minorHAnsi"/>
          <w:color w:val="FF0000"/>
          <w:sz w:val="26"/>
          <w:szCs w:val="26"/>
          <w:highlight w:val="green"/>
        </w:rPr>
        <w:t>way</w:t>
      </w:r>
      <w:r w:rsidRPr="00E33F85">
        <w:rPr>
          <w:rStyle w:val="StyleUnderline"/>
          <w:rFonts w:asciiTheme="minorHAnsi" w:hAnsiTheme="minorHAnsi" w:cstheme="minorHAnsi"/>
          <w:color w:val="FF0000"/>
          <w:sz w:val="26"/>
          <w:szCs w:val="26"/>
        </w:rPr>
        <w:t xml:space="preserve"> </w:t>
      </w:r>
      <w:r w:rsidRPr="00E33F85">
        <w:rPr>
          <w:rStyle w:val="StyleUnderline"/>
          <w:rFonts w:asciiTheme="minorHAnsi" w:hAnsiTheme="minorHAnsi" w:cstheme="minorHAnsi"/>
          <w:color w:val="FF0000"/>
          <w:sz w:val="26"/>
          <w:szCs w:val="26"/>
          <w:highlight w:val="green"/>
        </w:rPr>
        <w:t>the Pentagon sees itself and the world</w:t>
      </w:r>
      <w:r w:rsidRPr="00E33F85">
        <w:rPr>
          <w:rStyle w:val="StyleUnderline"/>
          <w:rFonts w:asciiTheme="minorHAnsi" w:hAnsiTheme="minorHAnsi" w:cstheme="minorHAnsi"/>
          <w:color w:val="FF0000"/>
          <w:sz w:val="26"/>
          <w:szCs w:val="26"/>
        </w:rPr>
        <w:t xml:space="preserve">. </w:t>
      </w:r>
      <w:r w:rsidRPr="00E33F85">
        <w:rPr>
          <w:rFonts w:asciiTheme="minorHAnsi" w:hAnsiTheme="minorHAnsi" w:cstheme="minorHAnsi"/>
          <w:color w:val="FF0000"/>
          <w:sz w:val="16"/>
          <w:szCs w:val="26"/>
        </w:rPr>
        <w:t xml:space="preserve">Indeed, </w:t>
      </w:r>
      <w:r w:rsidRPr="00E33F85">
        <w:rPr>
          <w:rStyle w:val="StyleUnderline"/>
          <w:rFonts w:asciiTheme="minorHAnsi" w:hAnsiTheme="minorHAnsi" w:cstheme="minorHAnsi"/>
          <w:color w:val="FF0000"/>
          <w:sz w:val="26"/>
          <w:szCs w:val="26"/>
          <w:highlight w:val="green"/>
        </w:rPr>
        <w:t>most telling</w:t>
      </w:r>
      <w:r w:rsidRPr="00E33F85">
        <w:rPr>
          <w:rStyle w:val="StyleUnderline"/>
          <w:rFonts w:asciiTheme="minorHAnsi" w:hAnsiTheme="minorHAnsi" w:cstheme="minorHAnsi"/>
          <w:color w:val="FF0000"/>
          <w:sz w:val="26"/>
          <w:szCs w:val="26"/>
        </w:rPr>
        <w:t xml:space="preserve"> of all </w:t>
      </w:r>
      <w:r w:rsidRPr="00E33F85">
        <w:rPr>
          <w:rStyle w:val="StyleUnderline"/>
          <w:rFonts w:asciiTheme="minorHAnsi" w:hAnsiTheme="minorHAnsi" w:cstheme="minorHAnsi"/>
          <w:color w:val="FF0000"/>
          <w:sz w:val="26"/>
          <w:szCs w:val="26"/>
          <w:highlight w:val="green"/>
        </w:rPr>
        <w:t>is the document’s</w:t>
      </w:r>
      <w:r w:rsidRPr="00E33F85">
        <w:rPr>
          <w:rStyle w:val="StyleUnderline"/>
          <w:rFonts w:asciiTheme="minorHAnsi" w:hAnsiTheme="minorHAnsi" w:cstheme="minorHAnsi"/>
          <w:color w:val="FF0000"/>
          <w:sz w:val="26"/>
          <w:szCs w:val="26"/>
        </w:rPr>
        <w:t xml:space="preserve"> utter </w:t>
      </w:r>
      <w:r w:rsidRPr="00E33F85">
        <w:rPr>
          <w:rStyle w:val="StyleUnderline"/>
          <w:rFonts w:asciiTheme="minorHAnsi" w:hAnsiTheme="minorHAnsi" w:cstheme="minorHAnsi"/>
          <w:color w:val="FF0000"/>
          <w:sz w:val="26"/>
          <w:szCs w:val="26"/>
          <w:highlight w:val="green"/>
        </w:rPr>
        <w:t>inability to recognize</w:t>
      </w:r>
      <w:r w:rsidRPr="00E33F85">
        <w:rPr>
          <w:rStyle w:val="StyleUnderline"/>
          <w:rFonts w:asciiTheme="minorHAnsi" w:hAnsiTheme="minorHAnsi" w:cstheme="minorHAnsi"/>
          <w:color w:val="FF0000"/>
          <w:sz w:val="26"/>
          <w:szCs w:val="26"/>
        </w:rPr>
        <w:t xml:space="preserve"> </w:t>
      </w:r>
      <w:r w:rsidRPr="00E33F85">
        <w:rPr>
          <w:rStyle w:val="StyleUnderline"/>
          <w:rFonts w:asciiTheme="minorHAnsi" w:hAnsiTheme="minorHAnsi" w:cstheme="minorHAnsi"/>
          <w:color w:val="FF0000"/>
          <w:sz w:val="26"/>
          <w:szCs w:val="26"/>
          <w:highlight w:val="green"/>
        </w:rPr>
        <w:t>the role of the Pentagon</w:t>
      </w:r>
      <w:r w:rsidRPr="00E33F85">
        <w:rPr>
          <w:rStyle w:val="StyleUnderline"/>
          <w:rFonts w:asciiTheme="minorHAnsi" w:hAnsiTheme="minorHAnsi" w:cstheme="minorHAnsi"/>
          <w:color w:val="FF0000"/>
          <w:sz w:val="26"/>
          <w:szCs w:val="26"/>
        </w:rPr>
        <w:t xml:space="preserve"> itself </w:t>
      </w:r>
      <w:r w:rsidRPr="00E33F85">
        <w:rPr>
          <w:rStyle w:val="StyleUnderline"/>
          <w:rFonts w:asciiTheme="minorHAnsi" w:hAnsiTheme="minorHAnsi" w:cstheme="minorHAnsi"/>
          <w:color w:val="FF0000"/>
          <w:sz w:val="26"/>
          <w:szCs w:val="26"/>
          <w:highlight w:val="green"/>
        </w:rPr>
        <w:t>in</w:t>
      </w:r>
      <w:r w:rsidRPr="00E33F85">
        <w:rPr>
          <w:rStyle w:val="StyleUnderline"/>
          <w:rFonts w:asciiTheme="minorHAnsi" w:hAnsiTheme="minorHAnsi" w:cstheme="minorHAnsi"/>
          <w:color w:val="FF0000"/>
          <w:sz w:val="26"/>
          <w:szCs w:val="26"/>
        </w:rPr>
        <w:t xml:space="preserve"> systematically pursuing a wide range of policies </w:t>
      </w:r>
      <w:r w:rsidRPr="00E33F85">
        <w:rPr>
          <w:rFonts w:asciiTheme="minorHAnsi" w:hAnsiTheme="minorHAnsi" w:cstheme="minorHAnsi"/>
          <w:color w:val="FF0000"/>
          <w:sz w:val="16"/>
          <w:szCs w:val="26"/>
        </w:rPr>
        <w:t xml:space="preserve">over the last several decades </w:t>
      </w:r>
      <w:r w:rsidRPr="00E33F85">
        <w:rPr>
          <w:rStyle w:val="StyleUnderline"/>
          <w:rFonts w:asciiTheme="minorHAnsi" w:hAnsiTheme="minorHAnsi" w:cstheme="minorHAnsi"/>
          <w:color w:val="FF0000"/>
          <w:sz w:val="26"/>
          <w:szCs w:val="26"/>
        </w:rPr>
        <w:t>which</w:t>
      </w:r>
      <w:r w:rsidRPr="00E33F85">
        <w:rPr>
          <w:rFonts w:asciiTheme="minorHAnsi" w:hAnsiTheme="minorHAnsi" w:cstheme="minorHAnsi"/>
          <w:color w:val="FF0000"/>
          <w:sz w:val="16"/>
          <w:szCs w:val="26"/>
        </w:rPr>
        <w:t xml:space="preserve"> </w:t>
      </w:r>
      <w:r w:rsidRPr="00E33F85">
        <w:rPr>
          <w:rStyle w:val="StyleUnderline"/>
          <w:rFonts w:asciiTheme="minorHAnsi" w:hAnsiTheme="minorHAnsi" w:cstheme="minorHAnsi"/>
          <w:color w:val="FF0000"/>
          <w:sz w:val="26"/>
          <w:szCs w:val="26"/>
        </w:rPr>
        <w:t xml:space="preserve">have </w:t>
      </w:r>
      <w:r w:rsidRPr="00E33F85">
        <w:rPr>
          <w:rStyle w:val="StyleUnderline"/>
          <w:rFonts w:asciiTheme="minorHAnsi" w:hAnsiTheme="minorHAnsi" w:cstheme="minorHAnsi"/>
          <w:color w:val="FF0000"/>
          <w:sz w:val="26"/>
          <w:szCs w:val="26"/>
          <w:highlight w:val="green"/>
        </w:rPr>
        <w:t>contributed</w:t>
      </w:r>
      <w:r w:rsidRPr="00E33F85">
        <w:rPr>
          <w:rStyle w:val="StyleUnderline"/>
          <w:rFonts w:asciiTheme="minorHAnsi" w:hAnsiTheme="minorHAnsi" w:cstheme="minorHAnsi"/>
          <w:color w:val="FF0000"/>
          <w:sz w:val="26"/>
          <w:szCs w:val="26"/>
        </w:rPr>
        <w:t xml:space="preserve"> directly </w:t>
      </w:r>
      <w:r w:rsidRPr="00E33F85">
        <w:rPr>
          <w:rStyle w:val="StyleUnderline"/>
          <w:rFonts w:asciiTheme="minorHAnsi" w:hAnsiTheme="minorHAnsi" w:cstheme="minorHAnsi"/>
          <w:color w:val="FF0000"/>
          <w:sz w:val="26"/>
          <w:szCs w:val="26"/>
          <w:highlight w:val="green"/>
        </w:rPr>
        <w:t>to</w:t>
      </w:r>
      <w:r w:rsidRPr="00E33F85">
        <w:rPr>
          <w:rStyle w:val="StyleUnderline"/>
          <w:rFonts w:asciiTheme="minorHAnsi" w:hAnsiTheme="minorHAnsi" w:cstheme="minorHAnsi"/>
          <w:color w:val="FF0000"/>
          <w:sz w:val="26"/>
          <w:szCs w:val="26"/>
        </w:rPr>
        <w:t xml:space="preserve"> the very </w:t>
      </w:r>
      <w:r w:rsidRPr="00E33F85">
        <w:rPr>
          <w:rStyle w:val="StyleUnderline"/>
          <w:rFonts w:asciiTheme="minorHAnsi" w:hAnsiTheme="minorHAnsi" w:cstheme="minorHAnsi"/>
          <w:color w:val="FF0000"/>
          <w:sz w:val="26"/>
          <w:szCs w:val="26"/>
          <w:highlight w:val="green"/>
        </w:rPr>
        <w:t>instability</w:t>
      </w:r>
      <w:r w:rsidRPr="00E33F85">
        <w:rPr>
          <w:rStyle w:val="StyleUnderline"/>
          <w:rFonts w:asciiTheme="minorHAnsi" w:hAnsiTheme="minorHAnsi" w:cstheme="minorHAnsi"/>
          <w:color w:val="FF0000"/>
          <w:sz w:val="26"/>
          <w:szCs w:val="26"/>
        </w:rPr>
        <w:t xml:space="preserve"> it now wants to defend against. </w:t>
      </w:r>
      <w:r w:rsidRPr="00E33F85">
        <w:rPr>
          <w:rFonts w:asciiTheme="minorHAnsi" w:hAnsiTheme="minorHAnsi" w:cstheme="minorHAnsi"/>
          <w:color w:val="FF0000"/>
          <w:sz w:val="16"/>
          <w:szCs w:val="26"/>
        </w:rPr>
        <w:t xml:space="preserve">The Pentagon frames itself as existing outside the Hobbesian turmoil that it conveniently projects onto the world — the result is a monumental and convenient rejection of any sense of responsibility for what happens in the world. In this sense, the document is a powerful illustration of the self-limiting failure of conventional risk-assessment approaches. </w:t>
      </w:r>
      <w:r w:rsidRPr="00E33F85">
        <w:rPr>
          <w:rStyle w:val="StyleUnderline"/>
          <w:rFonts w:asciiTheme="minorHAnsi" w:hAnsiTheme="minorHAnsi" w:cstheme="minorHAnsi"/>
          <w:color w:val="FF0000"/>
          <w:sz w:val="26"/>
          <w:szCs w:val="26"/>
        </w:rPr>
        <w:t>What is needed instead is</w:t>
      </w:r>
      <w:r w:rsidRPr="00E33F85">
        <w:rPr>
          <w:rFonts w:asciiTheme="minorHAnsi" w:hAnsiTheme="minorHAnsi" w:cstheme="minorHAnsi"/>
          <w:color w:val="FF0000"/>
          <w:sz w:val="16"/>
          <w:szCs w:val="26"/>
        </w:rPr>
        <w:t xml:space="preserve"> a systems-oriented approach based on evaluating not just the Pentagon’s internal beliefs about the drivers of risk — but </w:t>
      </w:r>
      <w:r w:rsidRPr="00E33F85">
        <w:rPr>
          <w:rStyle w:val="StyleUnderline"/>
          <w:rFonts w:asciiTheme="minorHAnsi" w:hAnsiTheme="minorHAnsi" w:cstheme="minorHAnsi"/>
          <w:color w:val="FF0000"/>
          <w:sz w:val="26"/>
          <w:szCs w:val="26"/>
        </w:rPr>
        <w:t>engaging with independent scientific evidence about those drivers to test the extent to which those beliefs withstand rigorous scrutiny.</w:t>
      </w:r>
      <w:r w:rsidRPr="00E33F85">
        <w:rPr>
          <w:rFonts w:asciiTheme="minorHAnsi" w:hAnsiTheme="minorHAnsi" w:cstheme="minorHAnsi"/>
          <w:color w:val="FF0000"/>
          <w:sz w:val="16"/>
          <w:szCs w:val="26"/>
        </w:rPr>
        <w:t xml:space="preserve"> Such an approach could open the door to a very different scenario to the one recommended by this document — one based on a willingness to </w:t>
      </w:r>
      <w:proofErr w:type="gramStart"/>
      <w:r w:rsidRPr="00E33F85">
        <w:rPr>
          <w:rFonts w:asciiTheme="minorHAnsi" w:hAnsiTheme="minorHAnsi" w:cstheme="minorHAnsi"/>
          <w:color w:val="FF0000"/>
          <w:sz w:val="16"/>
          <w:szCs w:val="26"/>
        </w:rPr>
        <w:t>actually look</w:t>
      </w:r>
      <w:proofErr w:type="gramEnd"/>
      <w:r w:rsidRPr="00E33F85">
        <w:rPr>
          <w:rFonts w:asciiTheme="minorHAnsi" w:hAnsiTheme="minorHAnsi" w:cstheme="minorHAnsi"/>
          <w:color w:val="FF0000"/>
          <w:sz w:val="16"/>
          <w:szCs w:val="26"/>
        </w:rPr>
        <w:t xml:space="preserve"> in the mirror. And that in turn might </w:t>
      </w:r>
      <w:proofErr w:type="gramStart"/>
      <w:r w:rsidRPr="00E33F85">
        <w:rPr>
          <w:rFonts w:asciiTheme="minorHAnsi" w:hAnsiTheme="minorHAnsi" w:cstheme="minorHAnsi"/>
          <w:color w:val="FF0000"/>
          <w:sz w:val="16"/>
          <w:szCs w:val="26"/>
        </w:rPr>
        <w:t>open up</w:t>
      </w:r>
      <w:proofErr w:type="gramEnd"/>
      <w:r w:rsidRPr="00E33F85">
        <w:rPr>
          <w:rFonts w:asciiTheme="minorHAnsi" w:hAnsiTheme="minorHAnsi" w:cstheme="minorHAnsi"/>
          <w:color w:val="FF0000"/>
          <w:sz w:val="16"/>
          <w:szCs w:val="26"/>
        </w:rPr>
        <w:t xml:space="preserve"> the opportunity for Pentagon officials to imagine alternative policies with a real chance of actually working, rather than reinforcing the same stale failed strategies of the past. </w:t>
      </w:r>
    </w:p>
    <w:p w14:paraId="133CF34E" w14:textId="77777777" w:rsidR="00061CD8" w:rsidRPr="00E33F85" w:rsidRDefault="00061CD8" w:rsidP="00061CD8">
      <w:pPr>
        <w:pStyle w:val="Heading4"/>
        <w:rPr>
          <w:color w:val="FF0000"/>
        </w:rPr>
      </w:pPr>
      <w:bookmarkStart w:id="2" w:name="_Hlk8821383"/>
      <w:r w:rsidRPr="00E33F85">
        <w:rPr>
          <w:color w:val="FF0000"/>
        </w:rPr>
        <w:t>No risk of Taiwan war---no independence move or Chinese provocation.</w:t>
      </w:r>
    </w:p>
    <w:p w14:paraId="244EB275" w14:textId="77777777" w:rsidR="00061CD8" w:rsidRPr="00E33F85" w:rsidRDefault="00061CD8" w:rsidP="00061CD8">
      <w:pPr>
        <w:rPr>
          <w:color w:val="FF0000"/>
        </w:rPr>
      </w:pPr>
      <w:r w:rsidRPr="00E33F85">
        <w:rPr>
          <w:rStyle w:val="Style13ptBold"/>
          <w:color w:val="FF0000"/>
        </w:rPr>
        <w:t>Bush</w:t>
      </w:r>
      <w:r w:rsidRPr="00E33F85">
        <w:rPr>
          <w:color w:val="FF0000"/>
        </w:rPr>
        <w:t>, Michael H. Armacost Chair, Chen-Fu and Cecilia Yen Koo Chair in Taiwan Studies, Senior Fellow-Foreign Policy, Center for East Asia Policy Studies, John L. Thornton China Center, 4/15/</w:t>
      </w:r>
      <w:r w:rsidRPr="00E33F85">
        <w:rPr>
          <w:rStyle w:val="Style13ptBold"/>
          <w:color w:val="FF0000"/>
        </w:rPr>
        <w:t>19</w:t>
      </w:r>
    </w:p>
    <w:p w14:paraId="7A20F20A" w14:textId="77777777" w:rsidR="00061CD8" w:rsidRPr="00E33F85" w:rsidRDefault="00061CD8" w:rsidP="00061CD8">
      <w:pPr>
        <w:rPr>
          <w:color w:val="FF0000"/>
        </w:rPr>
      </w:pPr>
      <w:r w:rsidRPr="00E33F85">
        <w:rPr>
          <w:color w:val="FF0000"/>
        </w:rPr>
        <w:lastRenderedPageBreak/>
        <w:t>(Richard, “Danger ahead? Taiwan’s politics, China’s ambitions, and US policy”, https://www.brookings.edu/on-the-record/danger-ahead-taiwans-politics-chinas-ambitions-and-us-policy/)//GA</w:t>
      </w:r>
    </w:p>
    <w:p w14:paraId="5CF26B08" w14:textId="77777777" w:rsidR="00061CD8" w:rsidRPr="00E33F85" w:rsidRDefault="00061CD8" w:rsidP="00061CD8">
      <w:pPr>
        <w:rPr>
          <w:color w:val="FF0000"/>
          <w:sz w:val="16"/>
        </w:rPr>
      </w:pPr>
      <w:r w:rsidRPr="00E33F85">
        <w:rPr>
          <w:color w:val="FF0000"/>
          <w:sz w:val="16"/>
        </w:rPr>
        <w:t xml:space="preserve">I </w:t>
      </w:r>
      <w:proofErr w:type="gramStart"/>
      <w:r w:rsidRPr="00E33F85">
        <w:rPr>
          <w:color w:val="FF0000"/>
          <w:sz w:val="16"/>
        </w:rPr>
        <w:t>actually believe</w:t>
      </w:r>
      <w:proofErr w:type="gramEnd"/>
      <w:r w:rsidRPr="00E33F85">
        <w:rPr>
          <w:color w:val="FF0000"/>
          <w:sz w:val="16"/>
        </w:rPr>
        <w:t xml:space="preserve"> that </w:t>
      </w:r>
      <w:r w:rsidRPr="00E33F85">
        <w:rPr>
          <w:rStyle w:val="StyleUnderline"/>
          <w:color w:val="FF0000"/>
        </w:rPr>
        <w:t>the purpose of this action was to send a political signal to the United States and Taiwan to express displeasure at a variety of recent developments between them that suggested closer cooperation</w:t>
      </w:r>
      <w:r w:rsidRPr="00E33F85">
        <w:rPr>
          <w:color w:val="FF0000"/>
          <w:sz w:val="16"/>
        </w:rPr>
        <w:t xml:space="preserve">. But this does raise the broader question of just how dangerous the interaction amongst Beijing, Taipei, and Washington is. Here, in conclusion, are my best estimates: First, absent from a clear and strong provocation by Taiwan, such as a declaration of independence, </w:t>
      </w:r>
      <w:r w:rsidRPr="00E33F85">
        <w:rPr>
          <w:rStyle w:val="Emphasis"/>
          <w:color w:val="FF0000"/>
          <w:highlight w:val="green"/>
        </w:rPr>
        <w:t xml:space="preserve">China will not initiate a </w:t>
      </w:r>
      <w:proofErr w:type="gramStart"/>
      <w:r w:rsidRPr="00E33F85">
        <w:rPr>
          <w:rStyle w:val="Emphasis"/>
          <w:color w:val="FF0000"/>
          <w:highlight w:val="green"/>
        </w:rPr>
        <w:t>full scale</w:t>
      </w:r>
      <w:proofErr w:type="gramEnd"/>
      <w:r w:rsidRPr="00E33F85">
        <w:rPr>
          <w:rStyle w:val="Emphasis"/>
          <w:color w:val="FF0000"/>
          <w:highlight w:val="green"/>
        </w:rPr>
        <w:t xml:space="preserve"> military campaign</w:t>
      </w:r>
      <w:r w:rsidRPr="00E33F85">
        <w:rPr>
          <w:color w:val="FF0000"/>
          <w:sz w:val="16"/>
        </w:rPr>
        <w:t xml:space="preserve"> against campaign </w:t>
      </w:r>
      <w:r w:rsidRPr="00E33F85">
        <w:rPr>
          <w:rStyle w:val="Emphasis"/>
          <w:color w:val="FF0000"/>
          <w:highlight w:val="green"/>
        </w:rPr>
        <w:t>to achieve unification</w:t>
      </w:r>
      <w:r w:rsidRPr="00E33F85">
        <w:rPr>
          <w:color w:val="FF0000"/>
          <w:sz w:val="16"/>
        </w:rPr>
        <w:t xml:space="preserve">. </w:t>
      </w:r>
      <w:r w:rsidRPr="00E33F85">
        <w:rPr>
          <w:rStyle w:val="StyleUnderline"/>
          <w:color w:val="FF0000"/>
          <w:highlight w:val="green"/>
        </w:rPr>
        <w:t>It has other ways of pursuing its goals</w:t>
      </w:r>
      <w:r w:rsidRPr="00E33F85">
        <w:rPr>
          <w:rStyle w:val="StyleUnderline"/>
          <w:color w:val="FF0000"/>
        </w:rPr>
        <w:t>, and it believes that over time it will become more powerful</w:t>
      </w:r>
      <w:r w:rsidRPr="00E33F85">
        <w:rPr>
          <w:color w:val="FF0000"/>
          <w:sz w:val="16"/>
        </w:rPr>
        <w:t xml:space="preserve">. Also, </w:t>
      </w:r>
      <w:r w:rsidRPr="00E33F85">
        <w:rPr>
          <w:rStyle w:val="Emphasis"/>
          <w:color w:val="FF0000"/>
          <w:highlight w:val="green"/>
        </w:rPr>
        <w:t>the two sides have been careful in managing their interactions over the Taiwan Strait</w:t>
      </w:r>
      <w:r w:rsidRPr="00E33F85">
        <w:rPr>
          <w:color w:val="FF0000"/>
          <w:sz w:val="16"/>
        </w:rPr>
        <w:t xml:space="preserve">. But if Beijing were to continue to engage in provocative actions as it did two weeks ago, it raises the possibility of an accidental clash that could then escalate into a broader conflict. Second, </w:t>
      </w:r>
      <w:r w:rsidRPr="00E33F85">
        <w:rPr>
          <w:rStyle w:val="Emphasis"/>
          <w:color w:val="FF0000"/>
          <w:highlight w:val="green"/>
        </w:rPr>
        <w:t xml:space="preserve">the chances that Taiwan will declare independence explicitly </w:t>
      </w:r>
      <w:r w:rsidRPr="00E33F85">
        <w:rPr>
          <w:rStyle w:val="Emphasis"/>
          <w:color w:val="FF0000"/>
          <w:sz w:val="30"/>
          <w:szCs w:val="30"/>
          <w:highlight w:val="green"/>
        </w:rPr>
        <w:t>are close to zero</w:t>
      </w:r>
      <w:r w:rsidRPr="00E33F85">
        <w:rPr>
          <w:color w:val="FF0000"/>
          <w:sz w:val="16"/>
        </w:rPr>
        <w:t xml:space="preserve">. The </w:t>
      </w:r>
      <w:r w:rsidRPr="00E33F85">
        <w:rPr>
          <w:rStyle w:val="StyleUnderline"/>
          <w:color w:val="FF0000"/>
          <w:highlight w:val="green"/>
        </w:rPr>
        <w:t>population is opposed to that</w:t>
      </w:r>
      <w:r w:rsidRPr="00E33F85">
        <w:rPr>
          <w:rStyle w:val="StyleUnderline"/>
          <w:color w:val="FF0000"/>
        </w:rPr>
        <w:t xml:space="preserve"> and is unlikely to elect a leader who might try it</w:t>
      </w:r>
      <w:r w:rsidRPr="00E33F85">
        <w:rPr>
          <w:color w:val="FF0000"/>
          <w:sz w:val="16"/>
        </w:rPr>
        <w:t>.</w:t>
      </w:r>
    </w:p>
    <w:bookmarkEnd w:id="2"/>
    <w:p w14:paraId="2DAE6443" w14:textId="77777777" w:rsidR="00010E7D" w:rsidRPr="00E33F85" w:rsidRDefault="00010E7D" w:rsidP="00010E7D">
      <w:pPr>
        <w:pStyle w:val="Heading4"/>
        <w:rPr>
          <w:color w:val="FF0000"/>
        </w:rPr>
      </w:pPr>
      <w:r w:rsidRPr="00E33F85">
        <w:rPr>
          <w:color w:val="FF0000"/>
        </w:rPr>
        <w:t xml:space="preserve">Vote Neg on Zero I/L – ASAT’s </w:t>
      </w:r>
      <w:r w:rsidRPr="00E33F85">
        <w:rPr>
          <w:color w:val="FF0000"/>
          <w:u w:val="single"/>
        </w:rPr>
        <w:t>aren’t</w:t>
      </w:r>
      <w:r w:rsidRPr="00E33F85">
        <w:rPr>
          <w:color w:val="FF0000"/>
        </w:rPr>
        <w:t xml:space="preserve"> private actor space appropriation – this means the Plan can’t solve </w:t>
      </w:r>
      <w:r w:rsidRPr="00E33F85">
        <w:rPr>
          <w:color w:val="FF0000"/>
          <w:u w:val="single"/>
        </w:rPr>
        <w:t>anything</w:t>
      </w:r>
      <w:r w:rsidRPr="00E33F85">
        <w:rPr>
          <w:color w:val="FF0000"/>
        </w:rPr>
        <w:t xml:space="preserve">. </w:t>
      </w:r>
    </w:p>
    <w:p w14:paraId="1649230D" w14:textId="77777777" w:rsidR="00010E7D" w:rsidRPr="00E33F85" w:rsidRDefault="00010E7D" w:rsidP="00010E7D">
      <w:pPr>
        <w:pStyle w:val="Heading4"/>
        <w:rPr>
          <w:color w:val="FF0000"/>
        </w:rPr>
      </w:pPr>
      <w:r w:rsidRPr="00E33F85">
        <w:rPr>
          <w:color w:val="FF0000"/>
        </w:rPr>
        <w:t xml:space="preserve">a] Outer Space means </w:t>
      </w:r>
      <w:r w:rsidRPr="00E33F85">
        <w:rPr>
          <w:color w:val="FF0000"/>
          <w:u w:val="single"/>
        </w:rPr>
        <w:t>above</w:t>
      </w:r>
      <w:r w:rsidRPr="00E33F85">
        <w:rPr>
          <w:color w:val="FF0000"/>
        </w:rPr>
        <w:t xml:space="preserve"> the atmosphere.</w:t>
      </w:r>
    </w:p>
    <w:p w14:paraId="0ED272DB" w14:textId="77777777" w:rsidR="00010E7D" w:rsidRPr="00E33F85" w:rsidRDefault="00010E7D" w:rsidP="00010E7D">
      <w:pPr>
        <w:rPr>
          <w:color w:val="FF0000"/>
        </w:rPr>
      </w:pPr>
      <w:r w:rsidRPr="00E33F85">
        <w:rPr>
          <w:rStyle w:val="Style13ptBold"/>
          <w:color w:val="FF0000"/>
        </w:rPr>
        <w:t>Howell 17</w:t>
      </w:r>
      <w:r w:rsidRPr="00E33F85">
        <w:rPr>
          <w:color w:val="FF0000"/>
        </w:rPr>
        <w:t xml:space="preserve"> Elizabeth Howell 6-7-2017 "What is Space?" </w:t>
      </w:r>
      <w:hyperlink r:id="rId12" w:history="1">
        <w:r w:rsidRPr="00E33F85">
          <w:rPr>
            <w:rStyle w:val="Hyperlink"/>
            <w:color w:val="FF0000"/>
          </w:rPr>
          <w:t>https://www.space.com/24870-what-is-space.html</w:t>
        </w:r>
      </w:hyperlink>
      <w:r w:rsidRPr="00E33F85">
        <w:rPr>
          <w:color w:val="FF0000"/>
        </w:rPr>
        <w:t xml:space="preserve"> (Ph.D., is a contributing writer for Space.com since 2012. As a proud Trekkie and Canadian, she tackles topics like spaceflight, diversity, science fiction, </w:t>
      </w:r>
      <w:proofErr w:type="gramStart"/>
      <w:r w:rsidRPr="00E33F85">
        <w:rPr>
          <w:color w:val="FF0000"/>
        </w:rPr>
        <w:t>astronomy</w:t>
      </w:r>
      <w:proofErr w:type="gramEnd"/>
      <w:r w:rsidRPr="00E33F85">
        <w:rPr>
          <w:color w:val="FF0000"/>
        </w:rPr>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University.)//Elmer </w:t>
      </w:r>
    </w:p>
    <w:p w14:paraId="3A8CF9D3" w14:textId="77777777" w:rsidR="00010E7D" w:rsidRPr="00E33F85" w:rsidRDefault="00010E7D" w:rsidP="00010E7D">
      <w:pPr>
        <w:rPr>
          <w:color w:val="FF0000"/>
          <w:sz w:val="16"/>
        </w:rPr>
      </w:pPr>
      <w:r w:rsidRPr="00E33F85">
        <w:rPr>
          <w:color w:val="FF0000"/>
          <w:sz w:val="16"/>
        </w:rPr>
        <w:t xml:space="preserve">From the perspective of an Earthling, </w:t>
      </w:r>
      <w:r w:rsidRPr="00E33F85">
        <w:rPr>
          <w:rStyle w:val="Emphasis"/>
          <w:color w:val="FF0000"/>
          <w:highlight w:val="green"/>
        </w:rPr>
        <w:t>outer space is a zone that occurs about 100 kilometers</w:t>
      </w:r>
      <w:r w:rsidRPr="00E33F85">
        <w:rPr>
          <w:color w:val="FF0000"/>
          <w:sz w:val="16"/>
          <w:highlight w:val="green"/>
        </w:rPr>
        <w:t xml:space="preserve"> </w:t>
      </w:r>
      <w:r w:rsidRPr="00E33F85">
        <w:rPr>
          <w:color w:val="FF0000"/>
          <w:sz w:val="16"/>
        </w:rPr>
        <w:t xml:space="preserve">(60 miles) </w:t>
      </w:r>
      <w:r w:rsidRPr="00E33F85">
        <w:rPr>
          <w:rStyle w:val="Emphasis"/>
          <w:color w:val="FF0000"/>
          <w:highlight w:val="green"/>
        </w:rPr>
        <w:t>above the planet</w:t>
      </w:r>
      <w:r w:rsidRPr="00E33F85">
        <w:rPr>
          <w:color w:val="FF0000"/>
          <w:sz w:val="16"/>
        </w:rPr>
        <w:t>, where there is no appreciable air to breathe or to scatter light. In that area, blue gives way to black because oxygen molecules are not in enough abundance to make the sky blue.</w:t>
      </w:r>
    </w:p>
    <w:p w14:paraId="4D58EB51" w14:textId="77777777" w:rsidR="00010E7D" w:rsidRPr="00E33F85" w:rsidRDefault="00010E7D" w:rsidP="00010E7D">
      <w:pPr>
        <w:pStyle w:val="Heading4"/>
        <w:rPr>
          <w:color w:val="FF0000"/>
        </w:rPr>
      </w:pPr>
      <w:r w:rsidRPr="00E33F85">
        <w:rPr>
          <w:color w:val="FF0000"/>
        </w:rPr>
        <w:t xml:space="preserve">China’s ASAT’s are </w:t>
      </w:r>
      <w:r w:rsidRPr="00E33F85">
        <w:rPr>
          <w:color w:val="FF0000"/>
          <w:u w:val="single"/>
        </w:rPr>
        <w:t>located</w:t>
      </w:r>
      <w:r w:rsidRPr="00E33F85">
        <w:rPr>
          <w:color w:val="FF0000"/>
        </w:rPr>
        <w:t xml:space="preserve"> on the ground. </w:t>
      </w:r>
    </w:p>
    <w:p w14:paraId="67487032" w14:textId="77777777" w:rsidR="00010E7D" w:rsidRPr="00E33F85" w:rsidRDefault="00010E7D" w:rsidP="00010E7D">
      <w:pPr>
        <w:rPr>
          <w:color w:val="FF0000"/>
        </w:rPr>
      </w:pPr>
      <w:r w:rsidRPr="00E33F85">
        <w:rPr>
          <w:rStyle w:val="Style13ptBold"/>
          <w:color w:val="FF0000"/>
        </w:rPr>
        <w:t>Erwin 20</w:t>
      </w:r>
      <w:r w:rsidRPr="00E33F85">
        <w:rPr>
          <w:color w:val="FF0000"/>
        </w:rPr>
        <w:t xml:space="preserve"> Sandra Erwin 9-1-2020 "Pentagon report: China amassing arsenal of anti-satellite weapons" </w:t>
      </w:r>
      <w:hyperlink r:id="rId13" w:history="1">
        <w:r w:rsidRPr="00E33F85">
          <w:rPr>
            <w:rStyle w:val="Hyperlink"/>
            <w:color w:val="FF0000"/>
          </w:rPr>
          <w:t>https://spacenews.com/pentagon-report-china-amassing-arsenal-of-anti-satellite-weapons/</w:t>
        </w:r>
      </w:hyperlink>
      <w:r w:rsidRPr="00E33F85">
        <w:rPr>
          <w:color w:val="FF0000"/>
        </w:rPr>
        <w:t xml:space="preserve"> (Sandra Erwin writes about military space programs, policy, technology and the industry that supports this sector. She has covered the military, the Pentagon, </w:t>
      </w:r>
      <w:proofErr w:type="gramStart"/>
      <w:r w:rsidRPr="00E33F85">
        <w:rPr>
          <w:color w:val="FF0000"/>
        </w:rPr>
        <w:t>Congress</w:t>
      </w:r>
      <w:proofErr w:type="gramEnd"/>
      <w:r w:rsidRPr="00E33F85">
        <w:rPr>
          <w:color w:val="FF0000"/>
        </w:rPr>
        <w:t xml:space="preserve"> and the defense industry for nearly two decades as editor of NDIA’s National Defense Magazine and Pentagon correspondent for Real Clear Defense.)//Elmer </w:t>
      </w:r>
    </w:p>
    <w:p w14:paraId="61050BF9" w14:textId="77777777" w:rsidR="00010E7D" w:rsidRPr="00E33F85" w:rsidRDefault="00010E7D" w:rsidP="00010E7D">
      <w:pPr>
        <w:rPr>
          <w:color w:val="FF0000"/>
          <w:sz w:val="16"/>
        </w:rPr>
      </w:pPr>
      <w:r w:rsidRPr="00E33F85">
        <w:rPr>
          <w:color w:val="FF0000"/>
          <w:sz w:val="16"/>
        </w:rPr>
        <w:t xml:space="preserve">WASHINGTON — China is progressing with the development of missiles and electronic weapons that could target satellites in low and high orbits, the Pentagon says in a new report released Sept. 1. </w:t>
      </w:r>
      <w:r w:rsidRPr="00E33F85">
        <w:rPr>
          <w:rStyle w:val="StyleUnderline"/>
          <w:color w:val="FF0000"/>
          <w:highlight w:val="green"/>
        </w:rPr>
        <w:t xml:space="preserve">China </w:t>
      </w:r>
      <w:r w:rsidRPr="00E33F85">
        <w:rPr>
          <w:rStyle w:val="StyleUnderline"/>
          <w:color w:val="FF0000"/>
        </w:rPr>
        <w:t xml:space="preserve">already </w:t>
      </w:r>
      <w:r w:rsidRPr="00E33F85">
        <w:rPr>
          <w:rStyle w:val="Emphasis"/>
          <w:color w:val="FF0000"/>
          <w:highlight w:val="green"/>
        </w:rPr>
        <w:t>has operational ground-based missiles that can hit satellites</w:t>
      </w:r>
      <w:r w:rsidRPr="00E33F85">
        <w:rPr>
          <w:rStyle w:val="StyleUnderline"/>
          <w:color w:val="FF0000"/>
          <w:highlight w:val="green"/>
        </w:rPr>
        <w:t xml:space="preserve"> </w:t>
      </w:r>
      <w:r w:rsidRPr="00E33F85">
        <w:rPr>
          <w:rStyle w:val="StyleUnderline"/>
          <w:color w:val="FF0000"/>
        </w:rPr>
        <w:t>in low-Earth orbit and “probably intends to pursue additional ASAT weapons capable of destroying satellites up to geosynchronous Earth orbit,”</w:t>
      </w:r>
      <w:r w:rsidRPr="00E33F85">
        <w:rPr>
          <w:color w:val="FF0000"/>
          <w:sz w:val="16"/>
        </w:rPr>
        <w:t xml:space="preserve"> says the Defense Department’s annual report to Congress on China’s military capabilities. DoD has been required by law to submit this report since 2000. The Pentagon says Chinese military strategists regard the ability to use space-based systems and to deny them to adversaries as central to modern warfare. China for years has continued to “strengthen its military space capabilities despite its public stance against the militarization of space,” the report says. </w:t>
      </w:r>
      <w:r w:rsidRPr="00E33F85">
        <w:rPr>
          <w:rStyle w:val="Emphasis"/>
          <w:color w:val="FF0000"/>
          <w:highlight w:val="green"/>
        </w:rPr>
        <w:t>China has not</w:t>
      </w:r>
      <w:r w:rsidRPr="00E33F85">
        <w:rPr>
          <w:color w:val="FF0000"/>
          <w:sz w:val="16"/>
          <w:highlight w:val="green"/>
        </w:rPr>
        <w:t xml:space="preserve"> </w:t>
      </w:r>
      <w:r w:rsidRPr="00E33F85">
        <w:rPr>
          <w:color w:val="FF0000"/>
          <w:sz w:val="16"/>
        </w:rPr>
        <w:t xml:space="preserve">publicly </w:t>
      </w:r>
      <w:r w:rsidRPr="00E33F85">
        <w:rPr>
          <w:rStyle w:val="Emphasis"/>
          <w:color w:val="FF0000"/>
          <w:highlight w:val="green"/>
        </w:rPr>
        <w:t>acknowledged the existence of any new anti-satellite weapons programs</w:t>
      </w:r>
      <w:r w:rsidRPr="00E33F85">
        <w:rPr>
          <w:color w:val="FF0000"/>
          <w:sz w:val="16"/>
          <w:highlight w:val="green"/>
        </w:rPr>
        <w:t xml:space="preserve"> </w:t>
      </w:r>
      <w:r w:rsidRPr="00E33F85">
        <w:rPr>
          <w:color w:val="FF0000"/>
          <w:sz w:val="16"/>
        </w:rPr>
        <w:t xml:space="preserve">since it confirmed it used an ASAT missile to destroy a weather satellite in 2007, but the nation has been steadily advancing in this area, the report says. So-called </w:t>
      </w:r>
      <w:r w:rsidRPr="00E33F85">
        <w:rPr>
          <w:color w:val="FF0000"/>
          <w:sz w:val="16"/>
        </w:rPr>
        <w:lastRenderedPageBreak/>
        <w:t>counterspace capabilities developed by China include kinetic-kill missiles, ground-based lasers, orbiting space robots and space surveillance to monitor objects across the globe and in space.</w:t>
      </w:r>
    </w:p>
    <w:p w14:paraId="19A9392F" w14:textId="77777777" w:rsidR="00010E7D" w:rsidRPr="00E33F85" w:rsidRDefault="00010E7D" w:rsidP="00010E7D">
      <w:pPr>
        <w:pStyle w:val="Heading4"/>
        <w:rPr>
          <w:color w:val="FF0000"/>
          <w:sz w:val="22"/>
          <w:u w:val="single"/>
        </w:rPr>
      </w:pPr>
      <w:r w:rsidRPr="00E33F85">
        <w:rPr>
          <w:color w:val="FF0000"/>
        </w:rPr>
        <w:t xml:space="preserve">b] </w:t>
      </w:r>
      <w:r w:rsidRPr="00E33F85">
        <w:rPr>
          <w:color w:val="FF0000"/>
          <w:u w:val="single"/>
        </w:rPr>
        <w:t>Private entity</w:t>
      </w:r>
      <w:r w:rsidRPr="00E33F85">
        <w:rPr>
          <w:color w:val="FF0000"/>
        </w:rPr>
        <w:t xml:space="preserve"> are </w:t>
      </w:r>
      <w:r w:rsidRPr="00E33F85">
        <w:rPr>
          <w:color w:val="FF0000"/>
          <w:u w:val="single"/>
        </w:rPr>
        <w:t>non-governmental</w:t>
      </w:r>
      <w:r w:rsidRPr="00E33F85">
        <w:rPr>
          <w:color w:val="FF0000"/>
        </w:rPr>
        <w:t>.</w:t>
      </w:r>
    </w:p>
    <w:p w14:paraId="0C037EDE" w14:textId="77777777" w:rsidR="00010E7D" w:rsidRPr="00E33F85" w:rsidRDefault="00010E7D" w:rsidP="00010E7D">
      <w:pPr>
        <w:rPr>
          <w:color w:val="FF0000"/>
        </w:rPr>
      </w:pPr>
      <w:r w:rsidRPr="00E33F85">
        <w:rPr>
          <w:rStyle w:val="Style13ptBold"/>
          <w:color w:val="FF0000"/>
        </w:rPr>
        <w:t>Dunk 11</w:t>
      </w:r>
      <w:r w:rsidRPr="00E33F85">
        <w:rPr>
          <w:color w:val="FF0000"/>
        </w:rPr>
        <w:t xml:space="preserve"> Von Der Dunk, Frans G. "1. The Origins </w:t>
      </w:r>
      <w:proofErr w:type="gramStart"/>
      <w:r w:rsidRPr="00E33F85">
        <w:rPr>
          <w:color w:val="FF0000"/>
        </w:rPr>
        <w:t>Of</w:t>
      </w:r>
      <w:proofErr w:type="gramEnd"/>
      <w:r w:rsidRPr="00E33F85">
        <w:rPr>
          <w:color w:val="FF0000"/>
        </w:rPr>
        <w:t xml:space="preserve"> </w:t>
      </w:r>
      <w:proofErr w:type="spellStart"/>
      <w:r w:rsidRPr="00E33F85">
        <w:rPr>
          <w:color w:val="FF0000"/>
        </w:rPr>
        <w:t>Authorisation</w:t>
      </w:r>
      <w:proofErr w:type="spellEnd"/>
      <w:r w:rsidRPr="00E33F85">
        <w:rPr>
          <w:color w:val="FF0000"/>
        </w:rPr>
        <w:t xml:space="preserve">: Article VI Of The Outer Space Treaty And International Space Law." National Space Legislation in Europe. Brill </w:t>
      </w:r>
      <w:proofErr w:type="spellStart"/>
      <w:r w:rsidRPr="00E33F85">
        <w:rPr>
          <w:color w:val="FF0000"/>
        </w:rPr>
        <w:t>Nijhoff</w:t>
      </w:r>
      <w:proofErr w:type="spellEnd"/>
      <w:r w:rsidRPr="00E33F85">
        <w:rPr>
          <w:color w:val="FF0000"/>
        </w:rPr>
        <w:t xml:space="preserve">, 2011. 3-28. (University of Nebraska)//Elmer </w:t>
      </w:r>
    </w:p>
    <w:p w14:paraId="7D26C65D" w14:textId="77777777" w:rsidR="00010E7D" w:rsidRPr="00E33F85" w:rsidRDefault="00010E7D" w:rsidP="00010E7D">
      <w:pPr>
        <w:rPr>
          <w:color w:val="FF0000"/>
          <w:sz w:val="16"/>
        </w:rPr>
      </w:pPr>
      <w:r w:rsidRPr="00E33F85">
        <w:rPr>
          <w:color w:val="FF0000"/>
          <w:sz w:val="16"/>
        </w:rPr>
        <w:t>4</w:t>
      </w:r>
      <w:r w:rsidRPr="00E33F85">
        <w:rPr>
          <w:color w:val="FF0000"/>
          <w:u w:val="single"/>
        </w:rPr>
        <w:t xml:space="preserve">. </w:t>
      </w:r>
      <w:r w:rsidRPr="00E33F85">
        <w:rPr>
          <w:rStyle w:val="Emphasis"/>
          <w:color w:val="FF0000"/>
          <w:highlight w:val="green"/>
        </w:rPr>
        <w:t>Interpreting</w:t>
      </w:r>
      <w:r w:rsidRPr="00E33F85">
        <w:rPr>
          <w:color w:val="FF0000"/>
          <w:u w:val="single"/>
        </w:rPr>
        <w:t xml:space="preserve"> Article VI of the </w:t>
      </w:r>
      <w:r w:rsidRPr="00E33F85">
        <w:rPr>
          <w:rStyle w:val="Emphasis"/>
          <w:color w:val="FF0000"/>
          <w:highlight w:val="green"/>
        </w:rPr>
        <w:t>O</w:t>
      </w:r>
      <w:r w:rsidRPr="00E33F85">
        <w:rPr>
          <w:color w:val="FF0000"/>
          <w:u w:val="single"/>
        </w:rPr>
        <w:t xml:space="preserve">uter </w:t>
      </w:r>
      <w:r w:rsidRPr="00E33F85">
        <w:rPr>
          <w:rStyle w:val="Emphasis"/>
          <w:color w:val="FF0000"/>
          <w:highlight w:val="green"/>
        </w:rPr>
        <w:t>S</w:t>
      </w:r>
      <w:r w:rsidRPr="00E33F85">
        <w:rPr>
          <w:color w:val="FF0000"/>
          <w:u w:val="single"/>
        </w:rPr>
        <w:t xml:space="preserve">pace </w:t>
      </w:r>
      <w:r w:rsidRPr="00E33F85">
        <w:rPr>
          <w:rStyle w:val="Emphasis"/>
          <w:color w:val="FF0000"/>
          <w:highlight w:val="green"/>
        </w:rPr>
        <w:t>T</w:t>
      </w:r>
      <w:r w:rsidRPr="00E33F85">
        <w:rPr>
          <w:color w:val="FF0000"/>
          <w:u w:val="single"/>
        </w:rPr>
        <w:t>reaty</w:t>
      </w:r>
      <w:r w:rsidRPr="00E33F85">
        <w:rPr>
          <w:color w:val="FF0000"/>
          <w:sz w:val="16"/>
        </w:rPr>
        <w:t xml:space="preserve"> One main novel feature of Article VI stood out with reference to the role of private enterprise in this context. Contrary to the version </w:t>
      </w:r>
      <w:proofErr w:type="spellStart"/>
      <w:r w:rsidRPr="00E33F85">
        <w:rPr>
          <w:color w:val="FF0000"/>
          <w:sz w:val="16"/>
        </w:rPr>
        <w:t>o</w:t>
      </w:r>
      <w:proofErr w:type="spellEnd"/>
      <w:r w:rsidRPr="00E33F85">
        <w:rPr>
          <w:color w:val="FF0000"/>
          <w:sz w:val="16"/>
        </w:rPr>
        <w:t xml:space="preserve"> </w:t>
      </w:r>
      <w:proofErr w:type="spellStart"/>
      <w:r w:rsidRPr="00E33F85">
        <w:rPr>
          <w:color w:val="FF0000"/>
          <w:sz w:val="16"/>
        </w:rPr>
        <w:t>fthe</w:t>
      </w:r>
      <w:proofErr w:type="spellEnd"/>
      <w:r w:rsidRPr="00E33F85">
        <w:rPr>
          <w:color w:val="FF0000"/>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E33F85">
        <w:rPr>
          <w:color w:val="FF0000"/>
          <w:u w:val="single"/>
        </w:rPr>
        <w:t xml:space="preserve">Article VI made no difference as to whether the activities at issue were the state's own ("whether such activities are carried on by governmental agencies" ...) or those of </w:t>
      </w:r>
      <w:r w:rsidRPr="00E33F85">
        <w:rPr>
          <w:rStyle w:val="Emphasis"/>
          <w:color w:val="FF0000"/>
          <w:highlight w:val="green"/>
        </w:rPr>
        <w:t>private actors</w:t>
      </w:r>
      <w:r w:rsidRPr="00E33F85">
        <w:rPr>
          <w:color w:val="FF0000"/>
          <w:highlight w:val="green"/>
          <w:u w:val="single"/>
        </w:rPr>
        <w:t xml:space="preserve"> </w:t>
      </w:r>
      <w:r w:rsidRPr="00E33F85">
        <w:rPr>
          <w:color w:val="FF0000"/>
          <w:u w:val="single"/>
        </w:rPr>
        <w:t>(... "</w:t>
      </w:r>
      <w:r w:rsidRPr="00E33F85">
        <w:rPr>
          <w:rStyle w:val="Emphasis"/>
          <w:color w:val="FF0000"/>
          <w:highlight w:val="green"/>
        </w:rPr>
        <w:t>or</w:t>
      </w:r>
      <w:r w:rsidRPr="00E33F85">
        <w:rPr>
          <w:color w:val="FF0000"/>
          <w:highlight w:val="green"/>
          <w:u w:val="single"/>
        </w:rPr>
        <w:t xml:space="preserve"> </w:t>
      </w:r>
      <w:r w:rsidRPr="00E33F85">
        <w:rPr>
          <w:color w:val="FF0000"/>
          <w:u w:val="single"/>
        </w:rPr>
        <w:t xml:space="preserve">by </w:t>
      </w:r>
      <w:r w:rsidRPr="00E33F85">
        <w:rPr>
          <w:rStyle w:val="Emphasis"/>
          <w:color w:val="FF0000"/>
          <w:highlight w:val="green"/>
          <w:bdr w:val="single" w:sz="18" w:space="0" w:color="auto"/>
        </w:rPr>
        <w:t>non-governmental entities</w:t>
      </w:r>
      <w:r w:rsidRPr="00E33F85">
        <w:rPr>
          <w:color w:val="FF0000"/>
          <w:u w:val="single"/>
        </w:rPr>
        <w:t>").</w:t>
      </w:r>
      <w:r w:rsidRPr="00E33F85">
        <w:rPr>
          <w:color w:val="FF0000"/>
          <w:sz w:val="16"/>
        </w:rPr>
        <w:t xml:space="preserve"> The interests of the Soviet Union in ensuring that, whomever would </w:t>
      </w:r>
      <w:proofErr w:type="gramStart"/>
      <w:r w:rsidRPr="00E33F85">
        <w:rPr>
          <w:color w:val="FF0000"/>
          <w:sz w:val="16"/>
        </w:rPr>
        <w:t>actually conduct</w:t>
      </w:r>
      <w:proofErr w:type="gramEnd"/>
      <w:r w:rsidRPr="00E33F85">
        <w:rPr>
          <w:color w:val="FF0000"/>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5394D512" w14:textId="77777777" w:rsidR="00010E7D" w:rsidRPr="00E33F85" w:rsidRDefault="00010E7D" w:rsidP="00010E7D">
      <w:pPr>
        <w:pStyle w:val="Heading4"/>
        <w:rPr>
          <w:color w:val="FF0000"/>
        </w:rPr>
      </w:pPr>
      <w:r w:rsidRPr="00E33F85">
        <w:rPr>
          <w:color w:val="FF0000"/>
        </w:rPr>
        <w:t xml:space="preserve">China’s ASATs are operated by the Strategic Support Force – proven by 1AC Chow and Kelley.  </w:t>
      </w:r>
    </w:p>
    <w:p w14:paraId="0FBEF3FA" w14:textId="77777777" w:rsidR="00010E7D" w:rsidRPr="00E33F85" w:rsidRDefault="00010E7D" w:rsidP="00010E7D">
      <w:pPr>
        <w:pStyle w:val="Heading4"/>
        <w:rPr>
          <w:color w:val="FF0000"/>
        </w:rPr>
      </w:pPr>
      <w:r w:rsidRPr="00E33F85">
        <w:rPr>
          <w:color w:val="FF0000"/>
        </w:rPr>
        <w:t xml:space="preserve">The SSF is a </w:t>
      </w:r>
      <w:r w:rsidRPr="00E33F85">
        <w:rPr>
          <w:color w:val="FF0000"/>
          <w:u w:val="single"/>
        </w:rPr>
        <w:t>governmental entity</w:t>
      </w:r>
      <w:r w:rsidRPr="00E33F85">
        <w:rPr>
          <w:color w:val="FF0000"/>
        </w:rPr>
        <w:t xml:space="preserve"> – they’re not a private actor. </w:t>
      </w:r>
    </w:p>
    <w:p w14:paraId="2BA26888" w14:textId="77777777" w:rsidR="00010E7D" w:rsidRPr="00E33F85" w:rsidRDefault="00010E7D" w:rsidP="00010E7D">
      <w:pPr>
        <w:rPr>
          <w:color w:val="FF0000"/>
        </w:rPr>
      </w:pPr>
      <w:r w:rsidRPr="00E33F85">
        <w:rPr>
          <w:rStyle w:val="Style13ptBold"/>
          <w:color w:val="FF0000"/>
        </w:rPr>
        <w:t>Pollpeter et Al 17</w:t>
      </w:r>
      <w:r w:rsidRPr="00E33F85">
        <w:rPr>
          <w:color w:val="FF0000"/>
        </w:rPr>
        <w:t xml:space="preserve"> Pollpeter, Kevin L., Michael S. Chase, and Eric Heginbotham. The creation of the PLA strategic support force and its implications for Chinese Military Space Operations. RAND Corporation Santa Monica United States, 2017. (Analyst at Rand)//Elmer </w:t>
      </w:r>
    </w:p>
    <w:p w14:paraId="1090F16A" w14:textId="77777777" w:rsidR="00010E7D" w:rsidRPr="00E33F85" w:rsidRDefault="00010E7D" w:rsidP="00010E7D">
      <w:pPr>
        <w:rPr>
          <w:color w:val="FF0000"/>
          <w:sz w:val="16"/>
        </w:rPr>
      </w:pPr>
      <w:r w:rsidRPr="00E33F85">
        <w:rPr>
          <w:color w:val="FF0000"/>
          <w:sz w:val="16"/>
        </w:rPr>
        <w:t xml:space="preserve">This report explores the missions and organization of </w:t>
      </w:r>
      <w:r w:rsidRPr="00E33F85">
        <w:rPr>
          <w:rStyle w:val="Emphasis"/>
          <w:color w:val="FF0000"/>
          <w:highlight w:val="green"/>
        </w:rPr>
        <w:t>China's</w:t>
      </w:r>
      <w:r w:rsidRPr="00E33F85">
        <w:rPr>
          <w:color w:val="FF0000"/>
          <w:sz w:val="16"/>
          <w:highlight w:val="green"/>
        </w:rPr>
        <w:t xml:space="preserve"> </w:t>
      </w:r>
      <w:r w:rsidRPr="00E33F85">
        <w:rPr>
          <w:color w:val="FF0000"/>
          <w:sz w:val="16"/>
        </w:rPr>
        <w:t xml:space="preserve">military space enterprise, focusing on the </w:t>
      </w:r>
      <w:r w:rsidRPr="00E33F85">
        <w:rPr>
          <w:rStyle w:val="Emphasis"/>
          <w:color w:val="FF0000"/>
          <w:highlight w:val="green"/>
        </w:rPr>
        <w:t>organizational structure of the</w:t>
      </w:r>
      <w:r w:rsidRPr="00E33F85">
        <w:rPr>
          <w:color w:val="FF0000"/>
          <w:sz w:val="16"/>
          <w:highlight w:val="green"/>
        </w:rPr>
        <w:t xml:space="preserve"> </w:t>
      </w:r>
      <w:r w:rsidRPr="00E33F85">
        <w:rPr>
          <w:color w:val="FF0000"/>
          <w:sz w:val="16"/>
        </w:rPr>
        <w:t>People's Liberation Army (</w:t>
      </w:r>
      <w:r w:rsidRPr="00E33F85">
        <w:rPr>
          <w:rStyle w:val="Emphasis"/>
          <w:color w:val="FF0000"/>
          <w:highlight w:val="green"/>
        </w:rPr>
        <w:t>PLA</w:t>
      </w:r>
      <w:r w:rsidRPr="00E33F85">
        <w:rPr>
          <w:color w:val="FF0000"/>
          <w:sz w:val="16"/>
        </w:rPr>
        <w:t xml:space="preserve">) </w:t>
      </w:r>
      <w:r w:rsidRPr="00E33F85">
        <w:rPr>
          <w:rStyle w:val="StyleUnderline"/>
          <w:color w:val="FF0000"/>
        </w:rPr>
        <w:t>Strategic Support Force</w:t>
      </w:r>
      <w:r w:rsidRPr="00E33F85">
        <w:rPr>
          <w:color w:val="FF0000"/>
          <w:sz w:val="16"/>
        </w:rPr>
        <w:t xml:space="preserve"> (</w:t>
      </w:r>
      <w:r w:rsidRPr="00E33F85">
        <w:rPr>
          <w:rStyle w:val="Emphasis"/>
          <w:color w:val="FF0000"/>
          <w:highlight w:val="green"/>
        </w:rPr>
        <w:t>SSF</w:t>
      </w:r>
      <w:r w:rsidRPr="00E33F85">
        <w:rPr>
          <w:color w:val="FF0000"/>
          <w:sz w:val="16"/>
        </w:rPr>
        <w:t xml:space="preserve">). Created on December 31, 2015, as part of a major </w:t>
      </w:r>
      <w:r w:rsidRPr="00E33F85">
        <w:rPr>
          <w:rStyle w:val="Emphasis"/>
          <w:color w:val="FF0000"/>
          <w:highlight w:val="green"/>
        </w:rPr>
        <w:t>reorganization of China's military</w:t>
      </w:r>
      <w:r w:rsidRPr="00E33F85">
        <w:rPr>
          <w:color w:val="FF0000"/>
          <w:sz w:val="16"/>
        </w:rPr>
        <w:t>, the SSF is charged with developing and employing most of the PLA's space capabilities. Its creation signifies a shift in the PLA's prioritization of space and an increased role for PLA space capabilities. Chinese military strategists see military space capabilities and operations as a key component of strategic deterrence, critical to enabling the PLA to fight informatized local wars and counter U.S. military intervention in the region and essential for supporting operations aimed at protecting China's emerging interests in more-distant parts of the world. The main function of the SSF's space component appears to be the launch and operation of satellites to provide the PLA with command and control, communications, computers, intelligence, surveillance, and reconnaissance capabilities. It appears that information warfare, including space warfare, long identified by PLA analysts as a critical element of future military operations, has entered a new phase of development in which an emphasis on space and information warfare, long-range precision strikes, and the requirements associated with conducting operations at greater distances from China has necessitated the establishment of a new and different type of organization.</w:t>
      </w:r>
    </w:p>
    <w:p w14:paraId="238A3857" w14:textId="77777777" w:rsidR="00010E7D" w:rsidRPr="00E33F85" w:rsidRDefault="00010E7D" w:rsidP="00010E7D">
      <w:pPr>
        <w:pStyle w:val="Heading4"/>
        <w:rPr>
          <w:color w:val="FF0000"/>
        </w:rPr>
      </w:pPr>
      <w:r w:rsidRPr="00E33F85">
        <w:rPr>
          <w:color w:val="FF0000"/>
        </w:rPr>
        <w:t xml:space="preserve">This means the </w:t>
      </w:r>
      <w:proofErr w:type="spellStart"/>
      <w:r w:rsidRPr="00E33F85">
        <w:rPr>
          <w:color w:val="FF0000"/>
        </w:rPr>
        <w:t>Aff</w:t>
      </w:r>
      <w:proofErr w:type="spellEnd"/>
      <w:r w:rsidRPr="00E33F85">
        <w:rPr>
          <w:color w:val="FF0000"/>
        </w:rPr>
        <w:t xml:space="preserve"> </w:t>
      </w:r>
      <w:r w:rsidRPr="00E33F85">
        <w:rPr>
          <w:color w:val="FF0000"/>
          <w:u w:val="single"/>
        </w:rPr>
        <w:t>doesn’t</w:t>
      </w:r>
      <w:r w:rsidRPr="00E33F85">
        <w:rPr>
          <w:color w:val="FF0000"/>
        </w:rPr>
        <w:t xml:space="preserve"> </w:t>
      </w:r>
      <w:proofErr w:type="gramStart"/>
      <w:r w:rsidRPr="00E33F85">
        <w:rPr>
          <w:color w:val="FF0000"/>
        </w:rPr>
        <w:t>effect</w:t>
      </w:r>
      <w:proofErr w:type="gramEnd"/>
      <w:r w:rsidRPr="00E33F85">
        <w:rPr>
          <w:color w:val="FF0000"/>
        </w:rPr>
        <w:t xml:space="preserve"> ASATs – they will say Commercial Sectors </w:t>
      </w:r>
      <w:r w:rsidRPr="00E33F85">
        <w:rPr>
          <w:color w:val="FF0000"/>
          <w:u w:val="single"/>
        </w:rPr>
        <w:t>produce</w:t>
      </w:r>
      <w:r w:rsidRPr="00E33F85">
        <w:rPr>
          <w:color w:val="FF0000"/>
        </w:rPr>
        <w:t xml:space="preserve"> them, that’s irrelevant since the PLA </w:t>
      </w:r>
      <w:r w:rsidRPr="00E33F85">
        <w:rPr>
          <w:color w:val="FF0000"/>
          <w:u w:val="single"/>
        </w:rPr>
        <w:t>operates</w:t>
      </w:r>
      <w:r w:rsidRPr="00E33F85">
        <w:rPr>
          <w:color w:val="FF0000"/>
        </w:rPr>
        <w:t xml:space="preserve"> them as an act of appropriation which isn’t effected by the plan. </w:t>
      </w:r>
    </w:p>
    <w:p w14:paraId="7EA83241" w14:textId="77777777" w:rsidR="00061CD8" w:rsidRPr="00E33F85" w:rsidRDefault="00061CD8" w:rsidP="00061CD8">
      <w:pPr>
        <w:pStyle w:val="Heading4"/>
        <w:rPr>
          <w:color w:val="FF0000"/>
        </w:rPr>
      </w:pPr>
      <w:r w:rsidRPr="00E33F85">
        <w:rPr>
          <w:color w:val="FF0000"/>
        </w:rPr>
        <w:t xml:space="preserve">US force structure decreasing now – pursuit of </w:t>
      </w:r>
      <w:proofErr w:type="spellStart"/>
      <w:r w:rsidRPr="00E33F85">
        <w:rPr>
          <w:color w:val="FF0000"/>
        </w:rPr>
        <w:t>heg</w:t>
      </w:r>
      <w:proofErr w:type="spellEnd"/>
      <w:r w:rsidRPr="00E33F85">
        <w:rPr>
          <w:color w:val="FF0000"/>
        </w:rPr>
        <w:t xml:space="preserve"> collapses military capabilities </w:t>
      </w:r>
    </w:p>
    <w:p w14:paraId="159CEF3D" w14:textId="77777777" w:rsidR="00061CD8" w:rsidRPr="00E33F85" w:rsidRDefault="00061CD8" w:rsidP="00061CD8">
      <w:pPr>
        <w:rPr>
          <w:color w:val="FF0000"/>
        </w:rPr>
      </w:pPr>
      <w:r w:rsidRPr="00E33F85">
        <w:rPr>
          <w:color w:val="FF0000"/>
        </w:rPr>
        <w:t xml:space="preserve">Jon </w:t>
      </w:r>
      <w:r w:rsidRPr="00E33F85">
        <w:rPr>
          <w:b/>
          <w:bCs/>
          <w:color w:val="FF0000"/>
          <w:sz w:val="26"/>
          <w:szCs w:val="26"/>
        </w:rPr>
        <w:t>Harper, 21</w:t>
      </w:r>
      <w:r w:rsidRPr="00E33F85">
        <w:rPr>
          <w:color w:val="FF0000"/>
        </w:rPr>
        <w:t xml:space="preserve"> [Jon Harper, (Jon Harper is the Managing Editor for National Defense Magazine.)]. "U.S. Military ‘Staring into Abyss,’ Report Says” 12/13/2021, Accessed 1-25-2022. https://www.nationaldefensemagazine.org/articles/2021/12/13/us-military-staring-into-abyss-report-says// </w:t>
      </w:r>
      <w:proofErr w:type="spellStart"/>
      <w:r w:rsidRPr="00E33F85">
        <w:rPr>
          <w:color w:val="FF0000"/>
        </w:rPr>
        <w:t>duongie</w:t>
      </w:r>
      <w:proofErr w:type="spellEnd"/>
    </w:p>
    <w:p w14:paraId="15CEDD50" w14:textId="69E750D5" w:rsidR="00061CD8" w:rsidRPr="00E33F85" w:rsidRDefault="00061CD8" w:rsidP="00061CD8">
      <w:pPr>
        <w:rPr>
          <w:rFonts w:asciiTheme="majorHAnsi" w:hAnsiTheme="majorHAnsi" w:cstheme="majorHAnsi"/>
          <w:color w:val="FF0000"/>
          <w:sz w:val="16"/>
        </w:rPr>
      </w:pPr>
      <w:r w:rsidRPr="00E33F85">
        <w:rPr>
          <w:rFonts w:asciiTheme="majorHAnsi" w:hAnsiTheme="majorHAnsi" w:cstheme="majorHAnsi"/>
          <w:color w:val="FF0000"/>
          <w:sz w:val="16"/>
        </w:rPr>
        <w:t xml:space="preserve">A </w:t>
      </w:r>
      <w:r w:rsidRPr="00E33F85">
        <w:rPr>
          <w:rFonts w:asciiTheme="majorHAnsi" w:hAnsiTheme="majorHAnsi" w:cstheme="majorHAnsi"/>
          <w:color w:val="FF0000"/>
          <w:u w:val="single"/>
        </w:rPr>
        <w:t>new report has a grim message</w:t>
      </w:r>
      <w:r w:rsidRPr="00E33F85">
        <w:rPr>
          <w:rFonts w:asciiTheme="majorHAnsi" w:hAnsiTheme="majorHAnsi" w:cstheme="majorHAnsi"/>
          <w:color w:val="FF0000"/>
          <w:sz w:val="16"/>
        </w:rPr>
        <w:t xml:space="preserve">: the </w:t>
      </w:r>
      <w:r w:rsidRPr="00E33F85">
        <w:rPr>
          <w:rFonts w:asciiTheme="majorHAnsi" w:hAnsiTheme="majorHAnsi" w:cstheme="majorHAnsi"/>
          <w:color w:val="FF0000"/>
          <w:highlight w:val="green"/>
          <w:u w:val="single"/>
        </w:rPr>
        <w:t>Pentagon’s force structure</w:t>
      </w:r>
      <w:r w:rsidRPr="00E33F85">
        <w:rPr>
          <w:rFonts w:asciiTheme="majorHAnsi" w:hAnsiTheme="majorHAnsi" w:cstheme="majorHAnsi"/>
          <w:color w:val="FF0000"/>
          <w:u w:val="single"/>
        </w:rPr>
        <w:t xml:space="preserve"> will likely prove </w:t>
      </w:r>
      <w:r w:rsidRPr="00E33F85">
        <w:rPr>
          <w:rFonts w:asciiTheme="majorHAnsi" w:hAnsiTheme="majorHAnsi" w:cstheme="majorHAnsi"/>
          <w:color w:val="FF0000"/>
          <w:highlight w:val="green"/>
          <w:u w:val="single"/>
        </w:rPr>
        <w:t>inadequate</w:t>
      </w:r>
      <w:r w:rsidRPr="00E33F85">
        <w:rPr>
          <w:rFonts w:asciiTheme="majorHAnsi" w:hAnsiTheme="majorHAnsi" w:cstheme="majorHAnsi"/>
          <w:color w:val="FF0000"/>
          <w:sz w:val="16"/>
        </w:rPr>
        <w:t xml:space="preserve"> barring a boost in defense spending or a major change in national security strategy. Force structure includes the number, </w:t>
      </w:r>
      <w:proofErr w:type="gramStart"/>
      <w:r w:rsidRPr="00E33F85">
        <w:rPr>
          <w:rFonts w:asciiTheme="majorHAnsi" w:hAnsiTheme="majorHAnsi" w:cstheme="majorHAnsi"/>
          <w:color w:val="FF0000"/>
          <w:sz w:val="16"/>
        </w:rPr>
        <w:t>size</w:t>
      </w:r>
      <w:proofErr w:type="gramEnd"/>
      <w:r w:rsidRPr="00E33F85">
        <w:rPr>
          <w:rFonts w:asciiTheme="majorHAnsi" w:hAnsiTheme="majorHAnsi" w:cstheme="majorHAnsi"/>
          <w:color w:val="FF0000"/>
          <w:sz w:val="16"/>
        </w:rPr>
        <w:t xml:space="preserve"> and structure of military units. </w:t>
      </w:r>
      <w:r w:rsidRPr="00E33F85">
        <w:rPr>
          <w:rFonts w:asciiTheme="majorHAnsi" w:hAnsiTheme="majorHAnsi" w:cstheme="majorHAnsi"/>
          <w:color w:val="FF0000"/>
          <w:sz w:val="16"/>
        </w:rPr>
        <w:lastRenderedPageBreak/>
        <w:t xml:space="preserve">President Joe Biden requested $715 billion for the Pentagon in fiscal year 2022 — a 1.6 percent budget increase that is below the rate of inflation. If that </w:t>
      </w:r>
      <w:r w:rsidRPr="00E33F85">
        <w:rPr>
          <w:rFonts w:asciiTheme="majorHAnsi" w:hAnsiTheme="majorHAnsi" w:cstheme="majorHAnsi"/>
          <w:color w:val="FF0000"/>
          <w:u w:val="single"/>
        </w:rPr>
        <w:t>“</w:t>
      </w:r>
      <w:r w:rsidRPr="00E33F85">
        <w:rPr>
          <w:rFonts w:asciiTheme="majorHAnsi" w:hAnsiTheme="majorHAnsi" w:cstheme="majorHAnsi"/>
          <w:color w:val="FF0000"/>
          <w:highlight w:val="green"/>
          <w:u w:val="single"/>
        </w:rPr>
        <w:t>no-growth</w:t>
      </w:r>
      <w:r w:rsidRPr="00E33F85">
        <w:rPr>
          <w:rFonts w:asciiTheme="majorHAnsi" w:hAnsiTheme="majorHAnsi" w:cstheme="majorHAnsi"/>
          <w:color w:val="FF0000"/>
          <w:u w:val="single"/>
        </w:rPr>
        <w:t xml:space="preserve">” </w:t>
      </w:r>
      <w:r w:rsidRPr="00E33F85">
        <w:rPr>
          <w:rFonts w:asciiTheme="majorHAnsi" w:hAnsiTheme="majorHAnsi" w:cstheme="majorHAnsi"/>
          <w:color w:val="FF0000"/>
          <w:highlight w:val="green"/>
          <w:u w:val="single"/>
        </w:rPr>
        <w:t>pattern continues</w:t>
      </w:r>
      <w:r w:rsidRPr="00E33F85">
        <w:rPr>
          <w:rFonts w:asciiTheme="majorHAnsi" w:hAnsiTheme="majorHAnsi" w:cstheme="majorHAnsi"/>
          <w:color w:val="FF0000"/>
          <w:u w:val="single"/>
        </w:rPr>
        <w:t xml:space="preserve"> in coming years, </w:t>
      </w:r>
      <w:r w:rsidRPr="00E33F85">
        <w:rPr>
          <w:rFonts w:asciiTheme="majorHAnsi" w:hAnsiTheme="majorHAnsi" w:cstheme="majorHAnsi"/>
          <w:color w:val="FF0000"/>
          <w:highlight w:val="green"/>
          <w:u w:val="single"/>
        </w:rPr>
        <w:t>force structure</w:t>
      </w:r>
      <w:r w:rsidRPr="00E33F85">
        <w:rPr>
          <w:rFonts w:asciiTheme="majorHAnsi" w:hAnsiTheme="majorHAnsi" w:cstheme="majorHAnsi"/>
          <w:color w:val="FF0000"/>
          <w:u w:val="single"/>
        </w:rPr>
        <w:t xml:space="preserve"> will </w:t>
      </w:r>
      <w:r w:rsidRPr="00E33F85">
        <w:rPr>
          <w:rFonts w:asciiTheme="majorHAnsi" w:hAnsiTheme="majorHAnsi" w:cstheme="majorHAnsi"/>
          <w:color w:val="FF0000"/>
          <w:highlight w:val="green"/>
          <w:u w:val="single"/>
        </w:rPr>
        <w:t>shrink rapidly</w:t>
      </w:r>
      <w:r w:rsidRPr="00E33F85">
        <w:rPr>
          <w:rFonts w:asciiTheme="majorHAnsi" w:hAnsiTheme="majorHAnsi" w:cstheme="majorHAnsi"/>
          <w:color w:val="FF0000"/>
          <w:u w:val="single"/>
        </w:rPr>
        <w:t>,</w:t>
      </w:r>
      <w:r w:rsidRPr="00E33F85">
        <w:rPr>
          <w:rFonts w:asciiTheme="majorHAnsi" w:hAnsiTheme="majorHAnsi" w:cstheme="majorHAnsi"/>
          <w:color w:val="FF0000"/>
          <w:sz w:val="16"/>
        </w:rPr>
        <w:t xml:space="preserve"> according to a recent report by the Center for Strategic and International Studies, “U.S. Military Forces in FY 2022 — The Budget and Strategy Overview.” </w:t>
      </w:r>
      <w:r w:rsidRPr="00E33F85">
        <w:rPr>
          <w:rFonts w:asciiTheme="majorHAnsi" w:hAnsiTheme="majorHAnsi" w:cstheme="majorHAnsi"/>
          <w:color w:val="FF0000"/>
          <w:u w:val="single"/>
        </w:rPr>
        <w:t>Biden’s fiscal blueprint also called for a slight decrease in active-duty end strength, from 1,351,000 personnel in 2021 to 1,346,400 in 2022.</w:t>
      </w:r>
      <w:r w:rsidRPr="00E33F85">
        <w:rPr>
          <w:rFonts w:asciiTheme="majorHAnsi" w:hAnsiTheme="majorHAnsi" w:cstheme="majorHAnsi"/>
          <w:color w:val="FF0000"/>
          <w:sz w:val="16"/>
        </w:rPr>
        <w:t xml:space="preserve"> “The Trump administration’s plan for moderate growth in force structure has likely been shelved,” said CSIS analyst Mark Cancian, the author of the study. As of press time, the Biden administration has yet to release its new national defense strategy. However, based on the interim national security strategic guidance released earlier this year, there is likely to be no major reductions in military roles and missions, according to Cancian. The </w:t>
      </w:r>
      <w:r w:rsidRPr="00E33F85">
        <w:rPr>
          <w:rFonts w:asciiTheme="majorHAnsi" w:hAnsiTheme="majorHAnsi" w:cstheme="majorHAnsi"/>
          <w:color w:val="FF0000"/>
          <w:u w:val="single"/>
        </w:rPr>
        <w:t xml:space="preserve">Pentagon faces several </w:t>
      </w:r>
      <w:r w:rsidRPr="00E33F85">
        <w:rPr>
          <w:rFonts w:asciiTheme="majorHAnsi" w:hAnsiTheme="majorHAnsi" w:cstheme="majorHAnsi"/>
          <w:color w:val="FF0000"/>
          <w:highlight w:val="green"/>
          <w:u w:val="single"/>
        </w:rPr>
        <w:t>long-term challenges</w:t>
      </w:r>
      <w:r w:rsidRPr="00E33F85">
        <w:rPr>
          <w:rFonts w:asciiTheme="majorHAnsi" w:hAnsiTheme="majorHAnsi" w:cstheme="majorHAnsi"/>
          <w:color w:val="FF0000"/>
          <w:u w:val="single"/>
        </w:rPr>
        <w:t xml:space="preserve">, he said, including the need to </w:t>
      </w:r>
      <w:r w:rsidRPr="00E33F85">
        <w:rPr>
          <w:rFonts w:asciiTheme="majorHAnsi" w:hAnsiTheme="majorHAnsi" w:cstheme="majorHAnsi"/>
          <w:color w:val="FF0000"/>
          <w:highlight w:val="green"/>
          <w:u w:val="single"/>
        </w:rPr>
        <w:t>meet</w:t>
      </w:r>
      <w:r w:rsidRPr="00E33F85">
        <w:rPr>
          <w:rFonts w:asciiTheme="majorHAnsi" w:hAnsiTheme="majorHAnsi" w:cstheme="majorHAnsi"/>
          <w:color w:val="FF0000"/>
          <w:u w:val="single"/>
        </w:rPr>
        <w:t xml:space="preserve"> demands for </w:t>
      </w:r>
      <w:r w:rsidRPr="00E33F85">
        <w:rPr>
          <w:rFonts w:asciiTheme="majorHAnsi" w:hAnsiTheme="majorHAnsi" w:cstheme="majorHAnsi"/>
          <w:color w:val="FF0000"/>
          <w:highlight w:val="green"/>
          <w:u w:val="single"/>
        </w:rPr>
        <w:t>crisis response</w:t>
      </w:r>
      <w:r w:rsidRPr="00E33F85">
        <w:rPr>
          <w:rFonts w:asciiTheme="majorHAnsi" w:hAnsiTheme="majorHAnsi" w:cstheme="majorHAnsi"/>
          <w:color w:val="FF0000"/>
          <w:u w:val="single"/>
        </w:rPr>
        <w:t xml:space="preserve">, </w:t>
      </w:r>
      <w:r w:rsidRPr="00E33F85">
        <w:rPr>
          <w:rFonts w:asciiTheme="majorHAnsi" w:hAnsiTheme="majorHAnsi" w:cstheme="majorHAnsi"/>
          <w:color w:val="FF0000"/>
          <w:highlight w:val="green"/>
          <w:u w:val="single"/>
        </w:rPr>
        <w:t>allied engagement</w:t>
      </w:r>
      <w:r w:rsidRPr="00E33F85">
        <w:rPr>
          <w:rFonts w:asciiTheme="majorHAnsi" w:hAnsiTheme="majorHAnsi" w:cstheme="majorHAnsi"/>
          <w:color w:val="FF0000"/>
          <w:u w:val="single"/>
        </w:rPr>
        <w:t xml:space="preserve">, </w:t>
      </w:r>
      <w:r w:rsidRPr="00E33F85">
        <w:rPr>
          <w:rFonts w:asciiTheme="majorHAnsi" w:hAnsiTheme="majorHAnsi" w:cstheme="majorHAnsi"/>
          <w:color w:val="FF0000"/>
          <w:highlight w:val="green"/>
          <w:u w:val="single"/>
        </w:rPr>
        <w:t>gray zone competition</w:t>
      </w:r>
      <w:r w:rsidRPr="00E33F85">
        <w:rPr>
          <w:rFonts w:asciiTheme="majorHAnsi" w:hAnsiTheme="majorHAnsi" w:cstheme="majorHAnsi"/>
          <w:color w:val="FF0000"/>
          <w:u w:val="single"/>
        </w:rPr>
        <w:t xml:space="preserve"> and ongoing </w:t>
      </w:r>
      <w:r w:rsidRPr="00E33F85">
        <w:rPr>
          <w:rFonts w:asciiTheme="majorHAnsi" w:hAnsiTheme="majorHAnsi" w:cstheme="majorHAnsi"/>
          <w:color w:val="FF0000"/>
          <w:highlight w:val="green"/>
          <w:u w:val="single"/>
        </w:rPr>
        <w:t>regional conflicts while simultaneously modernizing for great power competition</w:t>
      </w:r>
      <w:r w:rsidRPr="00E33F85">
        <w:rPr>
          <w:rFonts w:asciiTheme="majorHAnsi" w:hAnsiTheme="majorHAnsi" w:cstheme="majorHAnsi"/>
          <w:color w:val="FF0000"/>
          <w:u w:val="single"/>
        </w:rPr>
        <w:t>.</w:t>
      </w:r>
      <w:r w:rsidRPr="00E33F85">
        <w:rPr>
          <w:rFonts w:asciiTheme="majorHAnsi" w:hAnsiTheme="majorHAnsi" w:cstheme="majorHAnsi"/>
          <w:color w:val="FF0000"/>
          <w:sz w:val="16"/>
        </w:rPr>
        <w:t xml:space="preserve"> </w:t>
      </w:r>
      <w:r w:rsidRPr="00E33F85">
        <w:rPr>
          <w:rFonts w:asciiTheme="majorHAnsi" w:hAnsiTheme="majorHAnsi" w:cstheme="majorHAnsi"/>
          <w:color w:val="FF0000"/>
          <w:u w:val="single"/>
        </w:rPr>
        <w:t xml:space="preserve">Investments in </w:t>
      </w:r>
      <w:r w:rsidRPr="00E33F85">
        <w:rPr>
          <w:rFonts w:asciiTheme="majorHAnsi" w:hAnsiTheme="majorHAnsi" w:cstheme="majorHAnsi"/>
          <w:color w:val="FF0000"/>
          <w:highlight w:val="green"/>
          <w:u w:val="single"/>
        </w:rPr>
        <w:t>modernization</w:t>
      </w:r>
      <w:r w:rsidRPr="00E33F85">
        <w:rPr>
          <w:rFonts w:asciiTheme="majorHAnsi" w:hAnsiTheme="majorHAnsi" w:cstheme="majorHAnsi"/>
          <w:color w:val="FF0000"/>
          <w:u w:val="single"/>
        </w:rPr>
        <w:t xml:space="preserve"> could </w:t>
      </w:r>
      <w:r w:rsidRPr="00E33F85">
        <w:rPr>
          <w:rFonts w:asciiTheme="majorHAnsi" w:hAnsiTheme="majorHAnsi" w:cstheme="majorHAnsi"/>
          <w:color w:val="FF0000"/>
          <w:highlight w:val="green"/>
          <w:u w:val="single"/>
        </w:rPr>
        <w:t>require trade­offs in force structure</w:t>
      </w:r>
      <w:r w:rsidRPr="00E33F85">
        <w:rPr>
          <w:rFonts w:asciiTheme="majorHAnsi" w:hAnsiTheme="majorHAnsi" w:cstheme="majorHAnsi"/>
          <w:color w:val="FF0000"/>
          <w:sz w:val="16"/>
        </w:rPr>
        <w:t xml:space="preserve">, he noted. “The </w:t>
      </w:r>
      <w:r w:rsidRPr="00E33F85">
        <w:rPr>
          <w:rFonts w:asciiTheme="majorHAnsi" w:hAnsiTheme="majorHAnsi" w:cstheme="majorHAnsi"/>
          <w:color w:val="FF0000"/>
          <w:highlight w:val="green"/>
          <w:u w:val="single"/>
        </w:rPr>
        <w:t>open</w:t>
      </w:r>
      <w:r w:rsidRPr="00E33F85">
        <w:rPr>
          <w:rFonts w:asciiTheme="majorHAnsi" w:hAnsiTheme="majorHAnsi" w:cstheme="majorHAnsi"/>
          <w:color w:val="FF0000"/>
          <w:u w:val="single"/>
        </w:rPr>
        <w:t xml:space="preserve">ing of a </w:t>
      </w:r>
      <w:r w:rsidRPr="00E33F85">
        <w:rPr>
          <w:rFonts w:asciiTheme="majorHAnsi" w:hAnsiTheme="majorHAnsi" w:cstheme="majorHAnsi"/>
          <w:color w:val="FF0000"/>
          <w:highlight w:val="green"/>
          <w:u w:val="single"/>
        </w:rPr>
        <w:t>gap between resources and</w:t>
      </w:r>
      <w:r w:rsidRPr="00E33F85">
        <w:rPr>
          <w:rFonts w:asciiTheme="majorHAnsi" w:hAnsiTheme="majorHAnsi" w:cstheme="majorHAnsi"/>
          <w:color w:val="FF0000"/>
          <w:u w:val="single"/>
        </w:rPr>
        <w:t xml:space="preserve"> strategy — as budgets are flat or reduced and the strategy remains unchanged — </w:t>
      </w:r>
      <w:r w:rsidRPr="00E33F85">
        <w:rPr>
          <w:rFonts w:asciiTheme="majorHAnsi" w:hAnsiTheme="majorHAnsi" w:cstheme="majorHAnsi"/>
          <w:color w:val="FF0000"/>
          <w:highlight w:val="green"/>
          <w:u w:val="single"/>
        </w:rPr>
        <w:t>increases risk,</w:t>
      </w:r>
      <w:r w:rsidRPr="00E33F85">
        <w:rPr>
          <w:rFonts w:asciiTheme="majorHAnsi" w:hAnsiTheme="majorHAnsi" w:cstheme="majorHAnsi"/>
          <w:color w:val="FF0000"/>
          <w:u w:val="single"/>
        </w:rPr>
        <w:t xml:space="preserve"> as </w:t>
      </w:r>
      <w:r w:rsidRPr="00E33F85">
        <w:rPr>
          <w:rFonts w:asciiTheme="majorHAnsi" w:hAnsiTheme="majorHAnsi" w:cstheme="majorHAnsi"/>
          <w:color w:val="FF0000"/>
          <w:highlight w:val="green"/>
          <w:u w:val="single"/>
        </w:rPr>
        <w:t>military capabilities</w:t>
      </w:r>
      <w:r w:rsidRPr="00E33F85">
        <w:rPr>
          <w:rFonts w:asciiTheme="majorHAnsi" w:hAnsiTheme="majorHAnsi" w:cstheme="majorHAnsi"/>
          <w:color w:val="FF0000"/>
          <w:u w:val="single"/>
        </w:rPr>
        <w:t xml:space="preserve"> may </w:t>
      </w:r>
      <w:r w:rsidRPr="00E33F85">
        <w:rPr>
          <w:rFonts w:asciiTheme="majorHAnsi" w:hAnsiTheme="majorHAnsi" w:cstheme="majorHAnsi"/>
          <w:color w:val="FF0000"/>
          <w:highlight w:val="green"/>
          <w:u w:val="single"/>
        </w:rPr>
        <w:t>not</w:t>
      </w:r>
      <w:r w:rsidRPr="00E33F85">
        <w:rPr>
          <w:rFonts w:asciiTheme="majorHAnsi" w:hAnsiTheme="majorHAnsi" w:cstheme="majorHAnsi"/>
          <w:color w:val="FF0000"/>
          <w:u w:val="single"/>
        </w:rPr>
        <w:t xml:space="preserve"> be </w:t>
      </w:r>
      <w:r w:rsidRPr="00E33F85">
        <w:rPr>
          <w:rFonts w:asciiTheme="majorHAnsi" w:hAnsiTheme="majorHAnsi" w:cstheme="majorHAnsi"/>
          <w:color w:val="FF0000"/>
          <w:highlight w:val="green"/>
          <w:u w:val="single"/>
        </w:rPr>
        <w:t>able to back foreign</w:t>
      </w:r>
      <w:r w:rsidRPr="00E33F85">
        <w:rPr>
          <w:rFonts w:asciiTheme="majorHAnsi" w:hAnsiTheme="majorHAnsi" w:cstheme="majorHAnsi"/>
          <w:color w:val="FF0000"/>
          <w:u w:val="single"/>
        </w:rPr>
        <w:t xml:space="preserve"> policy </w:t>
      </w:r>
      <w:r w:rsidRPr="00E33F85">
        <w:rPr>
          <w:rFonts w:asciiTheme="majorHAnsi" w:hAnsiTheme="majorHAnsi" w:cstheme="majorHAnsi"/>
          <w:color w:val="FF0000"/>
          <w:highlight w:val="green"/>
          <w:u w:val="single"/>
        </w:rPr>
        <w:t>commitments</w:t>
      </w:r>
      <w:r w:rsidRPr="00E33F85">
        <w:rPr>
          <w:rFonts w:asciiTheme="majorHAnsi" w:hAnsiTheme="majorHAnsi" w:cstheme="majorHAnsi"/>
          <w:color w:val="FF0000"/>
          <w:u w:val="single"/>
        </w:rPr>
        <w:t>,</w:t>
      </w:r>
      <w:r w:rsidRPr="00E33F85">
        <w:rPr>
          <w:rFonts w:asciiTheme="majorHAnsi" w:hAnsiTheme="majorHAnsi" w:cstheme="majorHAnsi"/>
          <w:color w:val="FF0000"/>
          <w:sz w:val="16"/>
        </w:rPr>
        <w:t>” he said. “</w:t>
      </w:r>
      <w:r w:rsidRPr="00E33F85">
        <w:rPr>
          <w:rFonts w:asciiTheme="majorHAnsi" w:hAnsiTheme="majorHAnsi" w:cstheme="majorHAnsi"/>
          <w:color w:val="FF0000"/>
          <w:u w:val="single"/>
        </w:rPr>
        <w:t>For strategic and budgetary reasons, force structure is ‘staring into the abyss,’</w:t>
      </w:r>
      <w:r w:rsidRPr="00E33F85">
        <w:rPr>
          <w:rFonts w:asciiTheme="majorHAnsi" w:hAnsiTheme="majorHAnsi" w:cstheme="majorHAnsi"/>
          <w:color w:val="FF0000"/>
          <w:sz w:val="16"/>
        </w:rPr>
        <w:t>” he added. “</w:t>
      </w:r>
      <w:r w:rsidRPr="00E33F85">
        <w:rPr>
          <w:rFonts w:asciiTheme="majorHAnsi" w:hAnsiTheme="majorHAnsi" w:cstheme="majorHAnsi"/>
          <w:color w:val="FF0000"/>
          <w:u w:val="single"/>
        </w:rPr>
        <w:t>These resources are unlikely to be adequate for the expansive national security strategy that the Biden administration has laid out</w:t>
      </w:r>
      <w:r w:rsidRPr="00E33F85">
        <w:rPr>
          <w:rFonts w:asciiTheme="majorHAnsi" w:hAnsiTheme="majorHAnsi" w:cstheme="majorHAnsi"/>
          <w:color w:val="FF0000"/>
          <w:sz w:val="16"/>
        </w:rPr>
        <w:t xml:space="preserve">. … Several years of </w:t>
      </w:r>
      <w:r w:rsidRPr="00E33F85">
        <w:rPr>
          <w:rFonts w:asciiTheme="majorHAnsi" w:hAnsiTheme="majorHAnsi" w:cstheme="majorHAnsi"/>
          <w:color w:val="FF0000"/>
          <w:u w:val="single"/>
        </w:rPr>
        <w:t>flat budgets will erode U.S. capabilities</w:t>
      </w:r>
      <w:r w:rsidRPr="00E33F85">
        <w:rPr>
          <w:rFonts w:asciiTheme="majorHAnsi" w:hAnsiTheme="majorHAnsi" w:cstheme="majorHAnsi"/>
          <w:color w:val="FF0000"/>
          <w:sz w:val="16"/>
        </w:rPr>
        <w:t xml:space="preserve">. A less ambitious strategy could accommodate that erosion, but the Biden administration’s commitment to global engagement may drive a continuing high level of military deployments.” However, some in Congress, including lawmakers on key committees, are pushing to plus-up the defense budget. “If these efforts succeed, force structure could be yanked back from the brink,” Cancian said. “Congressional proposals for increased resources have not added personnel but would take the pressure off force structure as the source of funding. Force structure in all the services would likely continue at about its current level, </w:t>
      </w:r>
      <w:proofErr w:type="gramStart"/>
      <w:r w:rsidRPr="00E33F85">
        <w:rPr>
          <w:rFonts w:asciiTheme="majorHAnsi" w:hAnsiTheme="majorHAnsi" w:cstheme="majorHAnsi"/>
          <w:color w:val="FF0000"/>
          <w:sz w:val="16"/>
        </w:rPr>
        <w:t>with the possible exception of</w:t>
      </w:r>
      <w:proofErr w:type="gramEnd"/>
      <w:r w:rsidRPr="00E33F85">
        <w:rPr>
          <w:rFonts w:asciiTheme="majorHAnsi" w:hAnsiTheme="majorHAnsi" w:cstheme="majorHAnsi"/>
          <w:color w:val="FF0000"/>
          <w:sz w:val="16"/>
        </w:rPr>
        <w:t xml:space="preserve"> Navy ships, which [would] increase.”</w:t>
      </w:r>
    </w:p>
    <w:p w14:paraId="3C0CF0D9" w14:textId="77777777" w:rsidR="00061CD8" w:rsidRPr="00E33F85" w:rsidRDefault="00061CD8" w:rsidP="00061CD8">
      <w:pPr>
        <w:pStyle w:val="Heading3"/>
        <w:rPr>
          <w:color w:val="FF0000"/>
        </w:rPr>
      </w:pPr>
      <w:r w:rsidRPr="00E33F85">
        <w:rPr>
          <w:color w:val="FF0000"/>
        </w:rPr>
        <w:lastRenderedPageBreak/>
        <w:t xml:space="preserve">1NC – </w:t>
      </w:r>
      <w:proofErr w:type="spellStart"/>
      <w:r w:rsidRPr="00E33F85">
        <w:rPr>
          <w:color w:val="FF0000"/>
        </w:rPr>
        <w:t>Heg</w:t>
      </w:r>
      <w:proofErr w:type="spellEnd"/>
      <w:r w:rsidRPr="00E33F85">
        <w:rPr>
          <w:color w:val="FF0000"/>
        </w:rPr>
        <w:t xml:space="preserve"> defense </w:t>
      </w:r>
    </w:p>
    <w:p w14:paraId="6668C7BA" w14:textId="77777777" w:rsidR="00010E7D" w:rsidRPr="00BE5B68" w:rsidRDefault="00010E7D" w:rsidP="00010E7D">
      <w:pPr>
        <w:pStyle w:val="Heading4"/>
      </w:pPr>
      <w:proofErr w:type="spellStart"/>
      <w:r>
        <w:t>Heg</w:t>
      </w:r>
      <w:proofErr w:type="spellEnd"/>
      <w:r>
        <w:t xml:space="preserve"> is </w:t>
      </w:r>
      <w:r w:rsidRPr="00BE5B68">
        <w:rPr>
          <w:u w:val="single"/>
        </w:rPr>
        <w:t>ineffective</w:t>
      </w:r>
      <w:r>
        <w:t xml:space="preserve"> </w:t>
      </w:r>
    </w:p>
    <w:p w14:paraId="5CC324ED" w14:textId="77777777" w:rsidR="00010E7D" w:rsidRPr="00A8442D" w:rsidRDefault="00010E7D" w:rsidP="00010E7D">
      <w:r>
        <w:rPr>
          <w:rStyle w:val="Style13ptBold"/>
        </w:rPr>
        <w:t>Fettweis</w:t>
      </w:r>
      <w:r w:rsidRPr="00A8442D">
        <w:rPr>
          <w:rStyle w:val="Style13ptBold"/>
        </w:rPr>
        <w:t xml:space="preserve"> 17</w:t>
      </w:r>
      <w:r w:rsidRPr="00A8442D">
        <w:t xml:space="preserve"> – Associate Professor of Political Science at Tulane University (Christopher, “Unipolarity, Hegemony, and the New Peace,” </w:t>
      </w:r>
      <w:r w:rsidRPr="00A8442D">
        <w:rPr>
          <w:i/>
        </w:rPr>
        <w:t>Security Studies</w:t>
      </w:r>
      <w:r w:rsidRPr="00A8442D">
        <w:t>, 26:3, 423-451, 5-8-2017, http://dx.doi.org/10.1080/09636412.2017.1306394)</w:t>
      </w:r>
      <w:r>
        <w:t>//Elmer</w:t>
      </w:r>
    </w:p>
    <w:p w14:paraId="456C89B0" w14:textId="77777777" w:rsidR="00010E7D" w:rsidRDefault="00010E7D" w:rsidP="00010E7D">
      <w:pPr>
        <w:rPr>
          <w:sz w:val="16"/>
        </w:rPr>
      </w:pPr>
      <w:r w:rsidRPr="00A8442D">
        <w:rPr>
          <w:sz w:val="16"/>
        </w:rPr>
        <w:t>Conflict and Hegemony by Region</w:t>
      </w:r>
      <w:r>
        <w:rPr>
          <w:sz w:val="16"/>
        </w:rPr>
        <w:t xml:space="preserve"> </w:t>
      </w:r>
      <w:r w:rsidRPr="00A8442D">
        <w:rPr>
          <w:sz w:val="16"/>
        </w:rPr>
        <w:t xml:space="preserve">Even the most ardent supporters of the hegemonic-stability explanation do not contend that US influence extends equally to all corners of the globe. The United States has concentrated its policing in what George Kennan used to call “strong points,” or the most important parts of the world: Western Europe, the Pacific Rim, and Persian Gulf.64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During the Cold War, the United States played referee to a few intra-West squabbles, especially between Greece and Turkey, and provided Hobbesian reassurance to Germany’s nervous neighbors. </w:t>
      </w:r>
      <w:r w:rsidRPr="00CE3CE2">
        <w:rPr>
          <w:rStyle w:val="Emphasis"/>
          <w:highlight w:val="green"/>
        </w:rPr>
        <w:t>Other</w:t>
      </w:r>
      <w:r w:rsidRPr="00A8442D">
        <w:rPr>
          <w:sz w:val="16"/>
        </w:rPr>
        <w:t xml:space="preserve">, equally plausible </w:t>
      </w:r>
      <w:r w:rsidRPr="00CE3CE2">
        <w:rPr>
          <w:rStyle w:val="Emphasis"/>
          <w:highlight w:val="green"/>
        </w:rPr>
        <w:t>explanations exist for stability</w:t>
      </w:r>
      <w:r w:rsidRPr="00A8442D">
        <w:rPr>
          <w:sz w:val="16"/>
        </w:rPr>
        <w:t xml:space="preserve"> in the first world, </w:t>
      </w:r>
      <w:r w:rsidRPr="00CE3CE2">
        <w:rPr>
          <w:rStyle w:val="StyleUnderline"/>
          <w:highlight w:val="green"/>
        </w:rPr>
        <w:t>including</w:t>
      </w:r>
      <w:r w:rsidRPr="00A8442D">
        <w:rPr>
          <w:sz w:val="16"/>
        </w:rPr>
        <w:t xml:space="preserve"> the </w:t>
      </w:r>
      <w:r w:rsidRPr="00A8442D">
        <w:rPr>
          <w:rStyle w:val="StyleUnderline"/>
        </w:rPr>
        <w:t xml:space="preserve">presence of a </w:t>
      </w:r>
      <w:r w:rsidRPr="00CE3CE2">
        <w:rPr>
          <w:rStyle w:val="StyleUnderline"/>
          <w:highlight w:val="green"/>
        </w:rPr>
        <w:t>common enemy</w:t>
      </w:r>
      <w:r w:rsidRPr="00A8442D">
        <w:rPr>
          <w:sz w:val="16"/>
        </w:rPr>
        <w:t xml:space="preserve">, </w:t>
      </w:r>
      <w:r w:rsidRPr="00CE3CE2">
        <w:rPr>
          <w:rStyle w:val="StyleUnderline"/>
          <w:highlight w:val="green"/>
        </w:rPr>
        <w:t>democracy</w:t>
      </w:r>
      <w:r w:rsidRPr="00A8442D">
        <w:rPr>
          <w:sz w:val="16"/>
        </w:rPr>
        <w:t xml:space="preserve">, </w:t>
      </w:r>
      <w:r w:rsidRPr="00CE3CE2">
        <w:rPr>
          <w:rStyle w:val="StyleUnderline"/>
          <w:highlight w:val="green"/>
        </w:rPr>
        <w:t>economic interdependence</w:t>
      </w:r>
      <w:r w:rsidRPr="00A8442D">
        <w:rPr>
          <w:sz w:val="16"/>
        </w:rPr>
        <w:t xml:space="preserve">, </w:t>
      </w:r>
      <w:r w:rsidRPr="00CE3CE2">
        <w:rPr>
          <w:rStyle w:val="StyleUnderline"/>
          <w:highlight w:val="green"/>
        </w:rPr>
        <w:t>general war aversion</w:t>
      </w:r>
      <w:r w:rsidRPr="00A8442D">
        <w:rPr>
          <w:rStyle w:val="StyleUnderline"/>
        </w:rPr>
        <w:t>, etc</w:t>
      </w:r>
      <w:r w:rsidRPr="00A8442D">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A8442D">
        <w:rPr>
          <w:rStyle w:val="StyleUnderline"/>
        </w:rPr>
        <w:t>Unipolarity has</w:t>
      </w:r>
      <w:r w:rsidRPr="00A8442D">
        <w:rPr>
          <w:sz w:val="16"/>
        </w:rPr>
        <w:t xml:space="preserve"> generally </w:t>
      </w:r>
      <w:r w:rsidRPr="00A8442D">
        <w:rPr>
          <w:rStyle w:val="StyleUnderline"/>
        </w:rPr>
        <w:t>been</w:t>
      </w:r>
      <w:r w:rsidRPr="00A8442D">
        <w:rPr>
          <w:sz w:val="16"/>
        </w:rPr>
        <w:t xml:space="preserve"> much </w:t>
      </w:r>
      <w:r w:rsidRPr="00A8442D">
        <w:rPr>
          <w:rStyle w:val="StyleUnderline"/>
        </w:rPr>
        <w:t>better</w:t>
      </w:r>
      <w:r w:rsidRPr="00A8442D">
        <w:rPr>
          <w:sz w:val="16"/>
        </w:rPr>
        <w:t xml:space="preserve">, </w:t>
      </w:r>
      <w:r w:rsidRPr="00A8442D">
        <w:rPr>
          <w:rStyle w:val="StyleUnderline"/>
        </w:rPr>
        <w:t xml:space="preserve">but </w:t>
      </w:r>
      <w:proofErr w:type="gramStart"/>
      <w:r w:rsidRPr="00A8442D">
        <w:rPr>
          <w:rStyle w:val="StyleUnderline"/>
        </w:rPr>
        <w:t>whether or not</w:t>
      </w:r>
      <w:proofErr w:type="gramEnd"/>
      <w:r w:rsidRPr="00A8442D">
        <w:rPr>
          <w:rStyle w:val="StyleUnderline"/>
        </w:rPr>
        <w:t xml:space="preserve"> this was due to US action is again </w:t>
      </w:r>
      <w:r w:rsidRPr="00A8442D">
        <w:rPr>
          <w:rStyle w:val="Emphasis"/>
        </w:rPr>
        <w:t>unclear</w:t>
      </w:r>
      <w:r w:rsidRPr="00A8442D">
        <w:rPr>
          <w:sz w:val="16"/>
        </w:rPr>
        <w:t xml:space="preserve">. Overall </w:t>
      </w:r>
      <w:r w:rsidRPr="00A8442D">
        <w:rPr>
          <w:rStyle w:val="StyleUnderline"/>
        </w:rPr>
        <w:t>US interest in</w:t>
      </w:r>
      <w:r w:rsidRPr="00A8442D">
        <w:rPr>
          <w:sz w:val="16"/>
        </w:rPr>
        <w:t xml:space="preserve"> the affairs of </w:t>
      </w:r>
      <w:r w:rsidRPr="00A8442D">
        <w:rPr>
          <w:rStyle w:val="StyleUnderline"/>
        </w:rPr>
        <w:t>the Global South</w:t>
      </w:r>
      <w:r w:rsidRPr="00A8442D">
        <w:rPr>
          <w:sz w:val="16"/>
        </w:rPr>
        <w:t xml:space="preserve"> has </w:t>
      </w:r>
      <w:r w:rsidRPr="00A8442D">
        <w:rPr>
          <w:rStyle w:val="StyleUnderline"/>
        </w:rPr>
        <w:t xml:space="preserve">dropped markedly </w:t>
      </w:r>
      <w:r w:rsidRPr="00A8442D">
        <w:rPr>
          <w:sz w:val="16"/>
        </w:rPr>
        <w:t xml:space="preserve">since the end of the Cold War, as has the level of violence in almost all regions. </w:t>
      </w:r>
      <w:r w:rsidRPr="00A8442D">
        <w:rPr>
          <w:rStyle w:val="StyleUnderline"/>
        </w:rPr>
        <w:t>There is less US intervention</w:t>
      </w:r>
      <w:r w:rsidRPr="00A8442D">
        <w:rPr>
          <w:sz w:val="16"/>
        </w:rPr>
        <w:t xml:space="preserve"> </w:t>
      </w:r>
      <w:r w:rsidRPr="00A8442D">
        <w:rPr>
          <w:rStyle w:val="StyleUnderline"/>
        </w:rPr>
        <w:t>in</w:t>
      </w:r>
      <w:r w:rsidRPr="00A8442D">
        <w:rPr>
          <w:sz w:val="16"/>
        </w:rPr>
        <w:t xml:space="preserve"> the political and military affairs of </w:t>
      </w:r>
      <w:r w:rsidRPr="00A8442D">
        <w:rPr>
          <w:rStyle w:val="StyleUnderline"/>
        </w:rPr>
        <w:t xml:space="preserve">Latin America </w:t>
      </w:r>
      <w:r w:rsidRPr="00A8442D">
        <w:rPr>
          <w:sz w:val="16"/>
        </w:rPr>
        <w:t xml:space="preserve">compared to any time in the twentieth century, for instance, </w:t>
      </w:r>
      <w:proofErr w:type="gramStart"/>
      <w:r w:rsidRPr="00A8442D">
        <w:rPr>
          <w:rStyle w:val="StyleUnderline"/>
        </w:rPr>
        <w:t>and</w:t>
      </w:r>
      <w:r w:rsidRPr="00A8442D">
        <w:rPr>
          <w:sz w:val="16"/>
        </w:rPr>
        <w:t xml:space="preserve"> also</w:t>
      </w:r>
      <w:proofErr w:type="gramEnd"/>
      <w:r w:rsidRPr="00A8442D">
        <w:rPr>
          <w:sz w:val="16"/>
        </w:rPr>
        <w:t xml:space="preserve"> </w:t>
      </w:r>
      <w:r w:rsidRPr="00A8442D">
        <w:rPr>
          <w:rStyle w:val="StyleUnderline"/>
        </w:rPr>
        <w:t>less conflict</w:t>
      </w:r>
      <w:r w:rsidRPr="00A8442D">
        <w:rPr>
          <w:sz w:val="16"/>
        </w:rPr>
        <w:t xml:space="preserve">. </w:t>
      </w:r>
      <w:r w:rsidRPr="00A8442D">
        <w:rPr>
          <w:rStyle w:val="StyleUnderline"/>
        </w:rPr>
        <w:t>Warfare in Africa is at an all-time low</w:t>
      </w:r>
      <w:r w:rsidRPr="00A8442D">
        <w:rPr>
          <w:sz w:val="16"/>
        </w:rPr>
        <w:t xml:space="preserve">, as is relative US interest outside of counterterrorism and security assistance.66 </w:t>
      </w:r>
      <w:r w:rsidRPr="00CE3CE2">
        <w:rPr>
          <w:rStyle w:val="StyleUnderline"/>
          <w:highlight w:val="green"/>
        </w:rPr>
        <w:t>Regional peace and stability exist where there is US active intervention</w:t>
      </w:r>
      <w:r w:rsidRPr="00A8442D">
        <w:rPr>
          <w:sz w:val="16"/>
        </w:rPr>
        <w:t xml:space="preserve">, </w:t>
      </w:r>
      <w:r w:rsidRPr="00A8442D">
        <w:rPr>
          <w:rStyle w:val="StyleUnderline"/>
        </w:rPr>
        <w:t>as well as where there is not</w:t>
      </w:r>
      <w:r w:rsidRPr="00A8442D">
        <w:rPr>
          <w:sz w:val="16"/>
        </w:rPr>
        <w:t xml:space="preserve">. </w:t>
      </w:r>
      <w:r w:rsidRPr="00CE3CE2">
        <w:rPr>
          <w:rStyle w:val="Emphasis"/>
          <w:highlight w:val="green"/>
        </w:rPr>
        <w:t>No direct relationship seems to exist across regions</w:t>
      </w:r>
      <w:r w:rsidRPr="00CE3CE2">
        <w:rPr>
          <w:sz w:val="16"/>
          <w:highlight w:val="green"/>
        </w:rPr>
        <w:t>.</w:t>
      </w:r>
      <w:r w:rsidRPr="00A8442D">
        <w:rPr>
          <w:sz w:val="16"/>
        </w:rPr>
        <w:t xml:space="preserve"> If intervention can be considered a function of direct and indirect activity, of both political and military action, a regional picture might look like what is outlined in Table 1. These assessments of conflict are by necessity </w:t>
      </w:r>
      <w:proofErr w:type="gramStart"/>
      <w:r w:rsidRPr="00A8442D">
        <w:rPr>
          <w:sz w:val="16"/>
        </w:rPr>
        <w:t>relative, because</w:t>
      </w:r>
      <w:proofErr w:type="gramEnd"/>
      <w:r w:rsidRPr="00A8442D">
        <w:rPr>
          <w:sz w:val="16"/>
        </w:rPr>
        <w:t xml:space="preserve"> there has not been a “high” level of conflict in any region outside the Middle East during the period of the New Peace. Putting aside for the moment that important caveat, some points become clear. The great powers of the world are clustered in the upper right quadrant, where US intervention has been high, but conflict levels low. </w:t>
      </w:r>
      <w:r w:rsidRPr="00CE3CE2">
        <w:rPr>
          <w:rStyle w:val="StyleUnderline"/>
          <w:highlight w:val="green"/>
        </w:rPr>
        <w:t xml:space="preserve">US intervention is </w:t>
      </w:r>
      <w:r w:rsidRPr="00CE3CE2">
        <w:rPr>
          <w:rStyle w:val="Emphasis"/>
          <w:highlight w:val="green"/>
        </w:rPr>
        <w:t>imperfectly correlated</w:t>
      </w:r>
      <w:r w:rsidRPr="00CE3CE2">
        <w:rPr>
          <w:rStyle w:val="StyleUnderline"/>
          <w:highlight w:val="green"/>
        </w:rPr>
        <w:t xml:space="preserve"> with stability</w:t>
      </w:r>
      <w:r w:rsidRPr="00A8442D">
        <w:rPr>
          <w:sz w:val="16"/>
        </w:rPr>
        <w:t xml:space="preserve">, however. Indeed, it is conceivable that the relatively </w:t>
      </w:r>
      <w:r w:rsidRPr="00CE3CE2">
        <w:rPr>
          <w:rStyle w:val="StyleUnderline"/>
          <w:highlight w:val="green"/>
        </w:rPr>
        <w:t>high level</w:t>
      </w:r>
      <w:r w:rsidRPr="00A8442D">
        <w:rPr>
          <w:rStyle w:val="StyleUnderline"/>
        </w:rPr>
        <w:t xml:space="preserve"> of US</w:t>
      </w:r>
      <w:r w:rsidRPr="00A8442D">
        <w:rPr>
          <w:sz w:val="16"/>
        </w:rPr>
        <w:t xml:space="preserve"> interest and </w:t>
      </w:r>
      <w:r w:rsidRPr="00CE3CE2">
        <w:rPr>
          <w:rStyle w:val="StyleUnderline"/>
          <w:highlight w:val="green"/>
        </w:rPr>
        <w:t>activity</w:t>
      </w:r>
      <w:r w:rsidRPr="00A8442D">
        <w:rPr>
          <w:sz w:val="16"/>
        </w:rPr>
        <w:t xml:space="preserve"> has </w:t>
      </w:r>
      <w:r w:rsidRPr="00CE3CE2">
        <w:rPr>
          <w:rStyle w:val="StyleUnderline"/>
          <w:highlight w:val="green"/>
        </w:rPr>
        <w:t>made</w:t>
      </w:r>
      <w:r w:rsidRPr="00CE3CE2">
        <w:rPr>
          <w:sz w:val="16"/>
          <w:highlight w:val="green"/>
        </w:rPr>
        <w:t xml:space="preserve"> </w:t>
      </w:r>
      <w:r w:rsidRPr="00CE3CE2">
        <w:rPr>
          <w:rStyle w:val="StyleUnderline"/>
          <w:highlight w:val="green"/>
        </w:rPr>
        <w:t>the</w:t>
      </w:r>
      <w:r w:rsidRPr="00A8442D">
        <w:rPr>
          <w:sz w:val="16"/>
        </w:rPr>
        <w:t xml:space="preserve"> security situation in the </w:t>
      </w:r>
      <w:r w:rsidRPr="00CE3CE2">
        <w:rPr>
          <w:rStyle w:val="Emphasis"/>
          <w:highlight w:val="green"/>
        </w:rPr>
        <w:t>Persian Gulf</w:t>
      </w:r>
      <w:r w:rsidRPr="00CE3CE2">
        <w:rPr>
          <w:sz w:val="16"/>
          <w:highlight w:val="green"/>
        </w:rPr>
        <w:t xml:space="preserve"> </w:t>
      </w:r>
      <w:r w:rsidRPr="00CE3CE2">
        <w:rPr>
          <w:rStyle w:val="StyleUnderline"/>
          <w:highlight w:val="green"/>
        </w:rPr>
        <w:t>and</w:t>
      </w:r>
      <w:r w:rsidRPr="00A8442D">
        <w:rPr>
          <w:sz w:val="16"/>
        </w:rPr>
        <w:t xml:space="preserve"> broader </w:t>
      </w:r>
      <w:r w:rsidRPr="00CE3CE2">
        <w:rPr>
          <w:rStyle w:val="Emphasis"/>
          <w:highlight w:val="green"/>
        </w:rPr>
        <w:t>Middle East worse</w:t>
      </w:r>
      <w:r w:rsidRPr="00A8442D">
        <w:rPr>
          <w:sz w:val="16"/>
        </w:rPr>
        <w:t xml:space="preserve">. In recent years, substantial </w:t>
      </w:r>
      <w:r w:rsidRPr="00CE3CE2">
        <w:rPr>
          <w:rStyle w:val="StyleUnderline"/>
          <w:highlight w:val="green"/>
        </w:rPr>
        <w:t>hard power</w:t>
      </w:r>
      <w:r w:rsidRPr="00A8442D">
        <w:rPr>
          <w:rStyle w:val="StyleUnderline"/>
        </w:rPr>
        <w:t xml:space="preserve"> investments</w:t>
      </w:r>
      <w:r w:rsidRPr="00A8442D">
        <w:rPr>
          <w:sz w:val="16"/>
        </w:rPr>
        <w:t xml:space="preserve"> (</w:t>
      </w:r>
      <w:r w:rsidRPr="00A8442D">
        <w:rPr>
          <w:rStyle w:val="StyleUnderline"/>
        </w:rPr>
        <w:t>Somalia</w:t>
      </w:r>
      <w:r w:rsidRPr="00A8442D">
        <w:rPr>
          <w:sz w:val="16"/>
        </w:rPr>
        <w:t xml:space="preserve">, </w:t>
      </w:r>
      <w:r w:rsidRPr="00A8442D">
        <w:rPr>
          <w:rStyle w:val="StyleUnderline"/>
        </w:rPr>
        <w:t>Afghanistan</w:t>
      </w:r>
      <w:r w:rsidRPr="00A8442D">
        <w:rPr>
          <w:sz w:val="16"/>
        </w:rPr>
        <w:t xml:space="preserve">, </w:t>
      </w:r>
      <w:r w:rsidRPr="00A8442D">
        <w:rPr>
          <w:rStyle w:val="StyleUnderline"/>
        </w:rPr>
        <w:t>Iraq</w:t>
      </w:r>
      <w:r w:rsidRPr="00A8442D">
        <w:rPr>
          <w:sz w:val="16"/>
        </w:rPr>
        <w:t xml:space="preserve">), </w:t>
      </w:r>
      <w:r w:rsidRPr="00A8442D">
        <w:rPr>
          <w:rStyle w:val="StyleUnderline"/>
        </w:rPr>
        <w:t>moderate intervention</w:t>
      </w:r>
      <w:r w:rsidRPr="00A8442D">
        <w:rPr>
          <w:sz w:val="16"/>
        </w:rPr>
        <w:t xml:space="preserve"> (</w:t>
      </w:r>
      <w:r w:rsidRPr="00A8442D">
        <w:rPr>
          <w:rStyle w:val="StyleUnderline"/>
        </w:rPr>
        <w:t>Libya</w:t>
      </w:r>
      <w:r w:rsidRPr="00A8442D">
        <w:rPr>
          <w:sz w:val="16"/>
        </w:rPr>
        <w:t xml:space="preserve">), </w:t>
      </w:r>
      <w:r w:rsidRPr="00A8442D">
        <w:rPr>
          <w:rStyle w:val="StyleUnderline"/>
        </w:rPr>
        <w:t>and reliance on diplomacy</w:t>
      </w:r>
      <w:r w:rsidRPr="00A8442D">
        <w:rPr>
          <w:sz w:val="16"/>
        </w:rPr>
        <w:t xml:space="preserve"> (</w:t>
      </w:r>
      <w:r w:rsidRPr="00A8442D">
        <w:rPr>
          <w:rStyle w:val="StyleUnderline"/>
        </w:rPr>
        <w:t>Syria</w:t>
      </w:r>
      <w:r w:rsidRPr="00A8442D">
        <w:rPr>
          <w:sz w:val="16"/>
        </w:rPr>
        <w:t xml:space="preserve">) </w:t>
      </w:r>
      <w:r w:rsidRPr="00CE3CE2">
        <w:rPr>
          <w:rStyle w:val="StyleUnderline"/>
          <w:highlight w:val="green"/>
        </w:rPr>
        <w:t xml:space="preserve">have been </w:t>
      </w:r>
      <w:r w:rsidRPr="00CE3CE2">
        <w:rPr>
          <w:rStyle w:val="Emphasis"/>
          <w:highlight w:val="green"/>
        </w:rPr>
        <w:t>equally ineffective</w:t>
      </w:r>
      <w:r w:rsidRPr="00A8442D">
        <w:rPr>
          <w:sz w:val="16"/>
        </w:rPr>
        <w:t xml:space="preserve"> in</w:t>
      </w:r>
      <w:r w:rsidRPr="00A8442D">
        <w:rPr>
          <w:rStyle w:val="StyleUnderline"/>
        </w:rPr>
        <w:t xml:space="preserve"> stabilizing states torn by conflict</w:t>
      </w:r>
      <w:r w:rsidRPr="00A8442D">
        <w:rPr>
          <w:sz w:val="16"/>
        </w:rPr>
        <w:t xml:space="preserve">. While it is possible that the region is essentially unpacifiable and no amount of police work would bring peace to its people, </w:t>
      </w:r>
      <w:r w:rsidRPr="00A8442D">
        <w:rPr>
          <w:rStyle w:val="StyleUnderline"/>
        </w:rPr>
        <w:t>it remains hard to make the case</w:t>
      </w:r>
      <w:r w:rsidRPr="00A8442D">
        <w:rPr>
          <w:sz w:val="16"/>
        </w:rPr>
        <w:t xml:space="preserve"> </w:t>
      </w:r>
      <w:r w:rsidRPr="00A8442D">
        <w:rPr>
          <w:rStyle w:val="StyleUnderline"/>
        </w:rPr>
        <w:t>that</w:t>
      </w:r>
      <w:r w:rsidRPr="00A8442D">
        <w:rPr>
          <w:sz w:val="16"/>
        </w:rPr>
        <w:t xml:space="preserve"> the </w:t>
      </w:r>
      <w:r w:rsidRPr="00A8442D">
        <w:rPr>
          <w:rStyle w:val="StyleUnderline"/>
        </w:rPr>
        <w:t>US presence</w:t>
      </w:r>
      <w:r w:rsidRPr="00A8442D">
        <w:rPr>
          <w:sz w:val="16"/>
        </w:rPr>
        <w:t xml:space="preserve"> has </w:t>
      </w:r>
      <w:r w:rsidRPr="00A8442D">
        <w:rPr>
          <w:rStyle w:val="StyleUnderline"/>
        </w:rPr>
        <w:t>improved matters</w:t>
      </w:r>
      <w:r w:rsidRPr="00A8442D">
        <w:rPr>
          <w:sz w:val="16"/>
        </w:rPr>
        <w:t xml:space="preserve">. In this “strong point,” at least, </w:t>
      </w:r>
      <w:r w:rsidRPr="00CE3CE2">
        <w:rPr>
          <w:rStyle w:val="Emphasis"/>
          <w:highlight w:val="green"/>
        </w:rPr>
        <w:t>US hegemony has failed to bring peace</w:t>
      </w:r>
      <w:r w:rsidRPr="00A8442D">
        <w:rPr>
          <w:sz w:val="16"/>
        </w:rPr>
        <w:t xml:space="preserve">. In much of the rest of the world, the United States has not been especially eager to enforce any </w:t>
      </w:r>
      <w:proofErr w:type="gramStart"/>
      <w:r w:rsidRPr="00A8442D">
        <w:rPr>
          <w:sz w:val="16"/>
        </w:rPr>
        <w:t>particular rules</w:t>
      </w:r>
      <w:proofErr w:type="gramEnd"/>
      <w:r w:rsidRPr="00A8442D">
        <w:rPr>
          <w:sz w:val="16"/>
        </w:rPr>
        <w:t xml:space="preserve">. Even rather incontrovertible evidence of genocide has not been enough to inspire action. </w:t>
      </w:r>
      <w:r w:rsidRPr="00A8442D">
        <w:rPr>
          <w:rStyle w:val="StyleUnderline"/>
        </w:rPr>
        <w:t>Washington’s intervention choices have at best been erratic</w:t>
      </w:r>
      <w:r w:rsidRPr="00A8442D">
        <w:rPr>
          <w:sz w:val="16"/>
        </w:rPr>
        <w:t xml:space="preserve">; Libya and Kosovo brought about action, but </w:t>
      </w:r>
      <w:r w:rsidRPr="00A8442D">
        <w:rPr>
          <w:rStyle w:val="StyleUnderline"/>
        </w:rPr>
        <w:t>much more blood flowed uninterrupted</w:t>
      </w:r>
      <w:r w:rsidRPr="00A8442D">
        <w:rPr>
          <w:sz w:val="16"/>
        </w:rPr>
        <w:t xml:space="preserve"> </w:t>
      </w:r>
      <w:r w:rsidRPr="00A8442D">
        <w:rPr>
          <w:rStyle w:val="StyleUnderline"/>
        </w:rPr>
        <w:t>in</w:t>
      </w:r>
      <w:r w:rsidRPr="00A8442D">
        <w:rPr>
          <w:sz w:val="16"/>
        </w:rPr>
        <w:t xml:space="preserve"> </w:t>
      </w:r>
      <w:r w:rsidRPr="00A8442D">
        <w:rPr>
          <w:rStyle w:val="StyleUnderline"/>
        </w:rPr>
        <w:t>Rwanda</w:t>
      </w:r>
      <w:r w:rsidRPr="00A8442D">
        <w:rPr>
          <w:sz w:val="16"/>
        </w:rPr>
        <w:t xml:space="preserve">, </w:t>
      </w:r>
      <w:r w:rsidRPr="00A8442D">
        <w:rPr>
          <w:rStyle w:val="StyleUnderline"/>
        </w:rPr>
        <w:t>Darfur</w:t>
      </w:r>
      <w:r w:rsidRPr="00A8442D">
        <w:rPr>
          <w:sz w:val="16"/>
        </w:rPr>
        <w:t xml:space="preserve">, </w:t>
      </w:r>
      <w:r w:rsidRPr="00A8442D">
        <w:rPr>
          <w:rStyle w:val="StyleUnderline"/>
        </w:rPr>
        <w:t>Congo</w:t>
      </w:r>
      <w:r w:rsidRPr="00A8442D">
        <w:rPr>
          <w:sz w:val="16"/>
        </w:rPr>
        <w:t xml:space="preserve">, </w:t>
      </w:r>
      <w:r w:rsidRPr="00A8442D">
        <w:rPr>
          <w:rStyle w:val="StyleUnderline"/>
        </w:rPr>
        <w:t>Sri Lanka</w:t>
      </w:r>
      <w:r w:rsidRPr="00A8442D">
        <w:rPr>
          <w:sz w:val="16"/>
        </w:rPr>
        <w:t xml:space="preserve">, </w:t>
      </w:r>
      <w:r w:rsidRPr="00A8442D">
        <w:rPr>
          <w:rStyle w:val="StyleUnderline"/>
        </w:rPr>
        <w:t>and Syria</w:t>
      </w:r>
      <w:r w:rsidRPr="00A8442D">
        <w:rPr>
          <w:sz w:val="16"/>
        </w:rPr>
        <w:t xml:space="preserve">. </w:t>
      </w:r>
      <w:r w:rsidRPr="00CE3CE2">
        <w:rPr>
          <w:rStyle w:val="StyleUnderline"/>
          <w:highlight w:val="green"/>
        </w:rPr>
        <w:t>The US record of peacemaking is not exactly a long uninterrupted string of successes</w:t>
      </w:r>
      <w:r w:rsidRPr="00A8442D">
        <w:rPr>
          <w:sz w:val="16"/>
        </w:rPr>
        <w:t xml:space="preserve">. During the turn-of-the-century conventional war between Ethiopia and Eritrea, a </w:t>
      </w:r>
      <w:proofErr w:type="spellStart"/>
      <w:r w:rsidRPr="00A8442D">
        <w:rPr>
          <w:sz w:val="16"/>
        </w:rPr>
        <w:t>highlevel</w:t>
      </w:r>
      <w:proofErr w:type="spellEnd"/>
      <w:r w:rsidRPr="00A8442D">
        <w:rPr>
          <w:sz w:val="16"/>
        </w:rPr>
        <w:t xml:space="preserve"> US delegation containing former and future National Security Advisors (Anthony Lake and Susan Rice) made a half-dozen trips to the </w:t>
      </w:r>
      <w:proofErr w:type="gramStart"/>
      <w:r w:rsidRPr="00A8442D">
        <w:rPr>
          <w:sz w:val="16"/>
        </w:rPr>
        <w:t>region, but</w:t>
      </w:r>
      <w:proofErr w:type="gramEnd"/>
      <w:r w:rsidRPr="00A8442D">
        <w:rPr>
          <w:sz w:val="16"/>
        </w:rPr>
        <w:t xml:space="preserve"> was unable to prevent either the outbreak or recurrence of the conflict. Lake and his team shuttled back and forth between the capitals with some frequency, and President Clinton made repeated phone calls to the leaders of the respective countries, offering to hold peace talks in the United States, all to no avail.67 The war ended in late 2000 when Ethiopia essentially won, and it controls the disputed territory to this day. </w:t>
      </w:r>
      <w:r w:rsidRPr="00A8442D">
        <w:rPr>
          <w:rStyle w:val="StyleUnderline"/>
        </w:rPr>
        <w:t xml:space="preserve">The Horn of Africa is hardly the only region where states are free to fight </w:t>
      </w:r>
      <w:r w:rsidRPr="00A8442D">
        <w:rPr>
          <w:sz w:val="16"/>
        </w:rPr>
        <w:t xml:space="preserve">one another today </w:t>
      </w:r>
      <w:r w:rsidRPr="00A8442D">
        <w:rPr>
          <w:rStyle w:val="StyleUnderline"/>
        </w:rPr>
        <w:t>without fear of</w:t>
      </w:r>
      <w:r w:rsidRPr="00A8442D">
        <w:rPr>
          <w:sz w:val="16"/>
        </w:rPr>
        <w:t xml:space="preserve"> serious </w:t>
      </w:r>
      <w:r w:rsidRPr="00A8442D">
        <w:rPr>
          <w:rStyle w:val="StyleUnderline"/>
        </w:rPr>
        <w:t>US involvement</w:t>
      </w:r>
      <w:r w:rsidRPr="00A8442D">
        <w:rPr>
          <w:sz w:val="16"/>
        </w:rPr>
        <w:t xml:space="preserve">. Since they are choosing not to do so with increasing frequency, </w:t>
      </w:r>
      <w:r w:rsidRPr="00A8442D">
        <w:rPr>
          <w:rStyle w:val="StyleUnderline"/>
        </w:rPr>
        <w:t>something else is probably affecting their calculations</w:t>
      </w:r>
      <w:r w:rsidRPr="00A8442D">
        <w:rPr>
          <w:sz w:val="16"/>
        </w:rPr>
        <w:t xml:space="preserve">. Stability exists even in those places where the potential for intervention by the sheriff is minimal. Hegemonic stability can only take credit for influencing those decisions that would have ended in war without the presence, whether physical or psychological, of the United States. </w:t>
      </w:r>
      <w:r w:rsidRPr="00CE3CE2">
        <w:rPr>
          <w:rStyle w:val="StyleUnderline"/>
          <w:highlight w:val="green"/>
        </w:rPr>
        <w:t>It seems hard to make the case that</w:t>
      </w:r>
      <w:r w:rsidRPr="00A8442D">
        <w:rPr>
          <w:sz w:val="16"/>
        </w:rPr>
        <w:t xml:space="preserve"> the </w:t>
      </w:r>
      <w:r w:rsidRPr="00CE3CE2">
        <w:rPr>
          <w:rStyle w:val="StyleUnderline"/>
          <w:highlight w:val="green"/>
        </w:rPr>
        <w:t>relative peace</w:t>
      </w:r>
      <w:r w:rsidRPr="00A8442D">
        <w:rPr>
          <w:sz w:val="16"/>
        </w:rPr>
        <w:t xml:space="preserve"> that has </w:t>
      </w:r>
      <w:r w:rsidRPr="00CE3CE2">
        <w:rPr>
          <w:rStyle w:val="StyleUnderline"/>
          <w:highlight w:val="green"/>
        </w:rPr>
        <w:t>descended on</w:t>
      </w:r>
      <w:r w:rsidRPr="00A8442D">
        <w:rPr>
          <w:sz w:val="16"/>
        </w:rPr>
        <w:t xml:space="preserve"> so many </w:t>
      </w:r>
      <w:r w:rsidRPr="00CE3CE2">
        <w:rPr>
          <w:rStyle w:val="StyleUnderline"/>
          <w:highlight w:val="green"/>
        </w:rPr>
        <w:t>regions</w:t>
      </w:r>
      <w:r w:rsidRPr="00A8442D">
        <w:rPr>
          <w:sz w:val="16"/>
        </w:rPr>
        <w:t xml:space="preserve"> is primarily </w:t>
      </w:r>
      <w:r w:rsidRPr="00CE3CE2">
        <w:rPr>
          <w:rStyle w:val="StyleUnderline"/>
          <w:highlight w:val="green"/>
        </w:rPr>
        <w:t>due to</w:t>
      </w:r>
      <w:r w:rsidRPr="00A8442D">
        <w:rPr>
          <w:rStyle w:val="StyleUnderline"/>
        </w:rPr>
        <w:t xml:space="preserve"> </w:t>
      </w:r>
      <w:r w:rsidRPr="00A8442D">
        <w:rPr>
          <w:sz w:val="16"/>
        </w:rPr>
        <w:t xml:space="preserve">the kind of heavy hand of the </w:t>
      </w:r>
      <w:r w:rsidRPr="00CE3CE2">
        <w:rPr>
          <w:rStyle w:val="StyleUnderline"/>
          <w:highlight w:val="green"/>
        </w:rPr>
        <w:t>neoconservative</w:t>
      </w:r>
      <w:r w:rsidRPr="00CE3CE2">
        <w:rPr>
          <w:sz w:val="16"/>
          <w:highlight w:val="green"/>
        </w:rPr>
        <w:t xml:space="preserve"> </w:t>
      </w:r>
      <w:r w:rsidRPr="00CE3CE2">
        <w:rPr>
          <w:rStyle w:val="StyleUnderline"/>
          <w:highlight w:val="green"/>
        </w:rPr>
        <w:t>leviathan</w:t>
      </w:r>
      <w:r w:rsidRPr="00A8442D">
        <w:rPr>
          <w:sz w:val="16"/>
        </w:rPr>
        <w:t xml:space="preserve">, or its lighter, more liberal cousin. </w:t>
      </w:r>
      <w:r w:rsidRPr="00CE3CE2">
        <w:rPr>
          <w:rStyle w:val="Emphasis"/>
          <w:highlight w:val="green"/>
        </w:rPr>
        <w:t>Something else appears to be at work</w:t>
      </w:r>
      <w:r w:rsidRPr="00A8442D">
        <w:rPr>
          <w:sz w:val="16"/>
        </w:rPr>
        <w:t>.</w:t>
      </w:r>
    </w:p>
    <w:p w14:paraId="3DD5A97E" w14:textId="01290E5C" w:rsidR="00061CD8" w:rsidRDefault="00061CD8" w:rsidP="00061CD8">
      <w:pPr>
        <w:pStyle w:val="Heading3"/>
      </w:pPr>
      <w:r>
        <w:t xml:space="preserve">1NC – </w:t>
      </w:r>
      <w:r w:rsidR="00010E7D">
        <w:t>Nuke</w:t>
      </w:r>
    </w:p>
    <w:p w14:paraId="0217E0B5" w14:textId="261B6361" w:rsidR="00010E7D" w:rsidRPr="00010E7D" w:rsidRDefault="00010E7D" w:rsidP="00010E7D">
      <w:pPr>
        <w:pStyle w:val="Heading4"/>
      </w:pPr>
      <w:r>
        <w:t xml:space="preserve">1AC </w:t>
      </w:r>
      <w:proofErr w:type="spellStart"/>
      <w:r>
        <w:t>wittner</w:t>
      </w:r>
      <w:proofErr w:type="spellEnd"/>
      <w:r>
        <w:t xml:space="preserve"> is not terminal – it just says high </w:t>
      </w:r>
      <w:proofErr w:type="spellStart"/>
      <w:r>
        <w:t>deathtoll</w:t>
      </w:r>
      <w:proofErr w:type="spellEnd"/>
      <w:r>
        <w:t xml:space="preserve"> and impacts happen over two decades</w:t>
      </w:r>
    </w:p>
    <w:p w14:paraId="5B6F1882" w14:textId="43E0C898" w:rsidR="00061CD8" w:rsidRDefault="00E33F85" w:rsidP="00061CD8">
      <w:pPr>
        <w:rPr>
          <w:b/>
          <w:bCs/>
          <w:u w:val="single"/>
        </w:rPr>
      </w:pPr>
      <w:r>
        <w:rPr>
          <w:b/>
          <w:bCs/>
          <w:u w:val="single"/>
        </w:rPr>
        <w:t>\</w:t>
      </w:r>
    </w:p>
    <w:p w14:paraId="500C2258" w14:textId="220D260F" w:rsidR="00061CD8" w:rsidRDefault="00061CD8" w:rsidP="00061CD8">
      <w:pPr>
        <w:pStyle w:val="Heading4"/>
      </w:pPr>
      <w:r>
        <w:t>Isolated island populations repopulate Earth after radiation and nuclear winter –</w:t>
      </w:r>
    </w:p>
    <w:p w14:paraId="7C8E721E" w14:textId="77777777" w:rsidR="00061CD8" w:rsidRPr="00882AC1" w:rsidRDefault="00061CD8" w:rsidP="00061CD8">
      <w:r w:rsidRPr="00502888">
        <w:rPr>
          <w:rStyle w:val="Style13ptBold"/>
        </w:rPr>
        <w:t>Turchin and Green 18</w:t>
      </w:r>
      <w:r>
        <w:t xml:space="preserve"> </w:t>
      </w:r>
      <w:r w:rsidRPr="00502888">
        <w:rPr>
          <w:sz w:val="16"/>
          <w:szCs w:val="16"/>
        </w:rPr>
        <w:t>(Alexey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7FBCD52B" w14:textId="77777777" w:rsidR="00061CD8" w:rsidRPr="00010E7D" w:rsidRDefault="00061CD8" w:rsidP="00061CD8">
      <w:r w:rsidRPr="006F32C9">
        <w:rPr>
          <w:u w:val="single"/>
        </w:rPr>
        <w:t>Different types of</w:t>
      </w:r>
      <w:r w:rsidRPr="006F32C9">
        <w:rPr>
          <w:sz w:val="16"/>
          <w:szCs w:val="16"/>
        </w:rPr>
        <w:t xml:space="preserve"> possible </w:t>
      </w:r>
      <w:r w:rsidRPr="006F32C9">
        <w:rPr>
          <w:u w:val="single"/>
        </w:rPr>
        <w:t>catastrophes suggest different scenarios for how survival could happen on an island. What</w:t>
      </w:r>
      <w:r w:rsidRPr="005041AE">
        <w:rPr>
          <w:u w:val="single"/>
        </w:rPr>
        <w:t xml:space="preserve"> is important is</w:t>
      </w:r>
      <w:r w:rsidRPr="005041AE">
        <w:rPr>
          <w:sz w:val="16"/>
          <w:szCs w:val="16"/>
        </w:rPr>
        <w:t xml:space="preserve"> that </w:t>
      </w:r>
      <w:r w:rsidRPr="00010E7D">
        <w:rPr>
          <w:u w:val="single"/>
        </w:rPr>
        <w:t>the island should have properties</w:t>
      </w:r>
      <w:r w:rsidRPr="00010E7D">
        <w:rPr>
          <w:sz w:val="16"/>
          <w:szCs w:val="16"/>
        </w:rPr>
        <w:t xml:space="preserve"> </w:t>
      </w:r>
      <w:r w:rsidRPr="00010E7D">
        <w:rPr>
          <w:u w:val="single"/>
        </w:rPr>
        <w:t>which</w:t>
      </w:r>
      <w:r w:rsidRPr="00010E7D">
        <w:rPr>
          <w:sz w:val="16"/>
          <w:szCs w:val="16"/>
        </w:rPr>
        <w:t xml:space="preserve"> </w:t>
      </w:r>
      <w:r w:rsidRPr="00010E7D">
        <w:rPr>
          <w:u w:val="single"/>
        </w:rPr>
        <w:t>protect against the specific dangers of</w:t>
      </w:r>
      <w:r w:rsidRPr="00010E7D">
        <w:rPr>
          <w:sz w:val="16"/>
          <w:szCs w:val="16"/>
        </w:rPr>
        <w:t xml:space="preserve"> </w:t>
      </w:r>
      <w:proofErr w:type="gramStart"/>
      <w:r w:rsidRPr="00010E7D">
        <w:rPr>
          <w:sz w:val="16"/>
          <w:szCs w:val="16"/>
        </w:rPr>
        <w:t>particular global</w:t>
      </w:r>
      <w:proofErr w:type="gramEnd"/>
      <w:r w:rsidRPr="00010E7D">
        <w:rPr>
          <w:sz w:val="16"/>
          <w:szCs w:val="16"/>
        </w:rPr>
        <w:t xml:space="preserve"> </w:t>
      </w:r>
      <w:r w:rsidRPr="00010E7D">
        <w:rPr>
          <w:u w:val="single"/>
        </w:rPr>
        <w:t>catastrophic risks</w:t>
      </w:r>
      <w:r w:rsidRPr="00010E7D">
        <w:rPr>
          <w:sz w:val="16"/>
          <w:szCs w:val="16"/>
        </w:rPr>
        <w:t xml:space="preserve">. </w:t>
      </w:r>
      <w:r w:rsidRPr="00010E7D">
        <w:rPr>
          <w:u w:val="single"/>
        </w:rPr>
        <w:t>Specifically, different islands will provide protection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5041AE">
        <w:rPr>
          <w:sz w:val="16"/>
          <w:szCs w:val="16"/>
        </w:rPr>
        <w:t xml:space="preserve"> </w:t>
      </w:r>
      <w:r w:rsidRPr="00010E7D">
        <w:rPr>
          <w:b/>
          <w:bCs/>
          <w:u w:val="single"/>
        </w:rPr>
        <w:t xml:space="preserve">Quarantined island survives </w:t>
      </w:r>
      <w:proofErr w:type="gramStart"/>
      <w:r w:rsidRPr="00010E7D">
        <w:rPr>
          <w:b/>
          <w:bCs/>
          <w:u w:val="single"/>
        </w:rPr>
        <w:t xml:space="preserve">pandemic </w:t>
      </w:r>
      <w:r w:rsidRPr="00010E7D">
        <w:rPr>
          <w:sz w:val="16"/>
          <w:szCs w:val="16"/>
        </w:rPr>
        <w:t>.</w:t>
      </w:r>
      <w:proofErr w:type="gramEnd"/>
      <w:r w:rsidRPr="00010E7D">
        <w:rPr>
          <w:sz w:val="16"/>
          <w:szCs w:val="16"/>
        </w:rPr>
        <w:t xml:space="preserve"> An island could impose effective quarantine </w:t>
      </w:r>
      <w:r w:rsidRPr="00010E7D">
        <w:rPr>
          <w:u w:val="single"/>
        </w:rPr>
        <w:t>if it is sufficiently remote and simultaneously able to protect itself</w:t>
      </w:r>
      <w:r w:rsidRPr="00010E7D">
        <w:rPr>
          <w:sz w:val="16"/>
          <w:szCs w:val="16"/>
        </w:rPr>
        <w:t xml:space="preserve">, possibly using military ships and air defense.  </w:t>
      </w:r>
      <w:r w:rsidRPr="00010E7D">
        <w:rPr>
          <w:b/>
          <w:bCs/>
          <w:u w:val="single"/>
        </w:rPr>
        <w:t>Far northern</w:t>
      </w:r>
      <w:r w:rsidRPr="00010E7D">
        <w:rPr>
          <w:b/>
          <w:bCs/>
          <w:sz w:val="16"/>
          <w:szCs w:val="16"/>
        </w:rPr>
        <w:t xml:space="preserve"> </w:t>
      </w:r>
      <w:r w:rsidRPr="00010E7D">
        <w:rPr>
          <w:b/>
          <w:bCs/>
          <w:u w:val="single"/>
        </w:rPr>
        <w:t>aboriginal people survive an ice age</w:t>
      </w:r>
      <w:r w:rsidRPr="00010E7D">
        <w:rPr>
          <w:sz w:val="16"/>
          <w:szCs w:val="16"/>
        </w:rPr>
        <w:t xml:space="preserve">. Many far </w:t>
      </w:r>
      <w:r w:rsidRPr="00010E7D">
        <w:rPr>
          <w:u w:val="single"/>
        </w:rPr>
        <w:t>northern people</w:t>
      </w:r>
      <w:r w:rsidRPr="005041AE">
        <w:rPr>
          <w:u w:val="single"/>
        </w:rPr>
        <w:t xml:space="preserve"> have</w:t>
      </w:r>
      <w:r>
        <w:rPr>
          <w:u w:val="single"/>
        </w:rPr>
        <w:t xml:space="preserve"> </w:t>
      </w:r>
      <w:r w:rsidRPr="005041AE">
        <w:rPr>
          <w:u w:val="single"/>
        </w:rPr>
        <w:t>adapted to survive in extremely cold</w:t>
      </w:r>
      <w:r w:rsidRPr="005041AE">
        <w:rPr>
          <w:sz w:val="16"/>
          <w:szCs w:val="16"/>
        </w:rPr>
        <w:t xml:space="preserve"> and dangerous </w:t>
      </w:r>
      <w:r w:rsidRPr="005041AE">
        <w:rPr>
          <w:u w:val="single"/>
        </w:rPr>
        <w:t>environments</w:t>
      </w:r>
      <w:r w:rsidRPr="005041AE">
        <w:rPr>
          <w:sz w:val="16"/>
          <w:szCs w:val="16"/>
        </w:rPr>
        <w:t xml:space="preserve">, </w:t>
      </w:r>
      <w:r w:rsidRPr="005041AE">
        <w:rPr>
          <w:u w:val="single"/>
        </w:rPr>
        <w:t>and</w:t>
      </w:r>
      <w:r w:rsidRPr="005041AE">
        <w:rPr>
          <w:sz w:val="16"/>
          <w:szCs w:val="16"/>
        </w:rPr>
        <w:t xml:space="preserve"> under the right</w:t>
      </w:r>
      <w:r>
        <w:rPr>
          <w:sz w:val="16"/>
          <w:szCs w:val="16"/>
        </w:rPr>
        <w:t xml:space="preserve"> </w:t>
      </w:r>
      <w:r w:rsidRPr="005041AE">
        <w:rPr>
          <w:sz w:val="16"/>
          <w:szCs w:val="16"/>
        </w:rPr>
        <w:t xml:space="preserve">circumstances </w:t>
      </w:r>
      <w:r w:rsidRPr="005041AE">
        <w:rPr>
          <w:u w:val="single"/>
        </w:rPr>
        <w:t>could</w:t>
      </w:r>
      <w:r w:rsidRPr="005041AE">
        <w:rPr>
          <w:sz w:val="16"/>
          <w:szCs w:val="16"/>
        </w:rPr>
        <w:t xml:space="preserve"> potentially </w:t>
      </w:r>
      <w:r w:rsidRPr="005041AE">
        <w:rPr>
          <w:u w:val="single"/>
        </w:rPr>
        <w:t>survive the return of an ice age</w:t>
      </w:r>
      <w:r w:rsidRPr="005041AE">
        <w:rPr>
          <w:sz w:val="16"/>
          <w:szCs w:val="16"/>
        </w:rPr>
        <w:t>. However, their cultures</w:t>
      </w:r>
      <w:r>
        <w:rPr>
          <w:sz w:val="16"/>
          <w:szCs w:val="16"/>
        </w:rPr>
        <w:t xml:space="preserve"> </w:t>
      </w:r>
      <w:r w:rsidRPr="005041AE">
        <w:rPr>
          <w:sz w:val="16"/>
          <w:szCs w:val="16"/>
        </w:rPr>
        <w:t>are endangered by globalization. If these people become dependent on the products</w:t>
      </w:r>
      <w:r>
        <w:rPr>
          <w:sz w:val="16"/>
          <w:szCs w:val="16"/>
        </w:rPr>
        <w:t xml:space="preserve"> </w:t>
      </w:r>
      <w:r w:rsidRPr="005041AE">
        <w:rPr>
          <w:sz w:val="16"/>
          <w:szCs w:val="16"/>
        </w:rPr>
        <w:t xml:space="preserve">of modern civilization, such as rifles and </w:t>
      </w:r>
      <w:proofErr w:type="gramStart"/>
      <w:r w:rsidRPr="005041AE">
        <w:rPr>
          <w:sz w:val="16"/>
          <w:szCs w:val="16"/>
        </w:rPr>
        <w:t>motor boats</w:t>
      </w:r>
      <w:proofErr w:type="gramEnd"/>
      <w:r w:rsidRPr="005041AE">
        <w:rPr>
          <w:sz w:val="16"/>
          <w:szCs w:val="16"/>
        </w:rPr>
        <w:t>, and lose their native survival</w:t>
      </w:r>
      <w:r>
        <w:rPr>
          <w:sz w:val="16"/>
          <w:szCs w:val="16"/>
        </w:rPr>
        <w:t xml:space="preserve"> </w:t>
      </w:r>
      <w:r w:rsidRPr="005041AE">
        <w:rPr>
          <w:sz w:val="16"/>
          <w:szCs w:val="16"/>
        </w:rPr>
        <w:t>skills, then their likelihood of surviving the collapse of the outside world would</w:t>
      </w:r>
      <w:r>
        <w:rPr>
          <w:sz w:val="16"/>
          <w:szCs w:val="16"/>
        </w:rPr>
        <w:t xml:space="preserve"> </w:t>
      </w:r>
      <w:r w:rsidRPr="005041AE">
        <w:rPr>
          <w:sz w:val="16"/>
          <w:szCs w:val="16"/>
        </w:rPr>
        <w:t xml:space="preserve">decrease. Therefore, </w:t>
      </w:r>
      <w:r w:rsidRPr="005041AE">
        <w:rPr>
          <w:u w:val="single"/>
        </w:rPr>
        <w:t>preservation of</w:t>
      </w:r>
      <w:r w:rsidRPr="005041AE">
        <w:rPr>
          <w:sz w:val="16"/>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5041AE">
        <w:rPr>
          <w:sz w:val="16"/>
          <w:szCs w:val="16"/>
        </w:rPr>
        <w:t xml:space="preserve"> </w:t>
      </w:r>
      <w:r w:rsidRPr="002370DD">
        <w:rPr>
          <w:highlight w:val="yellow"/>
          <w:u w:val="single"/>
        </w:rPr>
        <w:t>Remote polar island with high mountains survives</w:t>
      </w:r>
      <w:r w:rsidRPr="005041AE">
        <w:rPr>
          <w:sz w:val="16"/>
          <w:szCs w:val="16"/>
        </w:rPr>
        <w:t xml:space="preserve"> brief </w:t>
      </w:r>
      <w:r w:rsidRPr="002370DD">
        <w:rPr>
          <w:highlight w:val="yellow"/>
          <w:u w:val="single"/>
        </w:rPr>
        <w:t>global warming of</w:t>
      </w:r>
      <w:r w:rsidRPr="005041AE">
        <w:rPr>
          <w:sz w:val="16"/>
          <w:szCs w:val="16"/>
        </w:rPr>
        <w:t xml:space="preserve"> median</w:t>
      </w:r>
      <w:r>
        <w:rPr>
          <w:sz w:val="16"/>
          <w:szCs w:val="16"/>
        </w:rPr>
        <w:t xml:space="preserve"> </w:t>
      </w:r>
      <w:r w:rsidRPr="005041AE">
        <w:rPr>
          <w:sz w:val="16"/>
          <w:szCs w:val="16"/>
        </w:rPr>
        <w:t xml:space="preserve">surface temperatures, </w:t>
      </w:r>
      <w:r w:rsidRPr="002370DD">
        <w:rPr>
          <w:highlight w:val="yellow"/>
          <w:u w:val="single"/>
        </w:rPr>
        <w:t>up to 50˚C</w:t>
      </w:r>
      <w:r w:rsidRPr="005041AE">
        <w:rPr>
          <w:sz w:val="16"/>
          <w:szCs w:val="16"/>
        </w:rPr>
        <w:t xml:space="preserve">. There is a theory that the climates of planets </w:t>
      </w:r>
      <w:proofErr w:type="gramStart"/>
      <w:r w:rsidRPr="005041AE">
        <w:rPr>
          <w:sz w:val="16"/>
          <w:szCs w:val="16"/>
        </w:rPr>
        <w:t>similar</w:t>
      </w:r>
      <w:r>
        <w:rPr>
          <w:sz w:val="16"/>
          <w:szCs w:val="16"/>
        </w:rPr>
        <w:t xml:space="preserve"> </w:t>
      </w:r>
      <w:r w:rsidRPr="005041AE">
        <w:rPr>
          <w:sz w:val="16"/>
          <w:szCs w:val="16"/>
        </w:rPr>
        <w:t>to</w:t>
      </w:r>
      <w:proofErr w:type="gramEnd"/>
      <w:r w:rsidRPr="005041AE">
        <w:rPr>
          <w:sz w:val="16"/>
          <w:szCs w:val="16"/>
        </w:rPr>
        <w:t xml:space="preserve"> the Earth could have several semi-stable temperature levels (Popp et al., 2016). If</w:t>
      </w:r>
      <w:r>
        <w:rPr>
          <w:sz w:val="16"/>
          <w:szCs w:val="16"/>
        </w:rPr>
        <w:t xml:space="preserve"> </w:t>
      </w:r>
      <w:r w:rsidRPr="005041AE">
        <w:rPr>
          <w:sz w:val="16"/>
          <w:szCs w:val="16"/>
        </w:rPr>
        <w:t xml:space="preserve">so, </w:t>
      </w:r>
      <w:r w:rsidRPr="005041AE">
        <w:rPr>
          <w:u w:val="single"/>
        </w:rPr>
        <w:t>because of climate change</w:t>
      </w:r>
      <w:r w:rsidRPr="005041AE">
        <w:rPr>
          <w:sz w:val="16"/>
          <w:szCs w:val="16"/>
        </w:rPr>
        <w:t xml:space="preserve">, the </w:t>
      </w:r>
      <w:r w:rsidRPr="005041AE">
        <w:rPr>
          <w:u w:val="single"/>
        </w:rPr>
        <w:t>Earth could transition to a</w:t>
      </w:r>
      <w:r w:rsidRPr="005041AE">
        <w:rPr>
          <w:sz w:val="16"/>
          <w:szCs w:val="16"/>
        </w:rPr>
        <w:t xml:space="preserve"> second semi-stable</w:t>
      </w:r>
      <w:r>
        <w:rPr>
          <w:sz w:val="16"/>
          <w:szCs w:val="16"/>
        </w:rPr>
        <w:t xml:space="preserve"> </w:t>
      </w:r>
      <w:r w:rsidRPr="005041AE">
        <w:rPr>
          <w:u w:val="single"/>
        </w:rPr>
        <w:t>state with a median global temperature of around</w:t>
      </w:r>
      <w:r w:rsidRPr="005041AE">
        <w:rPr>
          <w:sz w:val="16"/>
          <w:szCs w:val="16"/>
        </w:rPr>
        <w:t xml:space="preserve"> 330 K, about </w:t>
      </w:r>
      <w:r w:rsidRPr="005041AE">
        <w:rPr>
          <w:u w:val="single"/>
        </w:rPr>
        <w:t>60˚C</w:t>
      </w:r>
      <w:r w:rsidRPr="005041AE">
        <w:rPr>
          <w:sz w:val="16"/>
          <w:szCs w:val="16"/>
        </w:rPr>
        <w:t xml:space="preserve">, or about </w:t>
      </w:r>
      <w:r w:rsidRPr="005041AE">
        <w:rPr>
          <w:u w:val="single"/>
        </w:rPr>
        <w:t>45˚C</w:t>
      </w:r>
      <w:r>
        <w:rPr>
          <w:u w:val="single"/>
        </w:rPr>
        <w:t xml:space="preserve"> </w:t>
      </w:r>
      <w:r w:rsidRPr="005041AE">
        <w:rPr>
          <w:u w:val="single"/>
        </w:rPr>
        <w:t>above current global mean temperatures</w:t>
      </w:r>
      <w:r w:rsidRPr="005041AE">
        <w:rPr>
          <w:sz w:val="16"/>
          <w:szCs w:val="16"/>
        </w:rPr>
        <w:t xml:space="preserve">. But </w:t>
      </w:r>
      <w:r w:rsidRPr="005041AE">
        <w:rPr>
          <w:u w:val="single"/>
        </w:rPr>
        <w:t xml:space="preserve">even in this climate, </w:t>
      </w:r>
      <w:r w:rsidRPr="002370DD">
        <w:rPr>
          <w:b/>
          <w:bCs/>
          <w:highlight w:val="yellow"/>
          <w:u w:val="single"/>
        </w:rPr>
        <w:t>some regions of Earth could still be survivable for humans</w:t>
      </w:r>
      <w:r w:rsidRPr="002370DD">
        <w:rPr>
          <w:highlight w:val="yellow"/>
          <w:u w:val="single"/>
        </w:rPr>
        <w:t>, such as the Himalayan plateau</w:t>
      </w:r>
      <w:r w:rsidRPr="005041AE">
        <w:rPr>
          <w:u w:val="single"/>
        </w:rPr>
        <w:t xml:space="preserve"> at</w:t>
      </w:r>
      <w:r>
        <w:rPr>
          <w:u w:val="single"/>
        </w:rPr>
        <w:t xml:space="preserve"> </w:t>
      </w:r>
      <w:r w:rsidRPr="005041AE">
        <w:rPr>
          <w:u w:val="single"/>
        </w:rPr>
        <w:t>elevations above 4,000 m, but below 6,000</w:t>
      </w:r>
      <w:r w:rsidRPr="005041AE">
        <w:rPr>
          <w:sz w:val="16"/>
          <w:szCs w:val="16"/>
        </w:rPr>
        <w:t xml:space="preserve"> (where oxygen deficiency becomes a</w:t>
      </w:r>
      <w:r>
        <w:rPr>
          <w:sz w:val="16"/>
          <w:szCs w:val="16"/>
        </w:rPr>
        <w:t xml:space="preserve"> </w:t>
      </w:r>
      <w:r w:rsidRPr="005041AE">
        <w:rPr>
          <w:sz w:val="16"/>
          <w:szCs w:val="16"/>
        </w:rPr>
        <w:t xml:space="preserve">problem), </w:t>
      </w:r>
      <w:r w:rsidRPr="005041AE">
        <w:rPr>
          <w:u w:val="single"/>
        </w:rPr>
        <w:t>or on polar islands with mountains</w:t>
      </w:r>
      <w:r w:rsidRPr="005041AE">
        <w:rPr>
          <w:sz w:val="16"/>
          <w:szCs w:val="16"/>
        </w:rPr>
        <w:t xml:space="preserve"> (however, global warming affects polar</w:t>
      </w:r>
      <w:r>
        <w:rPr>
          <w:sz w:val="16"/>
          <w:szCs w:val="16"/>
        </w:rPr>
        <w:t xml:space="preserve"> </w:t>
      </w:r>
      <w:r w:rsidRPr="005041AE">
        <w:rPr>
          <w:sz w:val="16"/>
          <w:szCs w:val="16"/>
        </w:rPr>
        <w:t>regions more than equatorial regions, and northern island will experience more</w:t>
      </w:r>
      <w:r>
        <w:rPr>
          <w:sz w:val="16"/>
          <w:szCs w:val="16"/>
        </w:rPr>
        <w:t xml:space="preserve"> </w:t>
      </w:r>
      <w:r w:rsidRPr="005041AE">
        <w:rPr>
          <w:sz w:val="16"/>
          <w:szCs w:val="16"/>
        </w:rPr>
        <w:t>effects of climate change, including thawing permafrost and possible landslides</w:t>
      </w:r>
      <w:r>
        <w:rPr>
          <w:sz w:val="16"/>
          <w:szCs w:val="16"/>
        </w:rPr>
        <w:t xml:space="preserve"> </w:t>
      </w:r>
      <w:r w:rsidRPr="005041AE">
        <w:rPr>
          <w:sz w:val="16"/>
          <w:szCs w:val="16"/>
        </w:rPr>
        <w:t>because of wetter weather). In the tropics, the combination of increased humidity</w:t>
      </w:r>
      <w:r>
        <w:rPr>
          <w:sz w:val="16"/>
          <w:szCs w:val="16"/>
        </w:rPr>
        <w:t xml:space="preserve"> </w:t>
      </w:r>
      <w:r w:rsidRPr="005041AE">
        <w:rPr>
          <w:sz w:val="16"/>
          <w:szCs w:val="16"/>
        </w:rPr>
        <w:t>and temperature may increase the wet bulb temperature above 36˚C, especially on</w:t>
      </w:r>
      <w:r>
        <w:rPr>
          <w:sz w:val="16"/>
          <w:szCs w:val="16"/>
        </w:rPr>
        <w:t xml:space="preserve"> </w:t>
      </w:r>
      <w:r w:rsidRPr="005041AE">
        <w:rPr>
          <w:sz w:val="16"/>
          <w:szCs w:val="16"/>
        </w:rPr>
        <w:t>islands, where sea moisture is readily available. In such conditions, proper human</w:t>
      </w:r>
      <w:r>
        <w:rPr>
          <w:sz w:val="16"/>
          <w:szCs w:val="16"/>
        </w:rPr>
        <w:t xml:space="preserve"> </w:t>
      </w:r>
      <w:r w:rsidRPr="005041AE">
        <w:rPr>
          <w:sz w:val="16"/>
          <w:szCs w:val="16"/>
        </w:rPr>
        <w:t>perspiration becomes impossible (Sherwood and Huber, 2010), and there will likely</w:t>
      </w:r>
      <w:r>
        <w:rPr>
          <w:sz w:val="16"/>
          <w:szCs w:val="16"/>
        </w:rPr>
        <w:t xml:space="preserve"> </w:t>
      </w:r>
      <w:r w:rsidRPr="005041AE">
        <w:rPr>
          <w:sz w:val="16"/>
          <w:szCs w:val="16"/>
        </w:rPr>
        <w:t xml:space="preserve">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5041AE">
        <w:rPr>
          <w:sz w:val="16"/>
          <w:szCs w:val="16"/>
        </w:rPr>
        <w:t xml:space="preserve"> – either naturally or through climate engineering – </w:t>
      </w:r>
      <w:r w:rsidRPr="002370DD">
        <w:rPr>
          <w:b/>
          <w:bCs/>
          <w:highlight w:val="yellow"/>
          <w:u w:val="single"/>
        </w:rPr>
        <w:t>the</w:t>
      </w:r>
      <w:r w:rsidRPr="00267E13">
        <w:rPr>
          <w:b/>
          <w:bCs/>
          <w:u w:val="single"/>
        </w:rPr>
        <w:t xml:space="preserve"> rest of the </w:t>
      </w:r>
      <w:r w:rsidRPr="002370DD">
        <w:rPr>
          <w:b/>
          <w:bCs/>
          <w:highlight w:val="yellow"/>
          <w:u w:val="single"/>
        </w:rPr>
        <w:t>Earth could be repopulated</w:t>
      </w:r>
      <w:r w:rsidRPr="005041AE">
        <w:rPr>
          <w:u w:val="single"/>
        </w:rPr>
        <w:t>.</w:t>
      </w:r>
      <w:r>
        <w:rPr>
          <w:u w:val="single"/>
        </w:rPr>
        <w:t xml:space="preserve"> </w:t>
      </w:r>
      <w:r w:rsidRPr="005041AE">
        <w:rPr>
          <w:sz w:val="16"/>
          <w:szCs w:val="16"/>
        </w:rPr>
        <w:t>‘‘Swiss Family Robinsons’’ survive on a tropical island, unnoticed by a military robot</w:t>
      </w:r>
      <w:r>
        <w:rPr>
          <w:sz w:val="16"/>
          <w:szCs w:val="16"/>
        </w:rPr>
        <w:t xml:space="preserve"> </w:t>
      </w:r>
      <w:r w:rsidRPr="005041AE">
        <w:rPr>
          <w:sz w:val="16"/>
          <w:szCs w:val="16"/>
        </w:rPr>
        <w:t>‘‘mutiny’’. Most AI researchers ignore medium-term AI risks, which are neither near-term</w:t>
      </w:r>
      <w:r>
        <w:rPr>
          <w:sz w:val="16"/>
          <w:szCs w:val="16"/>
        </w:rPr>
        <w:t xml:space="preserve"> </w:t>
      </w:r>
      <w:r w:rsidRPr="005041AE">
        <w:rPr>
          <w:sz w:val="16"/>
          <w:szCs w:val="16"/>
        </w:rPr>
        <w:t>risks, like unemployment, nor remote risks, like AI superintelligence. But a large drone</w:t>
      </w:r>
      <w:r>
        <w:rPr>
          <w:sz w:val="16"/>
          <w:szCs w:val="16"/>
        </w:rPr>
        <w:t xml:space="preserve"> </w:t>
      </w:r>
      <w:r w:rsidRPr="005041AE">
        <w:rPr>
          <w:sz w:val="16"/>
          <w:szCs w:val="16"/>
        </w:rPr>
        <w:t>army – if one were produced – could receive a wrong command or be infected by a</w:t>
      </w:r>
      <w:r>
        <w:rPr>
          <w:sz w:val="16"/>
          <w:szCs w:val="16"/>
        </w:rPr>
        <w:t xml:space="preserve"> </w:t>
      </w:r>
      <w:r w:rsidRPr="005041AE">
        <w:rPr>
          <w:sz w:val="16"/>
          <w:szCs w:val="16"/>
        </w:rPr>
        <w:t>computer virus, leading it to attack people indiscriminately. Remote islands without</w:t>
      </w:r>
      <w:r>
        <w:rPr>
          <w:sz w:val="16"/>
          <w:szCs w:val="16"/>
        </w:rPr>
        <w:t xml:space="preserve"> </w:t>
      </w:r>
      <w:r w:rsidRPr="005041AE">
        <w:rPr>
          <w:sz w:val="16"/>
          <w:szCs w:val="16"/>
        </w:rPr>
        <w:t>robots could provide protection in this case, allowing survival until such a drone army</w:t>
      </w:r>
      <w:r>
        <w:rPr>
          <w:sz w:val="16"/>
          <w:szCs w:val="16"/>
        </w:rPr>
        <w:t xml:space="preserve"> </w:t>
      </w:r>
      <w:r w:rsidRPr="005041AE">
        <w:rPr>
          <w:sz w:val="16"/>
          <w:szCs w:val="16"/>
        </w:rPr>
        <w:t xml:space="preserve">ran out of batteries, fuel, </w:t>
      </w:r>
      <w:proofErr w:type="gramStart"/>
      <w:r w:rsidRPr="005041AE">
        <w:rPr>
          <w:sz w:val="16"/>
          <w:szCs w:val="16"/>
        </w:rPr>
        <w:t>ammunition</w:t>
      </w:r>
      <w:proofErr w:type="gramEnd"/>
      <w:r w:rsidRPr="005041AE">
        <w:rPr>
          <w:sz w:val="16"/>
          <w:szCs w:val="16"/>
        </w:rPr>
        <w:t xml:space="preserve"> or other supplies:</w:t>
      </w:r>
      <w:r>
        <w:rPr>
          <w:sz w:val="16"/>
          <w:szCs w:val="16"/>
        </w:rPr>
        <w:t xml:space="preserve"> </w:t>
      </w:r>
      <w:r w:rsidRPr="005041AE">
        <w:rPr>
          <w:sz w:val="16"/>
          <w:szCs w:val="16"/>
        </w:rPr>
        <w:t xml:space="preserve"> </w:t>
      </w:r>
      <w:r w:rsidRPr="005041AE">
        <w:rPr>
          <w:u w:val="single"/>
        </w:rPr>
        <w:t>Primitive tribe survives civilizational collapse</w:t>
      </w:r>
      <w:r w:rsidRPr="005041AE">
        <w:rPr>
          <w:sz w:val="16"/>
          <w:szCs w:val="16"/>
        </w:rPr>
        <w:t xml:space="preserve">. The </w:t>
      </w:r>
      <w:r w:rsidRPr="002370DD">
        <w:rPr>
          <w:highlight w:val="yellow"/>
          <w:u w:val="single"/>
        </w:rPr>
        <w:t xml:space="preserve">inhabitants of </w:t>
      </w:r>
      <w:r w:rsidRPr="002370DD">
        <w:rPr>
          <w:b/>
          <w:bCs/>
          <w:highlight w:val="yellow"/>
          <w:u w:val="single"/>
        </w:rPr>
        <w:t>North Sentinel Island</w:t>
      </w:r>
      <w:r w:rsidRPr="005041AE">
        <w:rPr>
          <w:sz w:val="16"/>
          <w:szCs w:val="16"/>
        </w:rPr>
        <w:t>,</w:t>
      </w:r>
      <w:r>
        <w:rPr>
          <w:sz w:val="16"/>
          <w:szCs w:val="16"/>
        </w:rPr>
        <w:t xml:space="preserve"> </w:t>
      </w:r>
      <w:r w:rsidRPr="005041AE">
        <w:rPr>
          <w:sz w:val="16"/>
          <w:szCs w:val="16"/>
        </w:rPr>
        <w:t xml:space="preserve">near the Andaman Islands in the Indian Ocean, </w:t>
      </w:r>
      <w:r w:rsidRPr="002370DD">
        <w:rPr>
          <w:highlight w:val="yellow"/>
          <w:u w:val="single"/>
        </w:rPr>
        <w:t>are hostile and uncontacted</w:t>
      </w:r>
      <w:r w:rsidRPr="002370DD">
        <w:rPr>
          <w:sz w:val="16"/>
          <w:szCs w:val="16"/>
          <w:highlight w:val="yellow"/>
        </w:rPr>
        <w:t>.</w:t>
      </w:r>
      <w:r w:rsidRPr="005041AE">
        <w:rPr>
          <w:sz w:val="16"/>
          <w:szCs w:val="16"/>
        </w:rPr>
        <w:t xml:space="preserve"> </w:t>
      </w:r>
      <w:r w:rsidRPr="00267E13">
        <w:rPr>
          <w:b/>
          <w:bCs/>
          <w:u w:val="single"/>
        </w:rPr>
        <w:t>The Sentinelese survived the 2004 Indian Ocean tsunami apparently unaffected</w:t>
      </w:r>
      <w:r w:rsidRPr="00267E13">
        <w:rPr>
          <w:b/>
          <w:bCs/>
          <w:sz w:val="16"/>
          <w:szCs w:val="16"/>
        </w:rPr>
        <w:t xml:space="preserve"> </w:t>
      </w:r>
      <w:r w:rsidRPr="005041AE">
        <w:rPr>
          <w:sz w:val="16"/>
          <w:szCs w:val="16"/>
        </w:rPr>
        <w:t>(</w:t>
      </w:r>
      <w:proofErr w:type="spellStart"/>
      <w:r w:rsidRPr="005041AE">
        <w:rPr>
          <w:sz w:val="16"/>
          <w:szCs w:val="16"/>
        </w:rPr>
        <w:t>Voanews</w:t>
      </w:r>
      <w:proofErr w:type="spellEnd"/>
      <w:r w:rsidRPr="005041AE">
        <w:rPr>
          <w:sz w:val="16"/>
          <w:szCs w:val="16"/>
        </w:rPr>
        <w:t>,</w:t>
      </w:r>
      <w:r>
        <w:rPr>
          <w:sz w:val="16"/>
          <w:szCs w:val="16"/>
        </w:rPr>
        <w:t xml:space="preserve"> </w:t>
      </w:r>
      <w:r w:rsidRPr="005041AE">
        <w:rPr>
          <w:sz w:val="16"/>
          <w:szCs w:val="16"/>
        </w:rPr>
        <w:t xml:space="preserve">2009), and </w:t>
      </w:r>
      <w:r w:rsidRPr="005041AE">
        <w:rPr>
          <w:u w:val="single"/>
        </w:rPr>
        <w:t xml:space="preserve">if the rest of humanity disappear, </w:t>
      </w:r>
      <w:r w:rsidRPr="00267E13">
        <w:rPr>
          <w:b/>
          <w:bCs/>
          <w:u w:val="single"/>
        </w:rPr>
        <w:t>they might well continue their existence without change.</w:t>
      </w:r>
      <w:r>
        <w:rPr>
          <w:u w:val="single"/>
        </w:rPr>
        <w:t xml:space="preserve"> </w:t>
      </w:r>
      <w:r w:rsidRPr="005041AE">
        <w:rPr>
          <w:sz w:val="16"/>
          <w:szCs w:val="16"/>
        </w:rPr>
        <w:t xml:space="preserve"> </w:t>
      </w:r>
      <w:r w:rsidRPr="005041AE">
        <w:rPr>
          <w:u w:val="single"/>
        </w:rPr>
        <w:t>Tropical Island survives extreme global nuclear</w:t>
      </w:r>
      <w:r w:rsidRPr="005041AE">
        <w:rPr>
          <w:sz w:val="16"/>
          <w:szCs w:val="16"/>
        </w:rPr>
        <w:t xml:space="preserve"> </w:t>
      </w:r>
      <w:r w:rsidRPr="005041AE">
        <w:rPr>
          <w:u w:val="single"/>
        </w:rPr>
        <w:t>winter</w:t>
      </w:r>
      <w:r w:rsidRPr="005041AE">
        <w:rPr>
          <w:sz w:val="16"/>
          <w:szCs w:val="16"/>
        </w:rPr>
        <w:t xml:space="preserve"> </w:t>
      </w:r>
      <w:r w:rsidRPr="005041AE">
        <w:rPr>
          <w:u w:val="single"/>
        </w:rPr>
        <w:t>and</w:t>
      </w:r>
      <w:r w:rsidRPr="005041AE">
        <w:rPr>
          <w:sz w:val="16"/>
          <w:szCs w:val="16"/>
        </w:rPr>
        <w:t xml:space="preserve"> </w:t>
      </w:r>
      <w:r w:rsidRPr="005041AE">
        <w:rPr>
          <w:u w:val="single"/>
        </w:rPr>
        <w:t>glaciation</w:t>
      </w:r>
      <w:r w:rsidRPr="005041AE">
        <w:rPr>
          <w:sz w:val="16"/>
          <w:szCs w:val="16"/>
        </w:rPr>
        <w:t xml:space="preserve"> event. </w:t>
      </w:r>
      <w:r w:rsidRPr="002370DD">
        <w:rPr>
          <w:highlight w:val="yellow"/>
          <w:u w:val="single"/>
        </w:rPr>
        <w:t xml:space="preserve">Were a </w:t>
      </w:r>
      <w:r w:rsidRPr="002370DD">
        <w:rPr>
          <w:b/>
          <w:bCs/>
          <w:highlight w:val="yellow"/>
          <w:u w:val="single"/>
        </w:rPr>
        <w:t>nuclear</w:t>
      </w:r>
      <w:r w:rsidRPr="005041AE">
        <w:rPr>
          <w:sz w:val="16"/>
          <w:szCs w:val="16"/>
        </w:rPr>
        <w:t xml:space="preserve">, bolide impactor or volcanic </w:t>
      </w:r>
      <w:r w:rsidRPr="005041AE">
        <w:rPr>
          <w:u w:val="single"/>
        </w:rPr>
        <w:t>“</w:t>
      </w:r>
      <w:r w:rsidRPr="002370DD">
        <w:rPr>
          <w:b/>
          <w:bCs/>
          <w:highlight w:val="yellow"/>
          <w:u w:val="single"/>
        </w:rPr>
        <w:t>winter</w:t>
      </w:r>
      <w:r w:rsidRPr="005041AE">
        <w:rPr>
          <w:u w:val="single"/>
        </w:rPr>
        <w:t>”</w:t>
      </w:r>
      <w:r w:rsidRPr="005041AE">
        <w:rPr>
          <w:sz w:val="16"/>
          <w:szCs w:val="16"/>
        </w:rPr>
        <w:t xml:space="preserve"> scenario </w:t>
      </w:r>
      <w:r w:rsidRPr="002370DD">
        <w:rPr>
          <w:highlight w:val="yellow"/>
          <w:u w:val="single"/>
        </w:rPr>
        <w:t>to unfold</w:t>
      </w:r>
      <w:r w:rsidRPr="005041AE">
        <w:rPr>
          <w:sz w:val="16"/>
          <w:szCs w:val="16"/>
        </w:rPr>
        <w:t xml:space="preserve">, these </w:t>
      </w:r>
      <w:r w:rsidRPr="002370DD">
        <w:rPr>
          <w:highlight w:val="yellow"/>
          <w:u w:val="single"/>
        </w:rPr>
        <w:t>islands would remain surrounded by Warm Ocean, and local volcanism</w:t>
      </w:r>
      <w:r w:rsidRPr="005041AE">
        <w:rPr>
          <w:u w:val="single"/>
        </w:rPr>
        <w:t xml:space="preserve"> or other energy </w:t>
      </w:r>
      <w:r w:rsidRPr="002370DD">
        <w:rPr>
          <w:highlight w:val="yellow"/>
          <w:u w:val="single"/>
        </w:rPr>
        <w:t xml:space="preserve">sources might provide heat, </w:t>
      </w:r>
      <w:proofErr w:type="gramStart"/>
      <w:r w:rsidRPr="002370DD">
        <w:rPr>
          <w:highlight w:val="yellow"/>
          <w:u w:val="single"/>
        </w:rPr>
        <w:t>energy</w:t>
      </w:r>
      <w:proofErr w:type="gramEnd"/>
      <w:r w:rsidRPr="002370DD">
        <w:rPr>
          <w:highlight w:val="yellow"/>
          <w:u w:val="single"/>
        </w:rPr>
        <w:t xml:space="preserve"> and</w:t>
      </w:r>
      <w:r w:rsidRPr="005041AE">
        <w:rPr>
          <w:u w:val="single"/>
        </w:rPr>
        <w:t xml:space="preserve"> food</w:t>
      </w:r>
      <w:r w:rsidRPr="005041AE">
        <w:rPr>
          <w:sz w:val="16"/>
          <w:szCs w:val="16"/>
        </w:rPr>
        <w:t xml:space="preserve">. </w:t>
      </w:r>
      <w:r w:rsidRPr="005041AE">
        <w:rPr>
          <w:u w:val="single"/>
        </w:rPr>
        <w:t xml:space="preserve">Such </w:t>
      </w:r>
      <w:r w:rsidRPr="002370DD">
        <w:rPr>
          <w:highlight w:val="yellow"/>
          <w:u w:val="single"/>
        </w:rPr>
        <w:t xml:space="preserve">island </w:t>
      </w:r>
      <w:r w:rsidRPr="002370DD">
        <w:rPr>
          <w:highlight w:val="yellow"/>
          <w:u w:val="single"/>
        </w:rPr>
        <w:lastRenderedPageBreak/>
        <w:t>refuges</w:t>
      </w:r>
      <w:r w:rsidRPr="005041AE">
        <w:rPr>
          <w:sz w:val="16"/>
          <w:szCs w:val="16"/>
        </w:rPr>
        <w:t xml:space="preserve"> may have </w:t>
      </w:r>
      <w:r w:rsidRPr="002370DD">
        <w:rPr>
          <w:highlight w:val="yellow"/>
          <w:u w:val="single"/>
        </w:rPr>
        <w:t xml:space="preserve">helped life on Earth survive during the </w:t>
      </w:r>
      <w:r w:rsidRPr="002370DD">
        <w:rPr>
          <w:b/>
          <w:bCs/>
          <w:highlight w:val="yellow"/>
          <w:u w:val="single"/>
        </w:rPr>
        <w:t>“Snowball Earth”</w:t>
      </w:r>
      <w:r w:rsidRPr="005041AE">
        <w:rPr>
          <w:u w:val="single"/>
        </w:rPr>
        <w:t xml:space="preserve"> event in Earth’s distant past</w:t>
      </w:r>
      <w:r w:rsidRPr="005041AE">
        <w:rPr>
          <w:sz w:val="16"/>
          <w:szCs w:val="16"/>
        </w:rPr>
        <w:t xml:space="preserve"> (Hoffman et al.,</w:t>
      </w:r>
      <w:r>
        <w:rPr>
          <w:sz w:val="16"/>
          <w:szCs w:val="16"/>
        </w:rPr>
        <w:t xml:space="preserve"> </w:t>
      </w:r>
      <w:r w:rsidRPr="005041AE">
        <w:rPr>
          <w:sz w:val="16"/>
          <w:szCs w:val="16"/>
        </w:rPr>
        <w:t>1998).</w:t>
      </w:r>
      <w:r>
        <w:rPr>
          <w:sz w:val="16"/>
          <w:szCs w:val="16"/>
        </w:rPr>
        <w:t xml:space="preserve"> </w:t>
      </w:r>
      <w:r w:rsidRPr="005041AE">
        <w:rPr>
          <w:sz w:val="16"/>
          <w:szCs w:val="16"/>
        </w:rPr>
        <w:t xml:space="preserve"> Remote island base for project “Yellow submarine”. Some </w:t>
      </w:r>
      <w:r w:rsidRPr="0097572D">
        <w:rPr>
          <w:u w:val="single"/>
        </w:rPr>
        <w:t>catastrophic risks such as a</w:t>
      </w:r>
      <w:r>
        <w:rPr>
          <w:u w:val="single"/>
        </w:rPr>
        <w:t xml:space="preserve"> </w:t>
      </w:r>
      <w:r w:rsidRPr="005041AE">
        <w:rPr>
          <w:sz w:val="16"/>
          <w:szCs w:val="16"/>
        </w:rPr>
        <w:t xml:space="preserve">gamma ray burst, a </w:t>
      </w:r>
      <w:r w:rsidRPr="0097572D">
        <w:rPr>
          <w:u w:val="single"/>
        </w:rPr>
        <w:t>global nuclear war with high radiological contamination</w:t>
      </w:r>
      <w:r w:rsidRPr="005041AE">
        <w:rPr>
          <w:sz w:val="16"/>
          <w:szCs w:val="16"/>
        </w:rPr>
        <w:t xml:space="preserve"> or multiple</w:t>
      </w:r>
      <w:r>
        <w:rPr>
          <w:sz w:val="16"/>
          <w:szCs w:val="16"/>
        </w:rPr>
        <w:t xml:space="preserve"> </w:t>
      </w:r>
      <w:r w:rsidRPr="005041AE">
        <w:rPr>
          <w:sz w:val="16"/>
          <w:szCs w:val="16"/>
        </w:rPr>
        <w:t xml:space="preserve">pandemics </w:t>
      </w:r>
      <w:r w:rsidRPr="0097572D">
        <w:rPr>
          <w:u w:val="single"/>
        </w:rPr>
        <w:t xml:space="preserve">might be best survived </w:t>
      </w:r>
      <w:r w:rsidRPr="00267E13">
        <w:rPr>
          <w:b/>
          <w:bCs/>
          <w:u w:val="single"/>
        </w:rPr>
        <w:t>underwater in nuclear submarines</w:t>
      </w:r>
      <w:r w:rsidRPr="005041AE">
        <w:rPr>
          <w:sz w:val="16"/>
          <w:szCs w:val="16"/>
        </w:rPr>
        <w:t xml:space="preserve"> (Turchin and</w:t>
      </w:r>
      <w:r>
        <w:rPr>
          <w:sz w:val="16"/>
          <w:szCs w:val="16"/>
        </w:rPr>
        <w:t xml:space="preserve"> </w:t>
      </w:r>
      <w:r w:rsidRPr="005041AE">
        <w:rPr>
          <w:sz w:val="16"/>
          <w:szCs w:val="16"/>
        </w:rPr>
        <w:t>Green, 2017). However, after a catastrophe, the submarine with survivors would</w:t>
      </w:r>
      <w:r>
        <w:rPr>
          <w:sz w:val="16"/>
          <w:szCs w:val="16"/>
        </w:rPr>
        <w:t xml:space="preserve"> </w:t>
      </w:r>
      <w:r w:rsidRPr="005041AE">
        <w:rPr>
          <w:sz w:val="16"/>
          <w:szCs w:val="16"/>
        </w:rPr>
        <w:t>eventually need a place to dock, and an island with some prepared amenities would be</w:t>
      </w:r>
      <w:r>
        <w:rPr>
          <w:sz w:val="16"/>
          <w:szCs w:val="16"/>
        </w:rPr>
        <w:t xml:space="preserve"> </w:t>
      </w:r>
      <w:r w:rsidRPr="005041AE">
        <w:rPr>
          <w:sz w:val="16"/>
          <w:szCs w:val="16"/>
        </w:rPr>
        <w:t xml:space="preserve">a </w:t>
      </w:r>
      <w:r w:rsidRPr="00010E7D">
        <w:rPr>
          <w:sz w:val="16"/>
          <w:szCs w:val="16"/>
        </w:rPr>
        <w:t xml:space="preserve">reasonable starting point for rebuilding civilization.  Bunker on remote island. </w:t>
      </w:r>
      <w:r w:rsidRPr="00010E7D">
        <w:rPr>
          <w:u w:val="single"/>
        </w:rPr>
        <w:t>For risks</w:t>
      </w:r>
      <w:r w:rsidRPr="00010E7D">
        <w:rPr>
          <w:sz w:val="16"/>
          <w:szCs w:val="16"/>
        </w:rPr>
        <w:t xml:space="preserve"> which include multiple or complex catastrophes, </w:t>
      </w:r>
      <w:r w:rsidRPr="00010E7D">
        <w:rPr>
          <w:u w:val="single"/>
        </w:rPr>
        <w:t>such as</w:t>
      </w:r>
      <w:r w:rsidRPr="00010E7D">
        <w:rPr>
          <w:sz w:val="16"/>
          <w:szCs w:val="16"/>
        </w:rPr>
        <w:t xml:space="preserve"> a bolide impact, extreme volcanism, tsunamis, multiple pandemics and </w:t>
      </w:r>
      <w:r w:rsidRPr="00010E7D">
        <w:rPr>
          <w:u w:val="single"/>
        </w:rPr>
        <w:t>nuclear war with radiological contamination</w:t>
      </w:r>
      <w:r w:rsidRPr="00010E7D">
        <w:rPr>
          <w:sz w:val="16"/>
          <w:szCs w:val="16"/>
        </w:rPr>
        <w:t xml:space="preserve">, </w:t>
      </w:r>
      <w:r w:rsidRPr="00010E7D">
        <w:rPr>
          <w:b/>
          <w:bCs/>
          <w:u w:val="single"/>
        </w:rPr>
        <w:t>island refuges could be strengthened with bunkers</w:t>
      </w:r>
      <w:r w:rsidRPr="00010E7D">
        <w:rPr>
          <w:u w:val="single"/>
        </w:rPr>
        <w:t>.</w:t>
      </w:r>
      <w:r w:rsidRPr="00010E7D">
        <w:rPr>
          <w:sz w:val="16"/>
          <w:szCs w:val="16"/>
        </w:rPr>
        <w:t xml:space="preserve"> </w:t>
      </w:r>
      <w:r w:rsidRPr="00010E7D">
        <w:rPr>
          <w:u w:val="single"/>
        </w:rPr>
        <w:t>Richard Branson survived hurricane Irma on his own island in 2017 by seeking refuge in his concrete wine cellar</w:t>
      </w:r>
      <w:r w:rsidRPr="00010E7D">
        <w:rPr>
          <w:sz w:val="16"/>
          <w:szCs w:val="16"/>
        </w:rPr>
        <w:t xml:space="preserve"> (Clifford, 2017). </w:t>
      </w:r>
      <w:r w:rsidRPr="00010E7D">
        <w:rPr>
          <w:u w:val="single"/>
        </w:rPr>
        <w:t xml:space="preserve">Bunkers on islands would </w:t>
      </w:r>
      <w:r w:rsidRPr="00010E7D">
        <w:t>have higher survivability compared to those close to population centers, as they will be neither a military target nor as accessible to looters or unintentionally dangerous (</w:t>
      </w:r>
      <w:proofErr w:type="gramStart"/>
      <w:r w:rsidRPr="00010E7D">
        <w:t>e.g.</w:t>
      </w:r>
      <w:proofErr w:type="gramEnd"/>
      <w:r w:rsidRPr="00010E7D">
        <w:t xml:space="preserve"> infected) refugees. These bunkers could potentially be connected to water sources by underwater pipes, and passages could provide cooling, access and even oxygen and food sources.</w:t>
      </w:r>
    </w:p>
    <w:p w14:paraId="0A4ABE99" w14:textId="77777777" w:rsidR="00061CD8" w:rsidRDefault="00061CD8" w:rsidP="00061CD8"/>
    <w:p w14:paraId="707E9D51" w14:textId="77777777" w:rsidR="00061CD8" w:rsidRPr="00E73D3B" w:rsidRDefault="00061CD8" w:rsidP="00061CD8">
      <w:pPr>
        <w:rPr>
          <w:rFonts w:asciiTheme="majorHAnsi" w:hAnsiTheme="majorHAnsi" w:cstheme="majorHAnsi"/>
        </w:rPr>
      </w:pPr>
    </w:p>
    <w:p w14:paraId="44660CEF" w14:textId="77777777" w:rsidR="00061CD8" w:rsidRPr="00E73D3B" w:rsidRDefault="00061CD8" w:rsidP="00061CD8">
      <w:pPr>
        <w:rPr>
          <w:rFonts w:asciiTheme="majorHAnsi" w:hAnsiTheme="majorHAnsi" w:cstheme="majorHAnsi"/>
          <w:sz w:val="16"/>
        </w:rPr>
      </w:pPr>
    </w:p>
    <w:sectPr w:rsidR="00061CD8" w:rsidRPr="00E73D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Lucida Grande">
    <w:altName w:val="Segoe UI"/>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E1C1F"/>
    <w:multiLevelType w:val="hybridMultilevel"/>
    <w:tmpl w:val="FCC2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A30C5F"/>
    <w:multiLevelType w:val="hybridMultilevel"/>
    <w:tmpl w:val="5F70B100"/>
    <w:lvl w:ilvl="0" w:tplc="B6405A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4583A7F"/>
    <w:multiLevelType w:val="hybridMultilevel"/>
    <w:tmpl w:val="69545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B4040E"/>
    <w:multiLevelType w:val="hybridMultilevel"/>
    <w:tmpl w:val="83249B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D15632"/>
    <w:multiLevelType w:val="hybridMultilevel"/>
    <w:tmpl w:val="30742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C82035"/>
    <w:multiLevelType w:val="hybridMultilevel"/>
    <w:tmpl w:val="6E80BF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577FB0"/>
    <w:multiLevelType w:val="hybridMultilevel"/>
    <w:tmpl w:val="EFFC3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FC6B05"/>
    <w:multiLevelType w:val="hybridMultilevel"/>
    <w:tmpl w:val="B1300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321E8C"/>
    <w:multiLevelType w:val="hybridMultilevel"/>
    <w:tmpl w:val="EA5C65D6"/>
    <w:lvl w:ilvl="0" w:tplc="215C09B6">
      <w:start w:val="1"/>
      <w:numFmt w:val="decimal"/>
      <w:lvlText w:val="%1."/>
      <w:lvlJc w:val="left"/>
      <w:pPr>
        <w:ind w:left="36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873253"/>
    <w:multiLevelType w:val="hybridMultilevel"/>
    <w:tmpl w:val="24F8B6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03EA8"/>
    <w:multiLevelType w:val="hybridMultilevel"/>
    <w:tmpl w:val="E23CA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7B0971"/>
    <w:multiLevelType w:val="hybridMultilevel"/>
    <w:tmpl w:val="523E7ECE"/>
    <w:lvl w:ilvl="0" w:tplc="F166834A">
      <w:start w:val="1"/>
      <w:numFmt w:val="decimal"/>
      <w:lvlText w:val="%1."/>
      <w:lvlJc w:val="left"/>
      <w:pPr>
        <w:ind w:left="720" w:hanging="360"/>
      </w:pPr>
      <w:rPr>
        <w:rFonts w:asciiTheme="majorHAnsi" w:hAnsiTheme="majorHAnsi" w:cs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A53044"/>
    <w:multiLevelType w:val="hybridMultilevel"/>
    <w:tmpl w:val="A120B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214572"/>
    <w:multiLevelType w:val="hybridMultilevel"/>
    <w:tmpl w:val="621078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8F4BE8"/>
    <w:multiLevelType w:val="hybridMultilevel"/>
    <w:tmpl w:val="D3D657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C724EE"/>
    <w:multiLevelType w:val="hybridMultilevel"/>
    <w:tmpl w:val="DFD0E6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696456"/>
    <w:multiLevelType w:val="hybridMultilevel"/>
    <w:tmpl w:val="14E4C9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847BC9"/>
    <w:multiLevelType w:val="hybridMultilevel"/>
    <w:tmpl w:val="80B2BC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E22CAC"/>
    <w:multiLevelType w:val="hybridMultilevel"/>
    <w:tmpl w:val="0D70F4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596EDC"/>
    <w:multiLevelType w:val="hybridMultilevel"/>
    <w:tmpl w:val="42FC441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C4524D"/>
    <w:multiLevelType w:val="hybridMultilevel"/>
    <w:tmpl w:val="28F6C9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863FAD"/>
    <w:multiLevelType w:val="hybridMultilevel"/>
    <w:tmpl w:val="621078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2F0C00"/>
    <w:multiLevelType w:val="hybridMultilevel"/>
    <w:tmpl w:val="690EB3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507BB5"/>
    <w:multiLevelType w:val="hybridMultilevel"/>
    <w:tmpl w:val="4A6457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8A02B5"/>
    <w:multiLevelType w:val="hybridMultilevel"/>
    <w:tmpl w:val="CAA00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4E38B7"/>
    <w:multiLevelType w:val="hybridMultilevel"/>
    <w:tmpl w:val="B09AB5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4958089">
    <w:abstractNumId w:val="10"/>
  </w:num>
  <w:num w:numId="2" w16cid:durableId="1985697482">
    <w:abstractNumId w:val="8"/>
  </w:num>
  <w:num w:numId="3" w16cid:durableId="1752897003">
    <w:abstractNumId w:val="7"/>
  </w:num>
  <w:num w:numId="4" w16cid:durableId="1825050655">
    <w:abstractNumId w:val="6"/>
  </w:num>
  <w:num w:numId="5" w16cid:durableId="493497840">
    <w:abstractNumId w:val="5"/>
  </w:num>
  <w:num w:numId="6" w16cid:durableId="17892890">
    <w:abstractNumId w:val="9"/>
  </w:num>
  <w:num w:numId="7" w16cid:durableId="786777709">
    <w:abstractNumId w:val="4"/>
  </w:num>
  <w:num w:numId="8" w16cid:durableId="693925498">
    <w:abstractNumId w:val="3"/>
  </w:num>
  <w:num w:numId="9" w16cid:durableId="145514769">
    <w:abstractNumId w:val="2"/>
  </w:num>
  <w:num w:numId="10" w16cid:durableId="1672294704">
    <w:abstractNumId w:val="1"/>
  </w:num>
  <w:num w:numId="11" w16cid:durableId="706375360">
    <w:abstractNumId w:val="0"/>
  </w:num>
  <w:num w:numId="12" w16cid:durableId="153566924">
    <w:abstractNumId w:val="17"/>
  </w:num>
  <w:num w:numId="13" w16cid:durableId="1493763591">
    <w:abstractNumId w:val="35"/>
  </w:num>
  <w:num w:numId="14" w16cid:durableId="1761634352">
    <w:abstractNumId w:val="32"/>
  </w:num>
  <w:num w:numId="15" w16cid:durableId="1429540321">
    <w:abstractNumId w:val="21"/>
  </w:num>
  <w:num w:numId="16" w16cid:durableId="347025686">
    <w:abstractNumId w:val="13"/>
  </w:num>
  <w:num w:numId="17" w16cid:durableId="1224483559">
    <w:abstractNumId w:val="24"/>
  </w:num>
  <w:num w:numId="18" w16cid:durableId="1060519510">
    <w:abstractNumId w:val="22"/>
  </w:num>
  <w:num w:numId="19" w16cid:durableId="577325802">
    <w:abstractNumId w:val="33"/>
  </w:num>
  <w:num w:numId="20" w16cid:durableId="1141189361">
    <w:abstractNumId w:val="19"/>
  </w:num>
  <w:num w:numId="21" w16cid:durableId="279797073">
    <w:abstractNumId w:val="28"/>
  </w:num>
  <w:num w:numId="22" w16cid:durableId="1183739920">
    <w:abstractNumId w:val="25"/>
  </w:num>
  <w:num w:numId="23" w16cid:durableId="1753890865">
    <w:abstractNumId w:val="26"/>
  </w:num>
  <w:num w:numId="24" w16cid:durableId="1665011391">
    <w:abstractNumId w:val="34"/>
  </w:num>
  <w:num w:numId="25" w16cid:durableId="1896818980">
    <w:abstractNumId w:val="31"/>
  </w:num>
  <w:num w:numId="26" w16cid:durableId="30349313">
    <w:abstractNumId w:val="30"/>
  </w:num>
  <w:num w:numId="27" w16cid:durableId="308823359">
    <w:abstractNumId w:val="14"/>
  </w:num>
  <w:num w:numId="28" w16cid:durableId="849830905">
    <w:abstractNumId w:val="15"/>
  </w:num>
  <w:num w:numId="29" w16cid:durableId="44916007">
    <w:abstractNumId w:val="12"/>
  </w:num>
  <w:num w:numId="30" w16cid:durableId="2097940260">
    <w:abstractNumId w:val="16"/>
  </w:num>
  <w:num w:numId="31" w16cid:durableId="345715187">
    <w:abstractNumId w:val="18"/>
  </w:num>
  <w:num w:numId="32" w16cid:durableId="1858616378">
    <w:abstractNumId w:val="11"/>
  </w:num>
  <w:num w:numId="33" w16cid:durableId="1331366954">
    <w:abstractNumId w:val="23"/>
  </w:num>
  <w:num w:numId="34" w16cid:durableId="1641306501">
    <w:abstractNumId w:val="29"/>
  </w:num>
  <w:num w:numId="35" w16cid:durableId="456875545">
    <w:abstractNumId w:val="36"/>
  </w:num>
  <w:num w:numId="36" w16cid:durableId="705256001">
    <w:abstractNumId w:val="20"/>
  </w:num>
  <w:num w:numId="37" w16cid:durableId="114054142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9333A"/>
    <w:rsid w:val="00010E7D"/>
    <w:rsid w:val="000139A3"/>
    <w:rsid w:val="00025691"/>
    <w:rsid w:val="00025CC9"/>
    <w:rsid w:val="00061CD8"/>
    <w:rsid w:val="000629B2"/>
    <w:rsid w:val="00100833"/>
    <w:rsid w:val="00102ABD"/>
    <w:rsid w:val="00104529"/>
    <w:rsid w:val="00105942"/>
    <w:rsid w:val="00107396"/>
    <w:rsid w:val="00121BBC"/>
    <w:rsid w:val="00144A4C"/>
    <w:rsid w:val="00176AB0"/>
    <w:rsid w:val="00177B7D"/>
    <w:rsid w:val="0018322D"/>
    <w:rsid w:val="0018687B"/>
    <w:rsid w:val="001B5776"/>
    <w:rsid w:val="001E14F2"/>
    <w:rsid w:val="001E527A"/>
    <w:rsid w:val="001F78CE"/>
    <w:rsid w:val="00251FC7"/>
    <w:rsid w:val="002855A7"/>
    <w:rsid w:val="002B146A"/>
    <w:rsid w:val="002B5E17"/>
    <w:rsid w:val="002F7D23"/>
    <w:rsid w:val="00315690"/>
    <w:rsid w:val="00316B75"/>
    <w:rsid w:val="00325646"/>
    <w:rsid w:val="003460F2"/>
    <w:rsid w:val="0038158C"/>
    <w:rsid w:val="003902BA"/>
    <w:rsid w:val="00396C00"/>
    <w:rsid w:val="003A09E2"/>
    <w:rsid w:val="00407037"/>
    <w:rsid w:val="004605D6"/>
    <w:rsid w:val="004C60E8"/>
    <w:rsid w:val="004E3579"/>
    <w:rsid w:val="004E728B"/>
    <w:rsid w:val="004F39E0"/>
    <w:rsid w:val="00537BD5"/>
    <w:rsid w:val="0057268A"/>
    <w:rsid w:val="005A359B"/>
    <w:rsid w:val="005C3A97"/>
    <w:rsid w:val="005D2912"/>
    <w:rsid w:val="005F2505"/>
    <w:rsid w:val="00605ABD"/>
    <w:rsid w:val="006065BD"/>
    <w:rsid w:val="00645FA9"/>
    <w:rsid w:val="00647866"/>
    <w:rsid w:val="00665003"/>
    <w:rsid w:val="006903D6"/>
    <w:rsid w:val="006A2AD0"/>
    <w:rsid w:val="006C2375"/>
    <w:rsid w:val="006D4ECC"/>
    <w:rsid w:val="00722258"/>
    <w:rsid w:val="007243E5"/>
    <w:rsid w:val="00766EA0"/>
    <w:rsid w:val="007A2226"/>
    <w:rsid w:val="007F5B66"/>
    <w:rsid w:val="00823A1C"/>
    <w:rsid w:val="00845B9D"/>
    <w:rsid w:val="00860984"/>
    <w:rsid w:val="008907C1"/>
    <w:rsid w:val="008A7699"/>
    <w:rsid w:val="008B3ECB"/>
    <w:rsid w:val="008B4E85"/>
    <w:rsid w:val="008C1B2E"/>
    <w:rsid w:val="0091627E"/>
    <w:rsid w:val="0097032B"/>
    <w:rsid w:val="0099333A"/>
    <w:rsid w:val="009D2EAD"/>
    <w:rsid w:val="009D54B2"/>
    <w:rsid w:val="009E1922"/>
    <w:rsid w:val="009F7ED2"/>
    <w:rsid w:val="00A93661"/>
    <w:rsid w:val="00A95652"/>
    <w:rsid w:val="00AA22F6"/>
    <w:rsid w:val="00AC0AB8"/>
    <w:rsid w:val="00AE68C9"/>
    <w:rsid w:val="00B33C6D"/>
    <w:rsid w:val="00B4508F"/>
    <w:rsid w:val="00B55AD5"/>
    <w:rsid w:val="00B8057C"/>
    <w:rsid w:val="00BD6238"/>
    <w:rsid w:val="00BF593B"/>
    <w:rsid w:val="00BF773A"/>
    <w:rsid w:val="00BF7E81"/>
    <w:rsid w:val="00C06182"/>
    <w:rsid w:val="00C13773"/>
    <w:rsid w:val="00C17CC8"/>
    <w:rsid w:val="00C83417"/>
    <w:rsid w:val="00C9604F"/>
    <w:rsid w:val="00CA19AA"/>
    <w:rsid w:val="00CC08C4"/>
    <w:rsid w:val="00CC5298"/>
    <w:rsid w:val="00CD736E"/>
    <w:rsid w:val="00CD798D"/>
    <w:rsid w:val="00CE161E"/>
    <w:rsid w:val="00CF59A8"/>
    <w:rsid w:val="00D325A9"/>
    <w:rsid w:val="00D36A8A"/>
    <w:rsid w:val="00D61409"/>
    <w:rsid w:val="00D6691E"/>
    <w:rsid w:val="00D71170"/>
    <w:rsid w:val="00DA1C92"/>
    <w:rsid w:val="00DA25D4"/>
    <w:rsid w:val="00DA6538"/>
    <w:rsid w:val="00DB17C6"/>
    <w:rsid w:val="00DE2917"/>
    <w:rsid w:val="00E15E75"/>
    <w:rsid w:val="00E33F8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8B174"/>
  <w15:chartTrackingRefBased/>
  <w15:docId w15:val="{DE59E8D2-3904-48DE-ABAA-E4E6F07F0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9333A"/>
    <w:rPr>
      <w:rFonts w:ascii="Calibri" w:hAnsi="Calibri"/>
    </w:rPr>
  </w:style>
  <w:style w:type="paragraph" w:styleId="Heading1">
    <w:name w:val="heading 1"/>
    <w:aliases w:val="Pocket"/>
    <w:basedOn w:val="Normal"/>
    <w:next w:val="Normal"/>
    <w:link w:val="Heading1Char"/>
    <w:qFormat/>
    <w:rsid w:val="009933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933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AuthorDate,Char Char Char Char Char Char Char,Heading 3 Char Char,Char Char,Char,Tag Char Char,Bold Cite,Cite 1,Read Char,Heading 3 Char1 Char Char,Heading 3 Char Char1 Char Char, Char, Char Char Char Char Char Char Char"/>
    <w:basedOn w:val="Normal"/>
    <w:next w:val="Normal"/>
    <w:link w:val="Heading3Char"/>
    <w:uiPriority w:val="2"/>
    <w:unhideWhenUsed/>
    <w:qFormat/>
    <w:rsid w:val="009933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1,no read,T,No Spacing2111,t"/>
    <w:basedOn w:val="Normal"/>
    <w:next w:val="Normal"/>
    <w:link w:val="Heading4Char"/>
    <w:uiPriority w:val="3"/>
    <w:unhideWhenUsed/>
    <w:qFormat/>
    <w:rsid w:val="0099333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933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333A"/>
  </w:style>
  <w:style w:type="character" w:customStyle="1" w:styleId="Heading1Char">
    <w:name w:val="Heading 1 Char"/>
    <w:aliases w:val="Pocket Char"/>
    <w:basedOn w:val="DefaultParagraphFont"/>
    <w:link w:val="Heading1"/>
    <w:rsid w:val="0099333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9333A"/>
    <w:rPr>
      <w:rFonts w:ascii="Calibri" w:eastAsiaTheme="majorEastAsia" w:hAnsi="Calibri" w:cstheme="majorBidi"/>
      <w:b/>
      <w:sz w:val="44"/>
      <w:szCs w:val="26"/>
      <w:u w:val="double"/>
    </w:rPr>
  </w:style>
  <w:style w:type="character" w:customStyle="1" w:styleId="Heading3Char">
    <w:name w:val="Heading 3 Char"/>
    <w:aliases w:val="Block Char,Author and Date Char,AuthorDate Char,Char Char Char Char Char Char Char Char,Heading 3 Char Char Char,Char Char Char,Char Char2,Tag Char Char Char,Bold Cite Char,Cite 1 Char,Read Char Char,Heading 3 Char1 Char Char Char"/>
    <w:basedOn w:val="DefaultParagraphFont"/>
    <w:link w:val="Heading3"/>
    <w:uiPriority w:val="2"/>
    <w:rsid w:val="0099333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99333A"/>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s,/"/>
    <w:basedOn w:val="DefaultParagraphFont"/>
    <w:link w:val="textbold"/>
    <w:uiPriority w:val="7"/>
    <w:qFormat/>
    <w:rsid w:val="0099333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9333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B,9.5 pt,ci,c"/>
    <w:basedOn w:val="DefaultParagraphFont"/>
    <w:uiPriority w:val="6"/>
    <w:qFormat/>
    <w:rsid w:val="0099333A"/>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C"/>
    <w:basedOn w:val="DefaultParagraphFont"/>
    <w:link w:val="NoSpacing"/>
    <w:uiPriority w:val="99"/>
    <w:unhideWhenUsed/>
    <w:rsid w:val="0099333A"/>
    <w:rPr>
      <w:color w:val="auto"/>
      <w:u w:val="none"/>
    </w:rPr>
  </w:style>
  <w:style w:type="character" w:styleId="FollowedHyperlink">
    <w:name w:val="FollowedHyperlink"/>
    <w:basedOn w:val="DefaultParagraphFont"/>
    <w:uiPriority w:val="99"/>
    <w:semiHidden/>
    <w:unhideWhenUsed/>
    <w:rsid w:val="0099333A"/>
    <w:rPr>
      <w:color w:val="auto"/>
      <w:u w:val="none"/>
    </w:rPr>
  </w:style>
  <w:style w:type="paragraph" w:customStyle="1" w:styleId="textbold">
    <w:name w:val="text bold"/>
    <w:basedOn w:val="Normal"/>
    <w:link w:val="Emphasis"/>
    <w:uiPriority w:val="7"/>
    <w:qFormat/>
    <w:rsid w:val="0099333A"/>
    <w:pPr>
      <w:ind w:left="720"/>
      <w:jc w:val="both"/>
    </w:pPr>
    <w:rPr>
      <w:b/>
      <w:iCs/>
      <w:u w:val="single"/>
    </w:rPr>
  </w:style>
  <w:style w:type="paragraph" w:customStyle="1" w:styleId="Emphasis1">
    <w:name w:val="Emphasis1"/>
    <w:basedOn w:val="Normal"/>
    <w:autoRedefine/>
    <w:uiPriority w:val="7"/>
    <w:qFormat/>
    <w:rsid w:val="005A359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061CD8"/>
    <w:pPr>
      <w:spacing w:after="0" w:line="240" w:lineRule="auto"/>
    </w:pPr>
    <w:rPr>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
    <w:basedOn w:val="Heading1"/>
    <w:link w:val="Hyperlink"/>
    <w:autoRedefine/>
    <w:uiPriority w:val="99"/>
    <w:qFormat/>
    <w:rsid w:val="00061CD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061C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1CD8"/>
    <w:rPr>
      <w:rFonts w:ascii="Lucida Grande" w:hAnsi="Lucida Grande" w:cs="Lucida Grande"/>
      <w:sz w:val="24"/>
    </w:rPr>
  </w:style>
  <w:style w:type="character" w:customStyle="1" w:styleId="TitleChar">
    <w:name w:val="Title Char"/>
    <w:aliases w:val="Cites and Cards Char,Bold Underlined Char,UNDERLINE Char,title Char,Block Heading Char,Read This Char"/>
    <w:basedOn w:val="DefaultParagraphFont"/>
    <w:link w:val="Title"/>
    <w:uiPriority w:val="6"/>
    <w:qFormat/>
    <w:rsid w:val="00061CD8"/>
    <w:rPr>
      <w:u w:val="single"/>
    </w:rPr>
  </w:style>
  <w:style w:type="paragraph" w:styleId="Title">
    <w:name w:val="Title"/>
    <w:aliases w:val="Cites and Cards,Bold Underlined,UNDERLINE,title,Block Heading,Read This"/>
    <w:basedOn w:val="Normal"/>
    <w:next w:val="Normal"/>
    <w:link w:val="TitleChar"/>
    <w:uiPriority w:val="6"/>
    <w:qFormat/>
    <w:rsid w:val="00061CD8"/>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rsid w:val="00061CD8"/>
    <w:rPr>
      <w:rFonts w:asciiTheme="majorHAnsi" w:eastAsiaTheme="majorEastAsia" w:hAnsiTheme="majorHAnsi" w:cstheme="majorBidi"/>
      <w:spacing w:val="-10"/>
      <w:kern w:val="28"/>
      <w:sz w:val="56"/>
      <w:szCs w:val="56"/>
    </w:rPr>
  </w:style>
  <w:style w:type="paragraph" w:customStyle="1" w:styleId="Analytics">
    <w:name w:val="Analytics"/>
    <w:link w:val="AnalyticsChar"/>
    <w:uiPriority w:val="4"/>
    <w:rsid w:val="00061CD8"/>
    <w:rPr>
      <w:rFonts w:ascii="Calibri" w:eastAsiaTheme="majorEastAsia" w:hAnsi="Calibri" w:cstheme="majorBidi"/>
      <w:b/>
      <w:iCs/>
      <w:color w:val="262626" w:themeColor="text1" w:themeTint="D9"/>
      <w:sz w:val="26"/>
    </w:rPr>
  </w:style>
  <w:style w:type="character" w:customStyle="1" w:styleId="AnalyticsChar">
    <w:name w:val="Analytics Char"/>
    <w:basedOn w:val="DefaultParagraphFont"/>
    <w:link w:val="Analytics"/>
    <w:uiPriority w:val="4"/>
    <w:rsid w:val="00061CD8"/>
    <w:rPr>
      <w:rFonts w:ascii="Calibri" w:eastAsiaTheme="majorEastAsia" w:hAnsi="Calibri" w:cstheme="majorBidi"/>
      <w:b/>
      <w:iCs/>
      <w:color w:val="262626" w:themeColor="text1" w:themeTint="D9"/>
      <w:sz w:val="26"/>
    </w:rPr>
  </w:style>
  <w:style w:type="paragraph" w:customStyle="1" w:styleId="analytics0">
    <w:name w:val="analytics"/>
    <w:basedOn w:val="Heading4"/>
    <w:link w:val="analyticsChar0"/>
    <w:uiPriority w:val="4"/>
    <w:qFormat/>
    <w:rsid w:val="00061CD8"/>
    <w:pPr>
      <w:jc w:val="both"/>
    </w:pPr>
    <w:rPr>
      <w:color w:val="0070C0"/>
    </w:rPr>
  </w:style>
  <w:style w:type="character" w:customStyle="1" w:styleId="analyticsChar0">
    <w:name w:val="analytics Char"/>
    <w:basedOn w:val="DefaultParagraphFont"/>
    <w:link w:val="analytics0"/>
    <w:uiPriority w:val="4"/>
    <w:rsid w:val="00061CD8"/>
    <w:rPr>
      <w:rFonts w:ascii="Calibri" w:eastAsiaTheme="majorEastAsia" w:hAnsi="Calibri" w:cstheme="majorBidi"/>
      <w:b/>
      <w:iCs/>
      <w:color w:val="0070C0"/>
      <w:sz w:val="26"/>
    </w:rPr>
  </w:style>
  <w:style w:type="paragraph" w:customStyle="1" w:styleId="analyticss">
    <w:name w:val="analyticss"/>
    <w:basedOn w:val="Analytics"/>
    <w:link w:val="analyticssChar"/>
    <w:uiPriority w:val="4"/>
    <w:qFormat/>
    <w:rsid w:val="00061CD8"/>
    <w:pPr>
      <w:keepNext/>
      <w:keepLines/>
      <w:spacing w:before="40" w:after="0"/>
      <w:jc w:val="both"/>
      <w:outlineLvl w:val="3"/>
    </w:pPr>
    <w:rPr>
      <w:color w:val="0A5AB2"/>
      <w:szCs w:val="26"/>
    </w:rPr>
  </w:style>
  <w:style w:type="character" w:customStyle="1" w:styleId="analyticssChar">
    <w:name w:val="analyticss Char"/>
    <w:basedOn w:val="AnalyticsChar"/>
    <w:link w:val="analyticss"/>
    <w:uiPriority w:val="4"/>
    <w:rsid w:val="00061CD8"/>
    <w:rPr>
      <w:rFonts w:ascii="Calibri" w:eastAsiaTheme="majorEastAsia" w:hAnsi="Calibri" w:cstheme="majorBidi"/>
      <w:b/>
      <w:iCs/>
      <w:color w:val="0A5AB2"/>
      <w:sz w:val="26"/>
      <w:szCs w:val="26"/>
    </w:rPr>
  </w:style>
  <w:style w:type="paragraph" w:customStyle="1" w:styleId="cardtext">
    <w:name w:val="card text"/>
    <w:basedOn w:val="Normal"/>
    <w:link w:val="cardtextChar"/>
    <w:qFormat/>
    <w:rsid w:val="00061CD8"/>
    <w:pPr>
      <w:ind w:left="288" w:right="288"/>
    </w:pPr>
    <w:rPr>
      <w:rFonts w:eastAsia="Calibri"/>
    </w:rPr>
  </w:style>
  <w:style w:type="character" w:customStyle="1" w:styleId="cardtextChar">
    <w:name w:val="card text Char"/>
    <w:link w:val="cardtext"/>
    <w:rsid w:val="00061CD8"/>
    <w:rPr>
      <w:rFonts w:ascii="Calibri" w:eastAsia="Calibri" w:hAnsi="Calibri"/>
    </w:rPr>
  </w:style>
  <w:style w:type="paragraph" w:styleId="BodyText">
    <w:name w:val="Body Text"/>
    <w:basedOn w:val="Normal"/>
    <w:link w:val="BodyTextChar"/>
    <w:uiPriority w:val="99"/>
    <w:semiHidden/>
    <w:unhideWhenUsed/>
    <w:rsid w:val="00061CD8"/>
    <w:pPr>
      <w:spacing w:after="120"/>
    </w:pPr>
  </w:style>
  <w:style w:type="character" w:customStyle="1" w:styleId="BodyTextChar">
    <w:name w:val="Body Text Char"/>
    <w:basedOn w:val="DefaultParagraphFont"/>
    <w:link w:val="BodyText"/>
    <w:uiPriority w:val="99"/>
    <w:semiHidden/>
    <w:rsid w:val="00061CD8"/>
    <w:rPr>
      <w:rFonts w:ascii="Calibri" w:hAnsi="Calibri"/>
    </w:rPr>
  </w:style>
  <w:style w:type="character" w:styleId="UnresolvedMention">
    <w:name w:val="Unresolved Mention"/>
    <w:basedOn w:val="DefaultParagraphFont"/>
    <w:uiPriority w:val="99"/>
    <w:semiHidden/>
    <w:unhideWhenUsed/>
    <w:rsid w:val="00061CD8"/>
    <w:rPr>
      <w:color w:val="808080"/>
      <w:shd w:val="clear" w:color="auto" w:fill="E6E6E6"/>
    </w:rPr>
  </w:style>
  <w:style w:type="paragraph" w:customStyle="1" w:styleId="UnderlinePara">
    <w:name w:val="Underline Para"/>
    <w:basedOn w:val="Normal"/>
    <w:uiPriority w:val="6"/>
    <w:qFormat/>
    <w:rsid w:val="00061CD8"/>
    <w:pPr>
      <w:suppressAutoHyphens/>
      <w:spacing w:after="200"/>
      <w:contextualSpacing/>
    </w:pPr>
    <w:rPr>
      <w:rFonts w:asciiTheme="minorHAnsi" w:hAnsiTheme="minorHAnsi"/>
      <w:u w:val="single"/>
    </w:rPr>
  </w:style>
  <w:style w:type="paragraph" w:styleId="NormalWeb">
    <w:name w:val="Normal (Web)"/>
    <w:basedOn w:val="Normal"/>
    <w:uiPriority w:val="99"/>
    <w:semiHidden/>
    <w:unhideWhenUsed/>
    <w:rsid w:val="00061CD8"/>
    <w:pPr>
      <w:spacing w:before="100" w:beforeAutospacing="1" w:after="100" w:afterAutospacing="1"/>
    </w:pPr>
    <w:rPr>
      <w:rFonts w:eastAsia="Times New Roman"/>
      <w:sz w:val="24"/>
    </w:rPr>
  </w:style>
  <w:style w:type="character" w:customStyle="1" w:styleId="underline">
    <w:name w:val="underline"/>
    <w:qFormat/>
    <w:rsid w:val="00061CD8"/>
    <w:rPr>
      <w:rFonts w:ascii="Georgia" w:hAnsi="Georgia"/>
      <w:u w:val="single"/>
    </w:rPr>
  </w:style>
  <w:style w:type="character" w:customStyle="1" w:styleId="cardChar">
    <w:name w:val="card Char"/>
    <w:uiPriority w:val="99"/>
    <w:locked/>
    <w:rsid w:val="00061CD8"/>
    <w:rPr>
      <w:u w:val="single"/>
    </w:rPr>
  </w:style>
  <w:style w:type="character" w:customStyle="1" w:styleId="apple-converted-space">
    <w:name w:val="apple-converted-space"/>
    <w:basedOn w:val="DefaultParagraphFont"/>
    <w:rsid w:val="00061CD8"/>
    <w:rPr>
      <w:rFonts w:cs="Times New Roman"/>
    </w:rPr>
  </w:style>
  <w:style w:type="character" w:customStyle="1" w:styleId="element-imagecaption">
    <w:name w:val="element-image__caption"/>
    <w:basedOn w:val="DefaultParagraphFont"/>
    <w:rsid w:val="00061CD8"/>
    <w:rPr>
      <w:rFonts w:cs="Times New Roman"/>
    </w:rPr>
  </w:style>
  <w:style w:type="character" w:customStyle="1" w:styleId="element-imagecredit">
    <w:name w:val="element-image__credit"/>
    <w:basedOn w:val="DefaultParagraphFont"/>
    <w:rsid w:val="00061CD8"/>
    <w:rPr>
      <w:rFonts w:cs="Times New Roman"/>
    </w:rPr>
  </w:style>
  <w:style w:type="character" w:customStyle="1" w:styleId="aqj">
    <w:name w:val="aqj"/>
    <w:basedOn w:val="DefaultParagraphFont"/>
    <w:rsid w:val="00061CD8"/>
    <w:rPr>
      <w:rFonts w:cs="Times New Roman"/>
    </w:rPr>
  </w:style>
  <w:style w:type="character" w:customStyle="1" w:styleId="byline-name">
    <w:name w:val="byline-name"/>
    <w:basedOn w:val="DefaultParagraphFont"/>
    <w:rsid w:val="00061CD8"/>
    <w:rPr>
      <w:rFonts w:cs="Times New Roman"/>
    </w:rPr>
  </w:style>
  <w:style w:type="paragraph" w:customStyle="1" w:styleId="mtifontelement">
    <w:name w:val="mti_font_element"/>
    <w:basedOn w:val="Normal"/>
    <w:rsid w:val="00061CD8"/>
    <w:pPr>
      <w:spacing w:before="100" w:beforeAutospacing="1" w:after="100" w:afterAutospacing="1"/>
    </w:pPr>
    <w:rPr>
      <w:rFonts w:eastAsia="Times New Roman"/>
      <w:sz w:val="24"/>
    </w:rPr>
  </w:style>
  <w:style w:type="character" w:customStyle="1" w:styleId="HeaderChar">
    <w:name w:val="Header Char"/>
    <w:basedOn w:val="DefaultParagraphFont"/>
    <w:link w:val="Header"/>
    <w:uiPriority w:val="99"/>
    <w:semiHidden/>
    <w:rsid w:val="00061CD8"/>
    <w:rPr>
      <w:rFonts w:ascii="Times New Roman" w:hAnsi="Times New Roman" w:cs="Times New Roman"/>
    </w:rPr>
  </w:style>
  <w:style w:type="paragraph" w:styleId="Header">
    <w:name w:val="header"/>
    <w:basedOn w:val="Normal"/>
    <w:link w:val="HeaderChar"/>
    <w:uiPriority w:val="99"/>
    <w:semiHidden/>
    <w:rsid w:val="00061CD8"/>
    <w:pPr>
      <w:tabs>
        <w:tab w:val="center" w:pos="4680"/>
        <w:tab w:val="right" w:pos="9360"/>
      </w:tabs>
    </w:pPr>
    <w:rPr>
      <w:rFonts w:ascii="Times New Roman" w:hAnsi="Times New Roman" w:cs="Times New Roman"/>
    </w:rPr>
  </w:style>
  <w:style w:type="character" w:customStyle="1" w:styleId="HeaderChar1">
    <w:name w:val="Header Char1"/>
    <w:basedOn w:val="DefaultParagraphFont"/>
    <w:uiPriority w:val="99"/>
    <w:semiHidden/>
    <w:rsid w:val="00061CD8"/>
    <w:rPr>
      <w:rFonts w:ascii="Calibri" w:hAnsi="Calibri"/>
    </w:rPr>
  </w:style>
  <w:style w:type="character" w:customStyle="1" w:styleId="FooterChar">
    <w:name w:val="Footer Char"/>
    <w:basedOn w:val="DefaultParagraphFont"/>
    <w:link w:val="Footer"/>
    <w:uiPriority w:val="99"/>
    <w:semiHidden/>
    <w:rsid w:val="00061CD8"/>
    <w:rPr>
      <w:rFonts w:ascii="Times New Roman" w:hAnsi="Times New Roman" w:cs="Times New Roman"/>
    </w:rPr>
  </w:style>
  <w:style w:type="paragraph" w:styleId="Footer">
    <w:name w:val="footer"/>
    <w:basedOn w:val="Normal"/>
    <w:link w:val="FooterChar"/>
    <w:uiPriority w:val="99"/>
    <w:semiHidden/>
    <w:rsid w:val="00061CD8"/>
    <w:pPr>
      <w:tabs>
        <w:tab w:val="center" w:pos="4680"/>
        <w:tab w:val="right" w:pos="9360"/>
      </w:tabs>
    </w:pPr>
    <w:rPr>
      <w:rFonts w:ascii="Times New Roman" w:hAnsi="Times New Roman" w:cs="Times New Roman"/>
    </w:rPr>
  </w:style>
  <w:style w:type="character" w:customStyle="1" w:styleId="FooterChar1">
    <w:name w:val="Footer Char1"/>
    <w:basedOn w:val="DefaultParagraphFont"/>
    <w:uiPriority w:val="99"/>
    <w:semiHidden/>
    <w:rsid w:val="00061CD8"/>
    <w:rPr>
      <w:rFonts w:ascii="Calibri" w:hAnsi="Calibri"/>
    </w:rPr>
  </w:style>
  <w:style w:type="paragraph" w:customStyle="1" w:styleId="Emphasize">
    <w:name w:val="Emphasize"/>
    <w:basedOn w:val="Normal"/>
    <w:uiPriority w:val="7"/>
    <w:qFormat/>
    <w:rsid w:val="00061CD8"/>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character" w:customStyle="1" w:styleId="m-3824022116137531164gmail-styleunderline">
    <w:name w:val="m_-3824022116137531164gmail-styleunderline"/>
    <w:basedOn w:val="DefaultParagraphFont"/>
    <w:rsid w:val="00061CD8"/>
  </w:style>
  <w:style w:type="paragraph" w:styleId="z-TopofForm">
    <w:name w:val="HTML Top of Form"/>
    <w:basedOn w:val="Normal"/>
    <w:next w:val="Normal"/>
    <w:link w:val="z-TopofFormChar"/>
    <w:hidden/>
    <w:uiPriority w:val="99"/>
    <w:semiHidden/>
    <w:unhideWhenUsed/>
    <w:rsid w:val="00061CD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61CD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61CD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61CD8"/>
    <w:rPr>
      <w:rFonts w:ascii="Arial" w:eastAsia="Times New Roman" w:hAnsi="Arial" w:cs="Arial"/>
      <w:vanish/>
      <w:sz w:val="16"/>
      <w:szCs w:val="16"/>
    </w:rPr>
  </w:style>
  <w:style w:type="character" w:customStyle="1" w:styleId="blockquote--inline-offset">
    <w:name w:val="blockquote--inline-offset"/>
    <w:basedOn w:val="DefaultParagraphFont"/>
    <w:rsid w:val="00061CD8"/>
  </w:style>
  <w:style w:type="paragraph" w:styleId="ListParagraph">
    <w:name w:val="List Paragraph"/>
    <w:basedOn w:val="Normal"/>
    <w:uiPriority w:val="34"/>
    <w:unhideWhenUsed/>
    <w:qFormat/>
    <w:rsid w:val="00061C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news/theworldpost/wp/2018/05/03/end-of-capitalism/?arc404=true" TargetMode="External"/><Relationship Id="rId13" Type="http://schemas.openxmlformats.org/officeDocument/2006/relationships/hyperlink" Target="https://spacenews.com/pentagon-report-china-amassing-arsenal-of-anti-satellite-weapons/" TargetMode="External"/><Relationship Id="rId3" Type="http://schemas.openxmlformats.org/officeDocument/2006/relationships/styles" Target="styles.xml"/><Relationship Id="rId7" Type="http://schemas.openxmlformats.org/officeDocument/2006/relationships/hyperlink" Target="https://www.versobooks.com/blogs/3350-nuclear-imperialism-and-extended-deterrence" TargetMode="External"/><Relationship Id="rId12" Type="http://schemas.openxmlformats.org/officeDocument/2006/relationships/hyperlink" Target="https://www.space.com/24870-what-is-space.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hamptoninstitution.org/why-black-people-need-maoism.html" TargetMode="External"/><Relationship Id="rId11" Type="http://schemas.openxmlformats.org/officeDocument/2006/relationships/hyperlink" Target="https://cltc.berkeley.edu/wp-content/uploads/2019/02/Toward_AI_Security.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gizmodo.com/powerful-lobby-group-wants-to-keep-ai-unregulated-1819842165" TargetMode="External"/><Relationship Id="rId4" Type="http://schemas.openxmlformats.org/officeDocument/2006/relationships/settings" Target="settings.xml"/><Relationship Id="rId9" Type="http://schemas.openxmlformats.org/officeDocument/2006/relationships/hyperlink" Target="https://www.washingtonpost.com/news/theworldpost/wp/2018/05/03/end-of-capitalism/?arc404=tru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52</TotalTime>
  <Pages>26</Pages>
  <Words>15657</Words>
  <Characters>89248</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13</cp:revision>
  <dcterms:created xsi:type="dcterms:W3CDTF">2022-04-23T17:11:00Z</dcterms:created>
  <dcterms:modified xsi:type="dcterms:W3CDTF">2022-04-23T19:04:00Z</dcterms:modified>
</cp:coreProperties>
</file>