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D9141" w14:textId="668442B1" w:rsidR="00A95652" w:rsidRDefault="00660A88" w:rsidP="00660A88">
      <w:pPr>
        <w:pStyle w:val="Heading2"/>
      </w:pPr>
      <w:r>
        <w:t>OFF</w:t>
      </w:r>
    </w:p>
    <w:p w14:paraId="7AFF6334" w14:textId="60B60436" w:rsidR="00660A88" w:rsidRDefault="00660A88" w:rsidP="00660A88">
      <w:pPr>
        <w:pStyle w:val="Heading3"/>
      </w:pPr>
      <w:r>
        <w:lastRenderedPageBreak/>
        <w:t xml:space="preserve">1NC – OFF </w:t>
      </w:r>
    </w:p>
    <w:p w14:paraId="0C037EF5" w14:textId="2B8E7DF1" w:rsidR="00133202" w:rsidRPr="00BB4AA7" w:rsidRDefault="00133202" w:rsidP="00133202">
      <w:pPr>
        <w:pStyle w:val="Heading4"/>
      </w:pPr>
      <w:r w:rsidRPr="00BB4AA7">
        <w:t xml:space="preserve">Interpretation: At </w:t>
      </w:r>
      <w:r>
        <w:t>TFA</w:t>
      </w:r>
      <w:r w:rsidRPr="00BB4AA7">
        <w:t xml:space="preserve"> debaters must disclose all constructive speech docs open source with highlighting on the NDCA LD wiki within an hour after debating. </w:t>
      </w:r>
    </w:p>
    <w:p w14:paraId="7D2A3BF1" w14:textId="77777777" w:rsidR="00133202" w:rsidRDefault="00133202" w:rsidP="00133202">
      <w:pPr>
        <w:pStyle w:val="Heading4"/>
      </w:pPr>
      <w:r w:rsidRPr="00BB4AA7">
        <w:t>Violation – you didn’t – I have screenshots</w:t>
      </w:r>
    </w:p>
    <w:p w14:paraId="584A7C91" w14:textId="77777777" w:rsidR="00133202" w:rsidRPr="00BB4AA7" w:rsidRDefault="00133202" w:rsidP="00133202">
      <w:pPr>
        <w:pStyle w:val="Heading4"/>
      </w:pPr>
      <w:r>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3C99B5CC" w14:textId="77777777" w:rsidR="00133202" w:rsidRPr="00BB4AA7" w:rsidRDefault="00133202" w:rsidP="00133202">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open source? resp to Morris”; December 8; http://www.ndtceda.com/pipermail/edebate/2005-December/064806.html //nick]</w:t>
      </w:r>
    </w:p>
    <w:p w14:paraId="6FE014E5" w14:textId="77777777" w:rsidR="00133202" w:rsidRPr="00BB4AA7" w:rsidRDefault="00133202" w:rsidP="00133202">
      <w:pPr>
        <w:rPr>
          <w:rFonts w:eastAsia="Times New Roman"/>
          <w:sz w:val="16"/>
          <w:szCs w:val="20"/>
        </w:rPr>
      </w:pPr>
      <w:r w:rsidRPr="00BB4AA7">
        <w:rPr>
          <w:rFonts w:eastAsia="Times New Roman"/>
          <w:sz w:val="16"/>
          <w:szCs w:val="20"/>
        </w:rPr>
        <w:t xml:space="preserve">a. </w:t>
      </w:r>
      <w:proofErr w:type="gramStart"/>
      <w:r w:rsidRPr="00BB4AA7">
        <w:rPr>
          <w:rStyle w:val="StyleUnderline"/>
          <w:highlight w:val="green"/>
        </w:rPr>
        <w:t>Open source</w:t>
      </w:r>
      <w:proofErr w:type="gramEnd"/>
      <w:r w:rsidRPr="00BB4AA7">
        <w:rPr>
          <w:rStyle w:val="StyleUnderline"/>
          <w:highlight w:val="green"/>
        </w:rPr>
        <w:t xml:space="preserve"> systems are preferable</w:t>
      </w:r>
      <w:r w:rsidRPr="00BB4AA7">
        <w:rPr>
          <w:rStyle w:val="StyleUnderline"/>
        </w:rPr>
        <w:t xml:space="preserve"> to the various punishment proposals in circulation</w:t>
      </w:r>
      <w:r w:rsidRPr="00BB4AA7">
        <w:rPr>
          <w:rFonts w:eastAsia="Times New Roman"/>
          <w:sz w:val="16"/>
          <w:szCs w:val="20"/>
        </w:rPr>
        <w:t xml:space="preserve">. </w:t>
      </w:r>
      <w:r w:rsidRPr="00BB4AA7">
        <w:rPr>
          <w:rStyle w:val="StyleUnderline"/>
          <w:highlight w:val="green"/>
        </w:rPr>
        <w:t>It's better to share the wealth than limit production or participation</w:t>
      </w:r>
      <w:r w:rsidRPr="00BB4AA7">
        <w:rPr>
          <w:rFonts w:eastAsia="Times New Roman"/>
          <w:sz w:val="16"/>
          <w:szCs w:val="20"/>
        </w:rPr>
        <w:t xml:space="preserve">. Various flavors of argument communism appeal to different </w:t>
      </w:r>
      <w:proofErr w:type="gramStart"/>
      <w:r w:rsidRPr="00BB4AA7">
        <w:rPr>
          <w:rFonts w:eastAsia="Times New Roman"/>
          <w:sz w:val="16"/>
          <w:szCs w:val="20"/>
        </w:rPr>
        <w:t>people, but</w:t>
      </w:r>
      <w:proofErr w:type="gramEnd"/>
      <w:r w:rsidRPr="00BB4AA7">
        <w:rPr>
          <w:rFonts w:eastAsia="Times New Roman"/>
          <w:sz w:val="16"/>
          <w:szCs w:val="20"/>
        </w:rPr>
        <w:t xml:space="preserve"> </w:t>
      </w:r>
      <w:r w:rsidRPr="00BB4AA7">
        <w:rPr>
          <w:rStyle w:val="StyleUnderline"/>
        </w:rPr>
        <w:t>banning interesting or useful research(</w:t>
      </w:r>
      <w:proofErr w:type="spellStart"/>
      <w:r w:rsidRPr="00BB4AA7">
        <w:rPr>
          <w:rStyle w:val="StyleUnderline"/>
        </w:rPr>
        <w:t>ers</w:t>
      </w:r>
      <w:proofErr w:type="spellEnd"/>
      <w:r w:rsidRPr="00BB4AA7">
        <w:rPr>
          <w:rStyle w:val="StyleUnderline"/>
        </w:rPr>
        <w:t>) seems like the most destructive solution possible</w:t>
      </w:r>
      <w:r w:rsidRPr="00BB4AA7">
        <w:rPr>
          <w:rFonts w:eastAsia="Times New Roman"/>
          <w:sz w:val="16"/>
          <w:szCs w:val="20"/>
        </w:rPr>
        <w:t>. Indeed</w:t>
      </w:r>
      <w:r w:rsidRPr="00BB4AA7">
        <w:rPr>
          <w:rStyle w:val="StyleUnderline"/>
        </w:rPr>
        <w:t xml:space="preserve">, </w:t>
      </w:r>
      <w:r w:rsidRPr="00BB4AA7">
        <w:rPr>
          <w:rStyle w:val="StyleUnderline"/>
          <w:highlight w:val="green"/>
        </w:rPr>
        <w:t>open systems may be the only structural, rule-based answer to resource inequities</w:t>
      </w:r>
      <w:r w:rsidRPr="00BB4AA7">
        <w:rPr>
          <w:rFonts w:eastAsia="Times New Roman"/>
          <w:sz w:val="16"/>
          <w:szCs w:val="20"/>
          <w:highlight w:val="green"/>
        </w:rPr>
        <w:t xml:space="preserve">. </w:t>
      </w:r>
      <w:r w:rsidRPr="00BB4AA7">
        <w:rPr>
          <w:rStyle w:val="StyleUnderline"/>
          <w:highlight w:val="green"/>
        </w:rPr>
        <w:t>Every other proposal</w:t>
      </w:r>
      <w:r w:rsidRPr="00BB4AA7">
        <w:rPr>
          <w:rFonts w:eastAsia="Times New Roman"/>
          <w:sz w:val="16"/>
          <w:szCs w:val="20"/>
        </w:rPr>
        <w:t xml:space="preserve"> I've seen </w:t>
      </w:r>
      <w:r w:rsidRPr="00BB4AA7">
        <w:rPr>
          <w:rStyle w:val="StyleUnderline"/>
        </w:rPr>
        <w:t xml:space="preserve">obviously </w:t>
      </w:r>
      <w:r w:rsidRPr="00BB4AA7">
        <w:rPr>
          <w:rStyle w:val="StyleUnderline"/>
          <w:highlight w:val="green"/>
        </w:rPr>
        <w:t>fails at the level of enforcement</w:t>
      </w:r>
      <w:r w:rsidRPr="00BB4AA7">
        <w:rPr>
          <w:rStyle w:val="StyleUnderline"/>
        </w:rPr>
        <w:t>. Revenue sharing (illegal), salary caps (unenforceable and possibly illegal) and personnel restrictions</w:t>
      </w:r>
      <w:r w:rsidRPr="00BB4AA7">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BB4AA7">
        <w:rPr>
          <w:rFonts w:eastAsia="Times New Roman"/>
          <w:sz w:val="16"/>
          <w:szCs w:val="20"/>
        </w:rPr>
        <w:t xml:space="preserve">b. With the help of a middling competent archivist, </w:t>
      </w:r>
      <w:r w:rsidRPr="00BB4AA7">
        <w:rPr>
          <w:rStyle w:val="StyleUnderline"/>
          <w:highlight w:val="green"/>
        </w:rPr>
        <w:t xml:space="preserve">an </w:t>
      </w:r>
      <w:proofErr w:type="gramStart"/>
      <w:r w:rsidRPr="00BB4AA7">
        <w:rPr>
          <w:rStyle w:val="StyleUnderline"/>
          <w:highlight w:val="green"/>
        </w:rPr>
        <w:t>open source</w:t>
      </w:r>
      <w:proofErr w:type="gramEnd"/>
      <w:r w:rsidRPr="00BB4AA7">
        <w:rPr>
          <w:rStyle w:val="StyleUnderline"/>
          <w:highlight w:val="green"/>
        </w:rPr>
        <w:t xml:space="preserve"> system would reduce entry barriers. This is especially true on the novice or JV level</w:t>
      </w:r>
      <w:r w:rsidRPr="00BB4AA7">
        <w:rPr>
          <w:rStyle w:val="StyleUnderline"/>
        </w:rPr>
        <w:t>. Young teams could plausibly subsist entirely on a diet of scavenged arguments</w:t>
      </w:r>
      <w:r w:rsidRPr="00BB4AA7">
        <w:rPr>
          <w:rFonts w:eastAsia="Times New Roman"/>
          <w:sz w:val="16"/>
          <w:szCs w:val="20"/>
        </w:rPr>
        <w:t>. A novice team might not wish to do so, but the option can't hurt. c</w:t>
      </w:r>
      <w:r w:rsidRPr="00BB4AA7">
        <w:rPr>
          <w:rStyle w:val="StyleUnderline"/>
        </w:rPr>
        <w:t xml:space="preserve">. </w:t>
      </w:r>
      <w:r w:rsidRPr="00BB4AA7">
        <w:rPr>
          <w:rStyle w:val="StyleUnderline"/>
          <w:highlight w:val="green"/>
        </w:rPr>
        <w:t xml:space="preserve">An </w:t>
      </w:r>
      <w:proofErr w:type="gramStart"/>
      <w:r w:rsidRPr="00BB4AA7">
        <w:rPr>
          <w:rStyle w:val="StyleUnderline"/>
          <w:highlight w:val="green"/>
        </w:rPr>
        <w:t>open source</w:t>
      </w:r>
      <w:proofErr w:type="gramEnd"/>
      <w:r w:rsidRPr="00BB4AA7">
        <w:rPr>
          <w:rStyle w:val="StyleUnderline"/>
          <w:highlight w:val="green"/>
        </w:rPr>
        <w:t xml:space="preserve"> system would fundamentally change the evidence economy </w:t>
      </w:r>
      <w:r w:rsidRPr="00BB4AA7">
        <w:rPr>
          <w:rStyle w:val="Emphasis"/>
          <w:highlight w:val="green"/>
        </w:rPr>
        <w:t xml:space="preserve">without </w:t>
      </w:r>
      <w:proofErr w:type="spellStart"/>
      <w:r w:rsidRPr="00BB4AA7">
        <w:rPr>
          <w:rStyle w:val="Emphasis"/>
          <w:highlight w:val="green"/>
        </w:rPr>
        <w:t>targetting</w:t>
      </w:r>
      <w:proofErr w:type="spellEnd"/>
      <w:r w:rsidRPr="00BB4AA7">
        <w:rPr>
          <w:rStyle w:val="Emphasis"/>
          <w:highlight w:val="green"/>
        </w:rPr>
        <w:t xml:space="preserve"> anyone</w:t>
      </w:r>
      <w:r w:rsidRPr="00BB4AA7">
        <w:rPr>
          <w:rStyle w:val="StyleUnderline"/>
          <w:highlight w:val="green"/>
        </w:rPr>
        <w:t xml:space="preserve"> </w:t>
      </w:r>
      <w:r w:rsidRPr="00BB4AA7">
        <w:rPr>
          <w:rStyle w:val="StyleUnderline"/>
        </w:rPr>
        <w:t>or putting anyone out of a job</w:t>
      </w:r>
      <w:r w:rsidRPr="00BB4AA7">
        <w:rPr>
          <w:rFonts w:eastAsia="Times New Roman"/>
          <w:sz w:val="16"/>
          <w:szCs w:val="20"/>
        </w:rPr>
        <w:t xml:space="preserve">. It seems much smarter (and less bilious) to change the value of a professional card-cutter's work than send the KGB after specific counter-revolutionary teams. </w:t>
      </w:r>
    </w:p>
    <w:p w14:paraId="028E8178" w14:textId="77777777" w:rsidR="00133202" w:rsidRDefault="00133202" w:rsidP="00133202">
      <w:pPr>
        <w:pStyle w:val="Heading4"/>
      </w:pPr>
      <w:r w:rsidRPr="00BB4AA7">
        <w:lastRenderedPageBreak/>
        <w:t xml:space="preserve">B. Evidence ethics – open source is the only way to verify before round </w:t>
      </w:r>
      <w:proofErr w:type="gramStart"/>
      <w:r w:rsidRPr="00BB4AA7">
        <w:t>that cards</w:t>
      </w:r>
      <w:proofErr w:type="gramEnd"/>
      <w:r w:rsidRPr="00BB4AA7">
        <w:t xml:space="preserve"> aren’t miscut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w:t>
      </w:r>
    </w:p>
    <w:p w14:paraId="300977D7" w14:textId="77777777" w:rsidR="00133202" w:rsidRDefault="00133202" w:rsidP="00133202">
      <w:pPr>
        <w:pStyle w:val="Heading4"/>
      </w:pPr>
      <w:r>
        <w:t xml:space="preserve">C. Depth of clash – open source allows debaters to come up with more nuanced researched objections to their </w:t>
      </w:r>
      <w:proofErr w:type="gramStart"/>
      <w:r>
        <w:t>opponents</w:t>
      </w:r>
      <w:proofErr w:type="gramEnd"/>
      <w:r>
        <w:t xml:space="preserve"> evidence before the round at a much faster rate, which leads to the highest quality evidence comparison instead of guessing what was highlighted</w:t>
      </w:r>
    </w:p>
    <w:p w14:paraId="23F1A7C7" w14:textId="77777777" w:rsidR="00660A88" w:rsidRPr="00F63D3C" w:rsidRDefault="00660A88" w:rsidP="00660A88">
      <w:pPr>
        <w:pStyle w:val="Heading4"/>
        <w:rPr>
          <w:rFonts w:cs="Calibri"/>
        </w:rPr>
      </w:pPr>
      <w:r w:rsidRPr="00F63D3C">
        <w:rPr>
          <w:rFonts w:cs="Calibri"/>
        </w:rPr>
        <w:t xml:space="preserve">D] Voter: </w:t>
      </w:r>
    </w:p>
    <w:p w14:paraId="08BE3C03" w14:textId="77777777" w:rsidR="00660A88" w:rsidRPr="00F767F1" w:rsidRDefault="00660A88" w:rsidP="00660A88">
      <w:pPr>
        <w:pStyle w:val="Heading4"/>
        <w:rPr>
          <w:rFonts w:cs="Calibri"/>
        </w:rPr>
      </w:pPr>
      <w:r w:rsidRPr="00F767F1">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0510F3D8" w14:textId="77777777" w:rsidR="00660A88" w:rsidRPr="00F63D3C" w:rsidRDefault="00660A88" w:rsidP="00660A88">
      <w:pPr>
        <w:pStyle w:val="Heading4"/>
        <w:rPr>
          <w:rFonts w:cs="Calibri"/>
        </w:rPr>
      </w:pPr>
      <w:r>
        <w:rPr>
          <w:rFonts w:cs="Calibri"/>
        </w:rPr>
        <w:t>Education is a voter – it</w:t>
      </w:r>
      <w:r w:rsidRPr="00F63D3C">
        <w:rPr>
          <w:rFonts w:cs="Calibri"/>
        </w:rPr>
        <w:t xml:space="preserve"> gives us portable skills for life like research and thinking. </w:t>
      </w:r>
    </w:p>
    <w:p w14:paraId="76675425" w14:textId="77777777" w:rsidR="00660A88" w:rsidRPr="00F63D3C" w:rsidRDefault="00660A88" w:rsidP="00660A88">
      <w:pPr>
        <w:pStyle w:val="Heading4"/>
        <w:rPr>
          <w:rFonts w:cs="Calibri"/>
        </w:rPr>
      </w:pPr>
      <w:r w:rsidRPr="00F63D3C">
        <w:rPr>
          <w:rFonts w:cs="Calibri"/>
        </w:rPr>
        <w:t xml:space="preserve">Drop the debater – a) they have a 7-6 rebuttal advantage and the 2ar to make </w:t>
      </w:r>
      <w:proofErr w:type="spellStart"/>
      <w:r w:rsidRPr="00F63D3C">
        <w:rPr>
          <w:rFonts w:cs="Calibri"/>
        </w:rPr>
        <w:t>args</w:t>
      </w:r>
      <w:proofErr w:type="spellEnd"/>
      <w:r w:rsidRPr="00F63D3C">
        <w:rPr>
          <w:rFonts w:cs="Calibri"/>
        </w:rPr>
        <w:t xml:space="preserve"> I can’t respond to, b) it deters future abuse and sets a positive norm. </w:t>
      </w:r>
    </w:p>
    <w:p w14:paraId="751415DC" w14:textId="77777777" w:rsidR="00660A88" w:rsidRPr="00F63D3C" w:rsidRDefault="00660A88" w:rsidP="00660A88">
      <w:pPr>
        <w:pStyle w:val="Heading4"/>
        <w:rPr>
          <w:rFonts w:cs="Calibri"/>
        </w:rPr>
      </w:pPr>
      <w:r w:rsidRPr="00F63D3C">
        <w:rPr>
          <w:rFonts w:cs="Calibri"/>
        </w:rPr>
        <w:t xml:space="preserve">Use competing </w:t>
      </w:r>
      <w:proofErr w:type="spellStart"/>
      <w:r w:rsidRPr="00F63D3C">
        <w:rPr>
          <w:rFonts w:cs="Calibri"/>
        </w:rPr>
        <w:t>interps</w:t>
      </w:r>
      <w:proofErr w:type="spellEnd"/>
      <w:r w:rsidRPr="00F63D3C">
        <w:rPr>
          <w:rFonts w:cs="Calibri"/>
        </w:rPr>
        <w:t xml:space="preserve"> – a) reasonability invites arbitrary judge intervention since we don’t know your bs meter, b) collapses to competing </w:t>
      </w:r>
      <w:proofErr w:type="spellStart"/>
      <w:r w:rsidRPr="00F63D3C">
        <w:rPr>
          <w:rFonts w:cs="Calibri"/>
        </w:rPr>
        <w:t>interps</w:t>
      </w:r>
      <w:proofErr w:type="spellEnd"/>
      <w:r w:rsidRPr="00F63D3C">
        <w:rPr>
          <w:rFonts w:cs="Calibri"/>
        </w:rPr>
        <w:t xml:space="preserve"> – we justify 2 </w:t>
      </w:r>
      <w:proofErr w:type="spellStart"/>
      <w:r w:rsidRPr="00F63D3C">
        <w:rPr>
          <w:rFonts w:cs="Calibri"/>
        </w:rPr>
        <w:t>brightlines</w:t>
      </w:r>
      <w:proofErr w:type="spellEnd"/>
      <w:r w:rsidRPr="00F63D3C">
        <w:rPr>
          <w:rFonts w:cs="Calibri"/>
        </w:rPr>
        <w:t xml:space="preserve"> under an offense defense paradigm just like 2 </w:t>
      </w:r>
      <w:proofErr w:type="spellStart"/>
      <w:r w:rsidRPr="00F63D3C">
        <w:rPr>
          <w:rFonts w:cs="Calibri"/>
        </w:rPr>
        <w:t>interps</w:t>
      </w:r>
      <w:proofErr w:type="spellEnd"/>
      <w:r w:rsidRPr="00F63D3C">
        <w:rPr>
          <w:rFonts w:cs="Calibri"/>
        </w:rPr>
        <w:t xml:space="preserve">. </w:t>
      </w:r>
    </w:p>
    <w:p w14:paraId="1E979408" w14:textId="54CC38F4" w:rsidR="00660A88" w:rsidRDefault="00660A88" w:rsidP="00660A88">
      <w:pPr>
        <w:pStyle w:val="Heading4"/>
        <w:rPr>
          <w:rFonts w:cs="Calibri"/>
        </w:rPr>
      </w:pPr>
      <w:r w:rsidRPr="00F63D3C">
        <w:rPr>
          <w:rFonts w:cs="Calibri"/>
        </w:rPr>
        <w:t xml:space="preserve">No RVIs – a) illogical – you shouldn’t win for being fair – it’s a litmus test for engaging in substance, b) norming – I can’t concede the </w:t>
      </w:r>
      <w:proofErr w:type="spellStart"/>
      <w:r w:rsidRPr="00F63D3C">
        <w:rPr>
          <w:rFonts w:cs="Calibri"/>
        </w:rPr>
        <w:t>counterinterp</w:t>
      </w:r>
      <w:proofErr w:type="spellEnd"/>
      <w:r w:rsidRPr="00F63D3C">
        <w:rPr>
          <w:rFonts w:cs="Calibri"/>
        </w:rPr>
        <w:t xml:space="preserve"> if I realize I’m wrong which forces me to argue for bad norms, c) chilling effect – forces you to split your 2AR so you can’t collapse and misconstrue the 2NR, d) topic ed – prevents 1AR </w:t>
      </w:r>
      <w:proofErr w:type="spellStart"/>
      <w:r w:rsidRPr="00F63D3C">
        <w:rPr>
          <w:rFonts w:cs="Calibri"/>
        </w:rPr>
        <w:t>blipstorm</w:t>
      </w:r>
      <w:proofErr w:type="spellEnd"/>
      <w:r w:rsidRPr="00F63D3C">
        <w:rPr>
          <w:rFonts w:cs="Calibri"/>
        </w:rPr>
        <w:t xml:space="preserve"> scripts and allows us to get back to substance after resolving theory</w:t>
      </w:r>
    </w:p>
    <w:p w14:paraId="39B1C241" w14:textId="49F4D4C4" w:rsidR="00D6081C" w:rsidRPr="00D6081C" w:rsidRDefault="00D6081C" w:rsidP="00D6081C">
      <w:pPr>
        <w:pStyle w:val="Heading4"/>
      </w:pPr>
      <w:r>
        <w:t xml:space="preserve">Use it to filter 1ar theory – new </w:t>
      </w:r>
      <w:proofErr w:type="spellStart"/>
      <w:r>
        <w:t>affs</w:t>
      </w:r>
      <w:proofErr w:type="spellEnd"/>
      <w:r>
        <w:t xml:space="preserve"> mean leniency on 1NC positions on generics and conditionality since I didn’t have time to prepare the </w:t>
      </w:r>
      <w:proofErr w:type="spellStart"/>
      <w:r>
        <w:t>aff</w:t>
      </w:r>
      <w:proofErr w:type="spellEnd"/>
      <w:r>
        <w:t>. Being able to kick positions to select the most strategic and clashing generics is key to reciprocal engagement and depth of clash.</w:t>
      </w:r>
    </w:p>
    <w:p w14:paraId="39916B1A" w14:textId="294A88C2" w:rsidR="00660A88" w:rsidRDefault="00660A88" w:rsidP="00660A88">
      <w:pPr>
        <w:pStyle w:val="Heading3"/>
      </w:pPr>
      <w:r>
        <w:lastRenderedPageBreak/>
        <w:t xml:space="preserve">1NC – OFF </w:t>
      </w:r>
    </w:p>
    <w:p w14:paraId="79AB0839" w14:textId="77777777" w:rsidR="00653D97" w:rsidRPr="00D807AC" w:rsidRDefault="00653D97" w:rsidP="00653D97">
      <w:pPr>
        <w:pStyle w:val="Heading4"/>
        <w:rPr>
          <w:rStyle w:val="Style13ptBold"/>
          <w:b/>
          <w:bCs w:val="0"/>
        </w:rPr>
      </w:pPr>
      <w:r w:rsidRPr="00D807AC">
        <w:rPr>
          <w:rStyle w:val="Style13ptBold"/>
          <w:b/>
          <w:bCs w:val="0"/>
        </w:rPr>
        <w:t xml:space="preserve">FWK </w:t>
      </w:r>
      <w:proofErr w:type="gramStart"/>
      <w:r w:rsidRPr="00D807AC">
        <w:rPr>
          <w:rStyle w:val="Style13ptBold"/>
          <w:b/>
          <w:bCs w:val="0"/>
        </w:rPr>
        <w:t>-  the</w:t>
      </w:r>
      <w:proofErr w:type="gramEnd"/>
      <w:r w:rsidRPr="00D807AC">
        <w:rPr>
          <w:rStyle w:val="Style13ptBold"/>
          <w:b/>
          <w:bCs w:val="0"/>
        </w:rPr>
        <w:t xml:space="preserve"> 1AC is an object of research - They can weigh their impacts but we should be able to garner </w:t>
      </w:r>
      <w:proofErr w:type="spellStart"/>
      <w:r w:rsidRPr="00D807AC">
        <w:rPr>
          <w:rStyle w:val="Style13ptBold"/>
          <w:b/>
          <w:bCs w:val="0"/>
        </w:rPr>
        <w:t>dissads</w:t>
      </w:r>
      <w:proofErr w:type="spellEnd"/>
      <w:r w:rsidRPr="00D807AC">
        <w:rPr>
          <w:rStyle w:val="Style13ptBold"/>
          <w:b/>
          <w:bCs w:val="0"/>
        </w:rPr>
        <w:t xml:space="preserve"> and alt competition by testing their justifications because those are the reasons they staked out to vote </w:t>
      </w:r>
      <w:proofErr w:type="spellStart"/>
      <w:r w:rsidRPr="00D807AC">
        <w:rPr>
          <w:rStyle w:val="Style13ptBold"/>
          <w:b/>
          <w:bCs w:val="0"/>
        </w:rPr>
        <w:t>aff</w:t>
      </w:r>
      <w:proofErr w:type="spellEnd"/>
      <w:r w:rsidRPr="00D807AC">
        <w:rPr>
          <w:rStyle w:val="Style13ptBold"/>
          <w:b/>
          <w:bCs w:val="0"/>
        </w:rPr>
        <w:t>.</w:t>
      </w:r>
    </w:p>
    <w:p w14:paraId="31675F5B" w14:textId="77777777" w:rsidR="00653D97" w:rsidRPr="006D0341" w:rsidRDefault="00653D97" w:rsidP="00653D97"/>
    <w:p w14:paraId="65C1E838" w14:textId="50C03DF2" w:rsidR="00653D97" w:rsidRPr="008C7B61" w:rsidRDefault="00653D97" w:rsidP="00653D97">
      <w:pPr>
        <w:pStyle w:val="Heading4"/>
      </w:pPr>
      <w:r w:rsidRPr="008C7B61">
        <w:t xml:space="preserve">The supposed objectivity imbued in the freedom of press deters a cultural revolution that galvanizes support for a </w:t>
      </w:r>
      <w:proofErr w:type="gramStart"/>
      <w:r w:rsidRPr="008C7B61">
        <w:t>peoples</w:t>
      </w:r>
      <w:proofErr w:type="gramEnd"/>
      <w:r w:rsidRPr="008C7B61">
        <w:t xml:space="preserve"> dictatorship by entertaining the opinions of capitalist pigs</w:t>
      </w:r>
      <w:r w:rsidR="00D6081C">
        <w:t xml:space="preserve">. If we win the K the </w:t>
      </w:r>
      <w:proofErr w:type="spellStart"/>
      <w:r w:rsidR="00D6081C">
        <w:t>fwk</w:t>
      </w:r>
      <w:proofErr w:type="spellEnd"/>
      <w:r w:rsidR="00D6081C">
        <w:t xml:space="preserve"> goes away because both are impact justified. Winning </w:t>
      </w:r>
      <w:proofErr w:type="spellStart"/>
      <w:r w:rsidR="00D6081C">
        <w:t>maoist</w:t>
      </w:r>
      <w:proofErr w:type="spellEnd"/>
      <w:r w:rsidR="00D6081C">
        <w:t xml:space="preserve"> autocracy good means you can evaluate the round as </w:t>
      </w:r>
      <w:r w:rsidR="00133202">
        <w:t>maintain communist legitimacy as a counter-standard</w:t>
      </w:r>
    </w:p>
    <w:p w14:paraId="5AF69518" w14:textId="77777777" w:rsidR="00653D97" w:rsidRPr="00263A21" w:rsidRDefault="00653D97" w:rsidP="00653D97">
      <w:r w:rsidRPr="00263A21">
        <w:rPr>
          <w:rStyle w:val="Style13ptBold"/>
        </w:rPr>
        <w:t>Houn 59</w:t>
      </w:r>
      <w:r>
        <w:t xml:space="preserve"> </w:t>
      </w:r>
      <w:r w:rsidRPr="00263A21">
        <w:t xml:space="preserve">Franklin w. </w:t>
      </w:r>
      <w:proofErr w:type="spellStart"/>
      <w:proofErr w:type="gramStart"/>
      <w:r w:rsidRPr="00263A21">
        <w:t>Houn“</w:t>
      </w:r>
      <w:proofErr w:type="gramEnd"/>
      <w:r w:rsidRPr="00263A21">
        <w:t>Chinese</w:t>
      </w:r>
      <w:proofErr w:type="spellEnd"/>
      <w:r w:rsidRPr="00263A21">
        <w:t xml:space="preserve"> Communist Control of the Press” The Public Opinion Quarterly , Winter, 1958-1959, Vol. 22, No. 4 (Winter, 1958-1959), pp. 435-448 Published by Oxford University Press on behalf of the American Association for Public Opinion Research </w:t>
      </w:r>
      <w:hyperlink r:id="rId6" w:history="1">
        <w:r w:rsidRPr="00263A21">
          <w:rPr>
            <w:rStyle w:val="Hyperlink"/>
          </w:rPr>
          <w:t>http://www.jstor.com/stable/2746592</w:t>
        </w:r>
      </w:hyperlink>
      <w:r w:rsidRPr="00263A21">
        <w:t xml:space="preserve"> CHO -- ask me for pdf</w:t>
      </w:r>
    </w:p>
    <w:p w14:paraId="40C29103" w14:textId="77777777" w:rsidR="00653D97" w:rsidRPr="001C11BE" w:rsidRDefault="00653D97" w:rsidP="00653D97">
      <w:pPr>
        <w:rPr>
          <w:u w:val="single"/>
        </w:rPr>
      </w:pPr>
      <w:r w:rsidRPr="0094075B">
        <w:rPr>
          <w:rStyle w:val="Emphasis"/>
          <w:highlight w:val="green"/>
        </w:rPr>
        <w:t>THE PRESS</w:t>
      </w:r>
      <w:r w:rsidRPr="0094075B">
        <w:rPr>
          <w:rStyle w:val="Emphasis"/>
        </w:rPr>
        <w:t xml:space="preserve"> in Communist China </w:t>
      </w:r>
      <w:r w:rsidRPr="0094075B">
        <w:rPr>
          <w:rStyle w:val="Emphasis"/>
          <w:highlight w:val="green"/>
        </w:rPr>
        <w:t>is</w:t>
      </w:r>
      <w:r w:rsidRPr="0094075B">
        <w:rPr>
          <w:rStyle w:val="Emphasis"/>
        </w:rPr>
        <w:t xml:space="preserve"> essentially a </w:t>
      </w:r>
      <w:r w:rsidRPr="0094075B">
        <w:rPr>
          <w:rStyle w:val="Emphasis"/>
          <w:highlight w:val="green"/>
        </w:rPr>
        <w:t>political instrument</w:t>
      </w:r>
      <w:r w:rsidRPr="0094075B">
        <w:rPr>
          <w:rStyle w:val="Emphasis"/>
        </w:rPr>
        <w:t xml:space="preserve"> with</w:t>
      </w:r>
      <w:r>
        <w:rPr>
          <w:rStyle w:val="Emphasis"/>
        </w:rPr>
        <w:t xml:space="preserve"> </w:t>
      </w:r>
      <w:r w:rsidRPr="0094075B">
        <w:rPr>
          <w:rStyle w:val="Emphasis"/>
        </w:rPr>
        <w:t xml:space="preserve">which the </w:t>
      </w:r>
      <w:r w:rsidRPr="0094075B">
        <w:rPr>
          <w:rStyle w:val="Emphasis"/>
          <w:highlight w:val="green"/>
        </w:rPr>
        <w:t>regime conducts</w:t>
      </w:r>
      <w:r w:rsidRPr="0094075B">
        <w:rPr>
          <w:rStyle w:val="Emphasis"/>
        </w:rPr>
        <w:t xml:space="preserve"> socialist and </w:t>
      </w:r>
      <w:r w:rsidRPr="0094075B">
        <w:rPr>
          <w:rStyle w:val="Emphasis"/>
          <w:highlight w:val="green"/>
        </w:rPr>
        <w:t>Communist education among the</w:t>
      </w:r>
      <w:r>
        <w:rPr>
          <w:rStyle w:val="Emphasis"/>
          <w:highlight w:val="green"/>
        </w:rPr>
        <w:t xml:space="preserve"> </w:t>
      </w:r>
      <w:r w:rsidRPr="0094075B">
        <w:rPr>
          <w:rStyle w:val="Emphasis"/>
          <w:highlight w:val="green"/>
        </w:rPr>
        <w:t>masses.</w:t>
      </w:r>
      <w:r w:rsidRPr="0094075B">
        <w:rPr>
          <w:u w:val="single"/>
        </w:rPr>
        <w:t xml:space="preserve"> During the last few </w:t>
      </w:r>
      <w:proofErr w:type="gramStart"/>
      <w:r w:rsidRPr="0094075B">
        <w:rPr>
          <w:u w:val="single"/>
        </w:rPr>
        <w:t>years</w:t>
      </w:r>
      <w:proofErr w:type="gramEnd"/>
      <w:r w:rsidRPr="0094075B">
        <w:rPr>
          <w:u w:val="single"/>
        </w:rPr>
        <w:t xml:space="preserve"> the regime has developed the press into an</w:t>
      </w:r>
      <w:r>
        <w:rPr>
          <w:u w:val="single"/>
        </w:rPr>
        <w:t xml:space="preserve"> </w:t>
      </w:r>
      <w:r w:rsidRPr="0094075B">
        <w:rPr>
          <w:u w:val="single"/>
        </w:rPr>
        <w:t>elaborate, diversified, and highly specialized apparatus with each of its parts</w:t>
      </w:r>
      <w:r>
        <w:rPr>
          <w:u w:val="single"/>
        </w:rPr>
        <w:t xml:space="preserve"> </w:t>
      </w:r>
      <w:r w:rsidRPr="0094075B">
        <w:rPr>
          <w:u w:val="single"/>
        </w:rPr>
        <w:t>designed to reach a specific audience and to serve a definite function. Schools</w:t>
      </w:r>
      <w:r>
        <w:rPr>
          <w:u w:val="single"/>
        </w:rPr>
        <w:t xml:space="preserve"> </w:t>
      </w:r>
      <w:r w:rsidRPr="0094075B">
        <w:rPr>
          <w:u w:val="single"/>
        </w:rPr>
        <w:t>have included newspaper reading in their curricula, while governmental</w:t>
      </w:r>
      <w:r>
        <w:rPr>
          <w:u w:val="single"/>
        </w:rPr>
        <w:t xml:space="preserve"> </w:t>
      </w:r>
      <w:r w:rsidRPr="0094075B">
        <w:rPr>
          <w:u w:val="single"/>
        </w:rPr>
        <w:t>agencies, mass organizations, military units, commercial firms, industrial</w:t>
      </w:r>
      <w:r>
        <w:rPr>
          <w:u w:val="single"/>
        </w:rPr>
        <w:t xml:space="preserve"> </w:t>
      </w:r>
      <w:r w:rsidRPr="0094075B">
        <w:rPr>
          <w:u w:val="single"/>
        </w:rPr>
        <w:t>plants, and cooperative farms have organized "newspaper reading groups,"</w:t>
      </w:r>
      <w:r>
        <w:rPr>
          <w:u w:val="single"/>
        </w:rPr>
        <w:t xml:space="preserve"> </w:t>
      </w:r>
      <w:r w:rsidRPr="0094075B">
        <w:rPr>
          <w:u w:val="single"/>
        </w:rPr>
        <w:t>which not only make it obligatory for literate persons to read newspapers</w:t>
      </w:r>
      <w:r>
        <w:rPr>
          <w:u w:val="single"/>
        </w:rPr>
        <w:t xml:space="preserve"> </w:t>
      </w:r>
      <w:r w:rsidRPr="0094075B">
        <w:rPr>
          <w:u w:val="single"/>
        </w:rPr>
        <w:t>regularly but also enable illiterate persons to get information and propaganda</w:t>
      </w:r>
      <w:r>
        <w:rPr>
          <w:u w:val="single"/>
        </w:rPr>
        <w:t xml:space="preserve"> </w:t>
      </w:r>
      <w:r w:rsidRPr="0094075B">
        <w:rPr>
          <w:u w:val="single"/>
        </w:rPr>
        <w:t>messages from newspapers by having literate persons read newspapers to</w:t>
      </w:r>
      <w:r>
        <w:rPr>
          <w:u w:val="single"/>
        </w:rPr>
        <w:t xml:space="preserve"> </w:t>
      </w:r>
      <w:r w:rsidRPr="0094075B">
        <w:rPr>
          <w:u w:val="single"/>
        </w:rPr>
        <w:t>them.</w:t>
      </w:r>
      <w:r>
        <w:rPr>
          <w:u w:val="single"/>
        </w:rPr>
        <w:t xml:space="preserve"> </w:t>
      </w:r>
      <w:r w:rsidRPr="00263A21">
        <w:rPr>
          <w:sz w:val="12"/>
        </w:rPr>
        <w:t xml:space="preserve">With a regular readership comprising </w:t>
      </w:r>
      <w:proofErr w:type="gramStart"/>
      <w:r w:rsidRPr="00263A21">
        <w:rPr>
          <w:sz w:val="12"/>
        </w:rPr>
        <w:t>a majority of</w:t>
      </w:r>
      <w:proofErr w:type="gramEnd"/>
      <w:r w:rsidRPr="00263A21">
        <w:rPr>
          <w:sz w:val="12"/>
        </w:rPr>
        <w:t xml:space="preserve"> the vast population, the press is indeed the most important instrument used by the regime in the conduct of socialist and Communist education. The </w:t>
      </w:r>
      <w:r w:rsidRPr="0094075B">
        <w:rPr>
          <w:rStyle w:val="Emphasis"/>
          <w:highlight w:val="green"/>
        </w:rPr>
        <w:t>performance of the press,</w:t>
      </w:r>
      <w:r w:rsidRPr="0094075B">
        <w:rPr>
          <w:rStyle w:val="Emphasis"/>
        </w:rPr>
        <w:t xml:space="preserve"> </w:t>
      </w:r>
      <w:r w:rsidRPr="00263A21">
        <w:rPr>
          <w:sz w:val="12"/>
        </w:rPr>
        <w:t xml:space="preserve">therefore, may well </w:t>
      </w:r>
      <w:r w:rsidRPr="0094075B">
        <w:rPr>
          <w:rStyle w:val="Emphasis"/>
          <w:highlight w:val="green"/>
        </w:rPr>
        <w:t>determine the</w:t>
      </w:r>
      <w:r w:rsidRPr="0094075B">
        <w:rPr>
          <w:rStyle w:val="Emphasis"/>
        </w:rPr>
        <w:t xml:space="preserve"> pace and even the </w:t>
      </w:r>
      <w:r w:rsidRPr="0094075B">
        <w:rPr>
          <w:rStyle w:val="Emphasis"/>
          <w:highlight w:val="green"/>
        </w:rPr>
        <w:t>success</w:t>
      </w:r>
      <w:r w:rsidRPr="0094075B">
        <w:rPr>
          <w:rStyle w:val="Emphasis"/>
        </w:rPr>
        <w:t xml:space="preserve"> or failure </w:t>
      </w:r>
      <w:r w:rsidRPr="0094075B">
        <w:rPr>
          <w:rStyle w:val="Emphasis"/>
          <w:highlight w:val="green"/>
        </w:rPr>
        <w:t>of the Communists' adventure in remolding the</w:t>
      </w:r>
      <w:r w:rsidRPr="0094075B">
        <w:rPr>
          <w:rStyle w:val="Emphasis"/>
        </w:rPr>
        <w:t xml:space="preserve"> Chinese </w:t>
      </w:r>
      <w:r w:rsidRPr="0094075B">
        <w:rPr>
          <w:rStyle w:val="Emphasis"/>
          <w:highlight w:val="green"/>
        </w:rPr>
        <w:t>people's ideology</w:t>
      </w:r>
      <w:r w:rsidRPr="0094075B">
        <w:rPr>
          <w:rStyle w:val="Emphasis"/>
        </w:rPr>
        <w:t>.</w:t>
      </w:r>
      <w:r w:rsidRPr="00263A21">
        <w:rPr>
          <w:sz w:val="12"/>
        </w:rPr>
        <w:t xml:space="preserve"> To ensure maximum effectiveness and absolute political reliability, the regime has found it necessary to put this </w:t>
      </w:r>
      <w:r w:rsidRPr="0094075B">
        <w:rPr>
          <w:rStyle w:val="Emphasis"/>
          <w:highlight w:val="green"/>
        </w:rPr>
        <w:t>giant press apparatus under rigid control</w:t>
      </w:r>
      <w:r w:rsidRPr="00263A21">
        <w:rPr>
          <w:sz w:val="12"/>
        </w:rPr>
        <w:t xml:space="preserve"> and close supervision. Unlike the practice in some other totalitarian countries, press control in Communist China does not take the form of any conventional censorship. The absence of conventional censorship may be at- tributed to at least two causes. In the first place, a special </w:t>
      </w:r>
      <w:r w:rsidRPr="0094075B">
        <w:rPr>
          <w:rStyle w:val="Emphasis"/>
          <w:highlight w:val="green"/>
        </w:rPr>
        <w:t xml:space="preserve">censorial agency to screen the </w:t>
      </w:r>
      <w:r w:rsidRPr="001D05B6">
        <w:rPr>
          <w:rStyle w:val="Emphasis"/>
        </w:rPr>
        <w:t xml:space="preserve">content of the </w:t>
      </w:r>
      <w:r w:rsidRPr="0094075B">
        <w:rPr>
          <w:rStyle w:val="Emphasis"/>
          <w:highlight w:val="green"/>
        </w:rPr>
        <w:t>press is necessary</w:t>
      </w:r>
      <w:r w:rsidRPr="00263A21">
        <w:rPr>
          <w:sz w:val="12"/>
        </w:rPr>
        <w:t xml:space="preserve"> only in a country which has a press independent of the government. In such a case the government may find it impossible </w:t>
      </w:r>
      <w:r w:rsidRPr="0094075B">
        <w:rPr>
          <w:rStyle w:val="Emphasis"/>
          <w:highlight w:val="green"/>
        </w:rPr>
        <w:t xml:space="preserve">to curb a </w:t>
      </w:r>
      <w:r w:rsidRPr="001D05B6">
        <w:rPr>
          <w:rStyle w:val="Emphasis"/>
        </w:rPr>
        <w:t xml:space="preserve">hostile or </w:t>
      </w:r>
      <w:r w:rsidRPr="0094075B">
        <w:rPr>
          <w:rStyle w:val="Emphasis"/>
          <w:highlight w:val="green"/>
        </w:rPr>
        <w:t xml:space="preserve">irresponsible </w:t>
      </w:r>
      <w:r w:rsidRPr="001D05B6">
        <w:rPr>
          <w:rStyle w:val="Emphasis"/>
        </w:rPr>
        <w:t>press</w:t>
      </w:r>
      <w:r w:rsidRPr="00263A21">
        <w:rPr>
          <w:sz w:val="12"/>
        </w:rPr>
        <w:t xml:space="preserve"> unless it has a censorship system. Since the press in Communist China is not an independent institution but an integral part of the government or of the Communist party, which is </w:t>
      </w:r>
      <w:proofErr w:type="gramStart"/>
      <w:r w:rsidRPr="00263A21">
        <w:rPr>
          <w:sz w:val="12"/>
        </w:rPr>
        <w:t>more or less synonymous</w:t>
      </w:r>
      <w:proofErr w:type="gramEnd"/>
      <w:r w:rsidRPr="00263A21">
        <w:rPr>
          <w:sz w:val="12"/>
        </w:rPr>
        <w:t xml:space="preserve"> with is one of internal supervision rather than external control. In the second place, a conventional censorship system would not be an adequate mechanism for controlling a press like the one in Communist China, which is expected to make certain positive contributions to the attainment of the regime's socio-political goals. Censorship is normally an instrument of prevention. While a government may use such an instrument to prevent the press from printing material that it finds detrimental or hostile to its interests, it cannot rely upon the same instrument to have the newspapers feature material most beneficial to the state. To ensure that the press will actively serve a regime's interests, there must be a type of control that is much broader in scope and more positive in nature than a conventional censorship system. How does the Chinese Communist regime </w:t>
      </w:r>
      <w:proofErr w:type="gramStart"/>
      <w:r w:rsidRPr="00263A21">
        <w:rPr>
          <w:sz w:val="12"/>
        </w:rPr>
        <w:t>actually control</w:t>
      </w:r>
      <w:proofErr w:type="gramEnd"/>
      <w:r w:rsidRPr="00263A21">
        <w:rPr>
          <w:sz w:val="12"/>
        </w:rPr>
        <w:t xml:space="preserve"> the press? Controls exercised by the Chinese Communist regime over the press fall into four major categories: organizational, personnel, editorial, and operational. ORGANIZATIONAL CONNTROL Through organizational control the regime determines the structural of the press. It is the regime that decides when, where, and how many papers should be founded. It is also the regime that decides who may found or own what kinds of newspaper. By making such decisions the regime is not only capable of </w:t>
      </w:r>
      <w:r w:rsidRPr="001D05B6">
        <w:rPr>
          <w:rStyle w:val="Emphasis"/>
        </w:rPr>
        <w:t xml:space="preserve">suppressing </w:t>
      </w:r>
      <w:r w:rsidRPr="0094075B">
        <w:rPr>
          <w:rStyle w:val="Emphasis"/>
          <w:highlight w:val="green"/>
        </w:rPr>
        <w:t>"objectionable</w:t>
      </w:r>
      <w:r w:rsidRPr="00263A21">
        <w:rPr>
          <w:sz w:val="12"/>
        </w:rPr>
        <w:t>" or "</w:t>
      </w:r>
      <w:r w:rsidRPr="001D05B6">
        <w:rPr>
          <w:rStyle w:val="Emphasis"/>
        </w:rPr>
        <w:t>superfluous</w:t>
      </w:r>
      <w:r w:rsidRPr="00263A21">
        <w:rPr>
          <w:sz w:val="12"/>
        </w:rPr>
        <w:t xml:space="preserve">" newspapers but also free </w:t>
      </w:r>
      <w:r w:rsidRPr="001D05B6">
        <w:rPr>
          <w:rStyle w:val="Emphasis"/>
        </w:rPr>
        <w:t xml:space="preserve">to develop a </w:t>
      </w:r>
      <w:r w:rsidRPr="0094075B">
        <w:rPr>
          <w:rStyle w:val="Emphasis"/>
          <w:highlight w:val="green"/>
        </w:rPr>
        <w:t>press</w:t>
      </w:r>
      <w:r w:rsidRPr="0094075B">
        <w:rPr>
          <w:rStyle w:val="Emphasis"/>
        </w:rPr>
        <w:t xml:space="preserve"> </w:t>
      </w:r>
      <w:r w:rsidRPr="00263A21">
        <w:rPr>
          <w:sz w:val="12"/>
        </w:rPr>
        <w:t xml:space="preserve">with a physical structure commensurate with the tasks that it is to perform. </w:t>
      </w:r>
      <w:proofErr w:type="gramStart"/>
      <w:r w:rsidRPr="00263A21">
        <w:rPr>
          <w:sz w:val="12"/>
        </w:rPr>
        <w:t>In point of fact</w:t>
      </w:r>
      <w:proofErr w:type="gramEnd"/>
      <w:r w:rsidRPr="00263A21">
        <w:rPr>
          <w:sz w:val="12"/>
        </w:rPr>
        <w:t xml:space="preserve">, decisions of this nature made by the regime since 1949 have resulted in the confiscation of the former Kuomintang newspapers, the virtual elimination of privately owned news- papers, and, as said before, the development of a nationwide press apparatus for the regime itself. The theoretical justification for these decisions is that the press is a political weapon and that </w:t>
      </w:r>
      <w:r w:rsidRPr="0094075B">
        <w:rPr>
          <w:rStyle w:val="Emphasis"/>
          <w:highlight w:val="green"/>
        </w:rPr>
        <w:t>under a "people's dictatorship" such</w:t>
      </w:r>
      <w:r>
        <w:rPr>
          <w:rStyle w:val="Emphasis"/>
          <w:highlight w:val="green"/>
        </w:rPr>
        <w:t xml:space="preserve"> </w:t>
      </w:r>
      <w:r w:rsidRPr="0094075B">
        <w:rPr>
          <w:rStyle w:val="Emphasis"/>
          <w:highlight w:val="green"/>
        </w:rPr>
        <w:t>a weapon must be used</w:t>
      </w:r>
      <w:r w:rsidRPr="00263A21">
        <w:rPr>
          <w:sz w:val="12"/>
        </w:rPr>
        <w:t xml:space="preserve"> by the people themselves or their representatives </w:t>
      </w:r>
      <w:r w:rsidRPr="0094075B">
        <w:rPr>
          <w:rStyle w:val="Emphasis"/>
          <w:highlight w:val="green"/>
        </w:rPr>
        <w:t>to</w:t>
      </w:r>
      <w:r>
        <w:rPr>
          <w:rStyle w:val="Emphasis"/>
          <w:highlight w:val="green"/>
        </w:rPr>
        <w:t xml:space="preserve"> </w:t>
      </w:r>
      <w:r w:rsidRPr="0094075B">
        <w:rPr>
          <w:rStyle w:val="Emphasis"/>
          <w:highlight w:val="green"/>
        </w:rPr>
        <w:t xml:space="preserve">the exclusion of </w:t>
      </w:r>
      <w:r w:rsidRPr="001D05B6">
        <w:rPr>
          <w:rStyle w:val="Emphasis"/>
        </w:rPr>
        <w:t xml:space="preserve">their </w:t>
      </w:r>
      <w:r w:rsidRPr="0094075B">
        <w:rPr>
          <w:rStyle w:val="Emphasis"/>
          <w:highlight w:val="green"/>
        </w:rPr>
        <w:t>political enemies.</w:t>
      </w:r>
      <w:r w:rsidRPr="00263A21">
        <w:rPr>
          <w:sz w:val="12"/>
        </w:rPr>
        <w:t xml:space="preserve"> </w:t>
      </w:r>
      <w:r w:rsidRPr="0094075B">
        <w:rPr>
          <w:rStyle w:val="Emphasis"/>
        </w:rPr>
        <w:t>Kuomintang newspapers. Since the Kuomintang was regarded as the</w:t>
      </w:r>
      <w:r>
        <w:rPr>
          <w:rStyle w:val="Emphasis"/>
        </w:rPr>
        <w:t xml:space="preserve"> </w:t>
      </w:r>
      <w:r w:rsidRPr="0094075B">
        <w:rPr>
          <w:rStyle w:val="Emphasis"/>
        </w:rPr>
        <w:t>arch enemy of the people, it was only natural for the Communists to ban all</w:t>
      </w:r>
      <w:r>
        <w:rPr>
          <w:rStyle w:val="Emphasis"/>
        </w:rPr>
        <w:t xml:space="preserve"> </w:t>
      </w:r>
      <w:r w:rsidRPr="0094075B">
        <w:rPr>
          <w:rStyle w:val="Emphasis"/>
        </w:rPr>
        <w:t xml:space="preserve">its newspapers on the mainland once they seized power there. </w:t>
      </w:r>
      <w:proofErr w:type="gramStart"/>
      <w:r w:rsidRPr="0094075B">
        <w:rPr>
          <w:rStyle w:val="Emphasis"/>
        </w:rPr>
        <w:t>Actually, most</w:t>
      </w:r>
      <w:proofErr w:type="gramEnd"/>
      <w:r>
        <w:rPr>
          <w:rStyle w:val="Emphasis"/>
        </w:rPr>
        <w:t xml:space="preserve"> </w:t>
      </w:r>
      <w:r w:rsidRPr="0094075B">
        <w:rPr>
          <w:rStyle w:val="Emphasis"/>
        </w:rPr>
        <w:t xml:space="preserve">of the official newspapers of the Kuomintang, </w:t>
      </w:r>
      <w:r w:rsidRPr="0094075B">
        <w:rPr>
          <w:rStyle w:val="Emphasis"/>
        </w:rPr>
        <w:lastRenderedPageBreak/>
        <w:t>including the forty-four daily</w:t>
      </w:r>
      <w:r>
        <w:rPr>
          <w:rStyle w:val="Emphasis"/>
        </w:rPr>
        <w:t xml:space="preserve"> </w:t>
      </w:r>
      <w:r w:rsidRPr="0094075B">
        <w:rPr>
          <w:rStyle w:val="Emphasis"/>
        </w:rPr>
        <w:t xml:space="preserve">papers (one of them had editions in ten major cities) published by the </w:t>
      </w:r>
      <w:proofErr w:type="spellStart"/>
      <w:r w:rsidRPr="0094075B">
        <w:rPr>
          <w:rStyle w:val="Emphasis"/>
        </w:rPr>
        <w:t>cen</w:t>
      </w:r>
      <w:proofErr w:type="spellEnd"/>
      <w:r w:rsidRPr="0094075B">
        <w:rPr>
          <w:rStyle w:val="Emphasis"/>
        </w:rPr>
        <w:t>-</w:t>
      </w:r>
      <w:r>
        <w:rPr>
          <w:rStyle w:val="Emphasis"/>
        </w:rPr>
        <w:t xml:space="preserve"> </w:t>
      </w:r>
      <w:proofErr w:type="spellStart"/>
      <w:r w:rsidRPr="0094075B">
        <w:rPr>
          <w:rStyle w:val="Emphasis"/>
        </w:rPr>
        <w:t>tral</w:t>
      </w:r>
      <w:proofErr w:type="spellEnd"/>
      <w:r w:rsidRPr="0094075B">
        <w:rPr>
          <w:rStyle w:val="Emphasis"/>
        </w:rPr>
        <w:t xml:space="preserve"> and provincial headquarters of the party, suspended publication on the</w:t>
      </w:r>
      <w:r>
        <w:rPr>
          <w:rStyle w:val="Emphasis"/>
        </w:rPr>
        <w:t xml:space="preserve"> </w:t>
      </w:r>
      <w:r w:rsidRPr="0094075B">
        <w:rPr>
          <w:rStyle w:val="Emphasis"/>
        </w:rPr>
        <w:t>eve of Communist occupation of their respective cities or towns, as they were</w:t>
      </w:r>
      <w:r>
        <w:rPr>
          <w:rStyle w:val="Emphasis"/>
        </w:rPr>
        <w:t xml:space="preserve"> </w:t>
      </w:r>
      <w:r w:rsidRPr="0094075B">
        <w:rPr>
          <w:rStyle w:val="Emphasis"/>
        </w:rPr>
        <w:t>fully aware of what their destiny would be after the Communists' arrival.'</w:t>
      </w:r>
      <w:r>
        <w:rPr>
          <w:rStyle w:val="Emphasis"/>
        </w:rPr>
        <w:t xml:space="preserve"> </w:t>
      </w:r>
      <w:proofErr w:type="gramStart"/>
      <w:r w:rsidRPr="00263A21">
        <w:rPr>
          <w:sz w:val="12"/>
        </w:rPr>
        <w:t>Thus</w:t>
      </w:r>
      <w:proofErr w:type="gramEnd"/>
      <w:r w:rsidRPr="00263A21">
        <w:rPr>
          <w:sz w:val="12"/>
        </w:rPr>
        <w:t xml:space="preserve"> the newly arrived Communist functionaries found little more to do than to confiscate the properties of the Kuomintang papers. This, of course, was done very quickly and thoroughly. As part of the campaign for the sup- pression of </w:t>
      </w:r>
      <w:proofErr w:type="gramStart"/>
      <w:r w:rsidRPr="00263A21">
        <w:rPr>
          <w:sz w:val="12"/>
        </w:rPr>
        <w:t>counter-revolutionaries</w:t>
      </w:r>
      <w:proofErr w:type="gramEnd"/>
      <w:r w:rsidRPr="00263A21">
        <w:rPr>
          <w:sz w:val="12"/>
        </w:rPr>
        <w:t xml:space="preserve">, the Communist regime also liquidated or sent to forced-labor camps a good many former Kuomintang newsmen who failed to flee the mainland. Privately owned newspapers. The </w:t>
      </w:r>
      <w:r w:rsidRPr="0094075B">
        <w:rPr>
          <w:rStyle w:val="Emphasis"/>
          <w:highlight w:val="green"/>
        </w:rPr>
        <w:t>Communists' policy toward private</w:t>
      </w:r>
      <w:r w:rsidRPr="001D05B6">
        <w:rPr>
          <w:rStyle w:val="Emphasis"/>
        </w:rPr>
        <w:t xml:space="preserve">ly owned </w:t>
      </w:r>
      <w:r w:rsidRPr="0094075B">
        <w:rPr>
          <w:rStyle w:val="Emphasis"/>
          <w:highlight w:val="green"/>
        </w:rPr>
        <w:t>newspapers,</w:t>
      </w:r>
      <w:r w:rsidRPr="00263A21">
        <w:rPr>
          <w:sz w:val="12"/>
        </w:rPr>
        <w:t xml:space="preserve"> however, has been far more subtle in form and circuitous in development. This is inevitable in view of the intricacy of the Chinese Communists' theory of the nature of the Chinese state at the "people's dictatorship" stage. According to this theory</w:t>
      </w:r>
      <w:r w:rsidRPr="00DB0B92">
        <w:rPr>
          <w:sz w:val="12"/>
        </w:rPr>
        <w:t xml:space="preserve">, </w:t>
      </w:r>
      <w:r w:rsidRPr="00DB0B92">
        <w:rPr>
          <w:rStyle w:val="Emphasis"/>
        </w:rPr>
        <w:t>all elements of society other than the bureaucratic capitalists, feudal landlords, and lackeys of foreign imperialism</w:t>
      </w:r>
      <w:r w:rsidRPr="00DB0B92">
        <w:rPr>
          <w:sz w:val="12"/>
        </w:rPr>
        <w:t>, most of whom, in the Communists' opinion, have</w:t>
      </w:r>
      <w:r w:rsidRPr="00263A21">
        <w:rPr>
          <w:sz w:val="12"/>
        </w:rPr>
        <w:t xml:space="preserve"> strong representation in the Kuomintang, are legitimate components of the People's Republic of China and therefore entitled to enjoy all political rights including the right to have their own newspapers.2 Consequently, </w:t>
      </w:r>
      <w:r w:rsidRPr="00263A21">
        <w:rPr>
          <w:rStyle w:val="Emphasis"/>
        </w:rPr>
        <w:t>outright banning of all privately owned newspapers-a practice adopted by the Russian Communists after the October Revolution- has not been considered by the regime in Peking an advisable or expedient policy.</w:t>
      </w:r>
      <w:r w:rsidRPr="00263A21">
        <w:rPr>
          <w:sz w:val="12"/>
        </w:rPr>
        <w:t xml:space="preserve"> On the other hand, the </w:t>
      </w:r>
      <w:r w:rsidRPr="00263A21">
        <w:rPr>
          <w:rStyle w:val="Emphasis"/>
          <w:highlight w:val="green"/>
        </w:rPr>
        <w:t xml:space="preserve">Communists do not </w:t>
      </w:r>
      <w:r w:rsidRPr="00DB0B92">
        <w:rPr>
          <w:rStyle w:val="Emphasis"/>
        </w:rPr>
        <w:t xml:space="preserve">see fit to </w:t>
      </w:r>
      <w:r w:rsidRPr="00263A21">
        <w:rPr>
          <w:rStyle w:val="Emphasis"/>
          <w:highlight w:val="green"/>
        </w:rPr>
        <w:t xml:space="preserve">give </w:t>
      </w:r>
      <w:r w:rsidRPr="00DB0B92">
        <w:rPr>
          <w:rStyle w:val="Emphasis"/>
        </w:rPr>
        <w:t xml:space="preserve">completely </w:t>
      </w:r>
      <w:r w:rsidRPr="00263A21">
        <w:rPr>
          <w:rStyle w:val="Emphasis"/>
          <w:highlight w:val="green"/>
        </w:rPr>
        <w:t>free rein to any private</w:t>
      </w:r>
      <w:r w:rsidRPr="00DB0B92">
        <w:rPr>
          <w:rStyle w:val="Emphasis"/>
        </w:rPr>
        <w:t xml:space="preserve">ly owned </w:t>
      </w:r>
      <w:r w:rsidRPr="00263A21">
        <w:rPr>
          <w:rStyle w:val="Emphasis"/>
          <w:highlight w:val="green"/>
        </w:rPr>
        <w:t>newspaper</w:t>
      </w:r>
      <w:r w:rsidRPr="00263A21">
        <w:rPr>
          <w:sz w:val="12"/>
        </w:rPr>
        <w:t xml:space="preserve">. It is part of their theory that, during the stage of "people's dictatorship," the party or the </w:t>
      </w:r>
      <w:r w:rsidRPr="00263A21">
        <w:rPr>
          <w:rStyle w:val="Emphasis"/>
          <w:highlight w:val="green"/>
        </w:rPr>
        <w:t xml:space="preserve">government must effect </w:t>
      </w:r>
      <w:r w:rsidRPr="00DB0B92">
        <w:rPr>
          <w:rStyle w:val="Emphasis"/>
        </w:rPr>
        <w:t xml:space="preserve">an </w:t>
      </w:r>
      <w:r w:rsidRPr="00263A21">
        <w:rPr>
          <w:rStyle w:val="Emphasis"/>
          <w:highlight w:val="green"/>
        </w:rPr>
        <w:t>ideologi</w:t>
      </w:r>
      <w:r w:rsidRPr="00DB0B92">
        <w:rPr>
          <w:rStyle w:val="Emphasis"/>
        </w:rPr>
        <w:t xml:space="preserve">cal transformation of the population as a whole and, </w:t>
      </w:r>
      <w:proofErr w:type="gramStart"/>
      <w:r w:rsidRPr="00DB0B92">
        <w:rPr>
          <w:rStyle w:val="Emphasis"/>
        </w:rPr>
        <w:t>in order to</w:t>
      </w:r>
      <w:proofErr w:type="gramEnd"/>
      <w:r w:rsidRPr="00DB0B92">
        <w:rPr>
          <w:rStyle w:val="Emphasis"/>
        </w:rPr>
        <w:t xml:space="preserve"> do this, it must </w:t>
      </w:r>
      <w:r w:rsidRPr="00263A21">
        <w:rPr>
          <w:rStyle w:val="Emphasis"/>
          <w:highlight w:val="green"/>
        </w:rPr>
        <w:t xml:space="preserve">assume </w:t>
      </w:r>
      <w:r w:rsidRPr="00DB0B92">
        <w:rPr>
          <w:rStyle w:val="Emphasis"/>
        </w:rPr>
        <w:t xml:space="preserve">the </w:t>
      </w:r>
      <w:r w:rsidRPr="00263A21">
        <w:rPr>
          <w:rStyle w:val="Emphasis"/>
          <w:highlight w:val="green"/>
        </w:rPr>
        <w:t>role of teacher, guide, and leader of the people.</w:t>
      </w:r>
      <w:r w:rsidRPr="00263A21">
        <w:rPr>
          <w:rStyle w:val="Emphasis"/>
        </w:rPr>
        <w:t xml:space="preserve"> </w:t>
      </w:r>
      <w:r w:rsidRPr="00263A21">
        <w:rPr>
          <w:sz w:val="12"/>
        </w:rPr>
        <w:t xml:space="preserve">As people's teacher, guide, and </w:t>
      </w:r>
      <w:r w:rsidRPr="00DB0B92">
        <w:rPr>
          <w:rStyle w:val="Emphasis"/>
        </w:rPr>
        <w:t xml:space="preserve">leader, </w:t>
      </w:r>
      <w:r w:rsidRPr="00DB0B92">
        <w:rPr>
          <w:rStyle w:val="Emphasis"/>
          <w:highlight w:val="green"/>
        </w:rPr>
        <w:t>the party</w:t>
      </w:r>
      <w:r w:rsidRPr="00DB0B92">
        <w:rPr>
          <w:rStyle w:val="Emphasis"/>
        </w:rPr>
        <w:t xml:space="preserve"> or government </w:t>
      </w:r>
      <w:r w:rsidRPr="00263A21">
        <w:rPr>
          <w:rStyle w:val="Emphasis"/>
          <w:highlight w:val="green"/>
        </w:rPr>
        <w:t xml:space="preserve">has </w:t>
      </w:r>
      <w:r w:rsidRPr="00DB0B92">
        <w:rPr>
          <w:rStyle w:val="Emphasis"/>
        </w:rPr>
        <w:t xml:space="preserve">both </w:t>
      </w:r>
      <w:r w:rsidRPr="00263A21">
        <w:rPr>
          <w:rStyle w:val="Emphasis"/>
          <w:highlight w:val="green"/>
        </w:rPr>
        <w:t xml:space="preserve">the </w:t>
      </w:r>
      <w:r w:rsidRPr="00DB0B92">
        <w:rPr>
          <w:rStyle w:val="Emphasis"/>
        </w:rPr>
        <w:t xml:space="preserve">right and </w:t>
      </w:r>
      <w:r w:rsidRPr="00DB0B92">
        <w:rPr>
          <w:rStyle w:val="Emphasis"/>
          <w:highlight w:val="green"/>
        </w:rPr>
        <w:t>responsibility</w:t>
      </w:r>
      <w:r w:rsidRPr="00DB0B92">
        <w:rPr>
          <w:rStyle w:val="Emphasis"/>
        </w:rPr>
        <w:t xml:space="preserve"> </w:t>
      </w:r>
      <w:r w:rsidRPr="00263A21">
        <w:rPr>
          <w:rStyle w:val="Emphasis"/>
          <w:highlight w:val="green"/>
        </w:rPr>
        <w:t xml:space="preserve">to direct </w:t>
      </w:r>
      <w:r w:rsidRPr="00DB0B92">
        <w:rPr>
          <w:rStyle w:val="Emphasis"/>
        </w:rPr>
        <w:t xml:space="preserve">the flow of ideas and </w:t>
      </w:r>
      <w:r w:rsidRPr="00263A21">
        <w:rPr>
          <w:rStyle w:val="Emphasis"/>
          <w:highlight w:val="green"/>
        </w:rPr>
        <w:t xml:space="preserve">information through all </w:t>
      </w:r>
      <w:r w:rsidRPr="00DB0B92">
        <w:rPr>
          <w:rStyle w:val="Emphasis"/>
        </w:rPr>
        <w:t xml:space="preserve">sections of the mass communication </w:t>
      </w:r>
      <w:r w:rsidRPr="00263A21">
        <w:rPr>
          <w:rStyle w:val="Emphasis"/>
          <w:highlight w:val="green"/>
        </w:rPr>
        <w:t xml:space="preserve">media. </w:t>
      </w:r>
      <w:r w:rsidRPr="00DB0B92">
        <w:rPr>
          <w:rStyle w:val="Emphasis"/>
        </w:rPr>
        <w:t xml:space="preserve">This, of course, </w:t>
      </w:r>
      <w:r w:rsidRPr="00263A21">
        <w:rPr>
          <w:rStyle w:val="Emphasis"/>
          <w:highlight w:val="green"/>
        </w:rPr>
        <w:t xml:space="preserve">implies </w:t>
      </w:r>
      <w:r w:rsidRPr="00DB0B92">
        <w:rPr>
          <w:rStyle w:val="Emphasis"/>
        </w:rPr>
        <w:t xml:space="preserve">governmental regulation of privately owned newspapers. </w:t>
      </w:r>
      <w:r w:rsidRPr="00DB0B92">
        <w:rPr>
          <w:u w:val="single"/>
        </w:rPr>
        <w:t>The first step taken by the Communist regime in this con</w:t>
      </w:r>
      <w:r w:rsidRPr="00263A21">
        <w:rPr>
          <w:u w:val="single"/>
        </w:rPr>
        <w:t>nection was to announce that while privately owned newspapers with "</w:t>
      </w:r>
      <w:r w:rsidRPr="00263A21">
        <w:rPr>
          <w:rStyle w:val="Emphasis"/>
          <w:highlight w:val="green"/>
        </w:rPr>
        <w:t>reactionary dispositions</w:t>
      </w:r>
      <w:r w:rsidRPr="00263A21">
        <w:rPr>
          <w:u w:val="single"/>
        </w:rPr>
        <w:t xml:space="preserve">" </w:t>
      </w:r>
      <w:r w:rsidRPr="00263A21">
        <w:rPr>
          <w:rStyle w:val="Emphasis"/>
          <w:highlight w:val="green"/>
        </w:rPr>
        <w:t>would be outlawed</w:t>
      </w:r>
      <w:r w:rsidRPr="00263A21">
        <w:rPr>
          <w:u w:val="single"/>
        </w:rPr>
        <w:t xml:space="preserve"> at once, "progressive" ones and those without definite political inclinations might apply for new licenses for continuation of publication. </w:t>
      </w:r>
      <w:proofErr w:type="gramStart"/>
      <w:r w:rsidRPr="00263A21">
        <w:rPr>
          <w:u w:val="single"/>
        </w:rPr>
        <w:t>Thus</w:t>
      </w:r>
      <w:proofErr w:type="gramEnd"/>
      <w:r w:rsidRPr="00263A21">
        <w:rPr>
          <w:u w:val="single"/>
        </w:rPr>
        <w:t xml:space="preserve"> quite a number of privately owned newspapers were able to carry on business side by side with newspapers owned by the Communists, though they were subject to strict control and supervision by the regime. But late in 1951 the regime began to put into effect a policy aimed at reducing the number of privately owned newspapers and </w:t>
      </w:r>
      <w:r w:rsidRPr="00263A21">
        <w:rPr>
          <w:rStyle w:val="Emphasis"/>
          <w:highlight w:val="green"/>
        </w:rPr>
        <w:t>changing the nature of those to be retained</w:t>
      </w:r>
      <w:r w:rsidRPr="00263A21">
        <w:rPr>
          <w:u w:val="single"/>
        </w:rPr>
        <w:t>. Many privately owned newspapers were closed, others were amalgamated, and still others were "reformed" and "reorganized."</w:t>
      </w:r>
    </w:p>
    <w:p w14:paraId="0341EB06" w14:textId="77777777" w:rsidR="00653D97" w:rsidRDefault="00653D97" w:rsidP="00653D97">
      <w:pPr>
        <w:spacing w:line="240" w:lineRule="auto"/>
        <w:rPr>
          <w:rFonts w:eastAsiaTheme="majorEastAsia" w:cstheme="majorBidi"/>
          <w:b/>
          <w:iCs/>
          <w:sz w:val="26"/>
        </w:rPr>
      </w:pPr>
      <w:r>
        <w:rPr>
          <w:rFonts w:eastAsiaTheme="majorEastAsia" w:cstheme="majorBidi"/>
          <w:b/>
          <w:iCs/>
          <w:sz w:val="26"/>
        </w:rPr>
        <w:t xml:space="preserve">The alternative is to reject the </w:t>
      </w:r>
      <w:proofErr w:type="spellStart"/>
      <w:r>
        <w:rPr>
          <w:rFonts w:eastAsiaTheme="majorEastAsia" w:cstheme="majorBidi"/>
          <w:b/>
          <w:iCs/>
          <w:sz w:val="26"/>
        </w:rPr>
        <w:t>aff</w:t>
      </w:r>
      <w:proofErr w:type="spellEnd"/>
      <w:r>
        <w:rPr>
          <w:rFonts w:eastAsiaTheme="majorEastAsia" w:cstheme="majorBidi"/>
          <w:b/>
          <w:iCs/>
          <w:sz w:val="26"/>
        </w:rPr>
        <w:t xml:space="preserve"> in favor of a mass party building based on the scientific formulation of Maoist principles, in this: The People’s Press ought to prioritize Maoist advocacy over objectivity.</w:t>
      </w:r>
    </w:p>
    <w:p w14:paraId="12E1EADF" w14:textId="77777777" w:rsidR="00653D97" w:rsidRDefault="00653D97" w:rsidP="00653D97">
      <w:pPr>
        <w:spacing w:line="240" w:lineRule="auto"/>
        <w:rPr>
          <w:rFonts w:asciiTheme="minorHAnsi" w:hAnsiTheme="minorHAnsi" w:cstheme="minorHAnsi"/>
        </w:rPr>
      </w:pPr>
      <w:r w:rsidRPr="00034497">
        <w:rPr>
          <w:rStyle w:val="Style13ptBold"/>
          <w:rFonts w:asciiTheme="minorHAnsi" w:hAnsiTheme="minorHAnsi" w:cstheme="minorHAnsi"/>
        </w:rPr>
        <w:t xml:space="preserve">Williams 18 </w:t>
      </w:r>
      <w:r w:rsidRPr="00034497">
        <w:rPr>
          <w:rFonts w:asciiTheme="minorHAnsi" w:hAnsiTheme="minorHAnsi" w:cstheme="minorHAnsi"/>
        </w:rPr>
        <w:t xml:space="preserve">[Carine, 7/30/18, “Why Black People Need Maoism in 2018”, </w:t>
      </w:r>
      <w:r w:rsidRPr="00034497">
        <w:rPr>
          <w:rFonts w:asciiTheme="minorHAnsi" w:hAnsiTheme="minorHAnsi" w:cstheme="minorHAnsi"/>
          <w:i/>
          <w:iCs/>
        </w:rPr>
        <w:t>The Hampton Institute</w:t>
      </w:r>
      <w:r w:rsidRPr="00034497">
        <w:rPr>
          <w:rFonts w:asciiTheme="minorHAnsi" w:hAnsiTheme="minorHAnsi" w:cstheme="minorHAnsi"/>
        </w:rPr>
        <w:t xml:space="preserve">, </w:t>
      </w:r>
      <w:hyperlink r:id="rId7" w:anchor=".XWwv7ZNKh0s" w:history="1">
        <w:r w:rsidRPr="00034497">
          <w:rPr>
            <w:rStyle w:val="Hyperlink"/>
            <w:rFonts w:asciiTheme="minorHAnsi" w:hAnsiTheme="minorHAnsi" w:cstheme="minorHAnsi"/>
          </w:rPr>
          <w:t>http://www.hamptoninstitution.org/why-black-people-need-maoism.html#.XWwv7ZNKh0s</w:t>
        </w:r>
      </w:hyperlink>
      <w:r w:rsidRPr="00034497">
        <w:rPr>
          <w:rFonts w:asciiTheme="minorHAnsi" w:hAnsiTheme="minorHAnsi" w:cstheme="minorHAnsi"/>
        </w:rPr>
        <w:t xml:space="preserve"> // </w:t>
      </w:r>
      <w:proofErr w:type="spellStart"/>
      <w:r w:rsidRPr="00034497">
        <w:rPr>
          <w:rFonts w:asciiTheme="minorHAnsi" w:hAnsiTheme="minorHAnsi" w:cstheme="minorHAnsi"/>
        </w:rPr>
        <w:t>KZaidi</w:t>
      </w:r>
      <w:proofErr w:type="spellEnd"/>
      <w:r w:rsidRPr="00034497">
        <w:rPr>
          <w:rFonts w:asciiTheme="minorHAnsi" w:hAnsiTheme="minorHAnsi" w:cstheme="minorHAnsi"/>
        </w:rPr>
        <w:t>]</w:t>
      </w:r>
    </w:p>
    <w:p w14:paraId="7FFC2E7F" w14:textId="77777777" w:rsidR="00653D97" w:rsidRPr="005B7966" w:rsidRDefault="00653D97" w:rsidP="00653D97">
      <w:pPr>
        <w:rPr>
          <w:rFonts w:asciiTheme="minorHAnsi" w:hAnsiTheme="minorHAnsi" w:cstheme="minorHAnsi"/>
          <w:sz w:val="14"/>
        </w:rPr>
      </w:pPr>
      <w:r w:rsidRPr="008F204E">
        <w:rPr>
          <w:rFonts w:asciiTheme="minorHAnsi" w:hAnsiTheme="minorHAnsi" w:cstheme="min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D645A6">
        <w:rPr>
          <w:rStyle w:val="Emphasis"/>
          <w:rFonts w:asciiTheme="minorHAnsi" w:hAnsiTheme="minorHAnsi" w:cstheme="minorHAnsi"/>
          <w:highlight w:val="green"/>
        </w:rPr>
        <w:t>Maoism is a living</w:t>
      </w:r>
      <w:r w:rsidRPr="00034497">
        <w:rPr>
          <w:rStyle w:val="Emphasis"/>
          <w:rFonts w:asciiTheme="minorHAnsi" w:hAnsiTheme="minorHAnsi" w:cstheme="minorHAnsi"/>
        </w:rPr>
        <w:t xml:space="preserve">, breathing </w:t>
      </w:r>
      <w:r w:rsidRPr="00D645A6">
        <w:rPr>
          <w:rStyle w:val="Emphasis"/>
          <w:rFonts w:asciiTheme="minorHAnsi" w:hAnsiTheme="minorHAnsi" w:cstheme="minorHAnsi"/>
          <w:highlight w:val="green"/>
        </w:rPr>
        <w:t>science.</w:t>
      </w:r>
      <w:r w:rsidRPr="00034497">
        <w:rPr>
          <w:rStyle w:val="Emphasis"/>
          <w:rFonts w:asciiTheme="minorHAnsi" w:hAnsiTheme="minorHAnsi" w:cstheme="minorHAnsi"/>
        </w:rPr>
        <w:t xml:space="preserve"> By science we mean something </w:t>
      </w:r>
      <w:r w:rsidRPr="00D645A6">
        <w:rPr>
          <w:rStyle w:val="Emphasis"/>
          <w:rFonts w:asciiTheme="minorHAnsi" w:hAnsiTheme="minorHAnsi" w:cstheme="minorHAnsi"/>
          <w:highlight w:val="green"/>
        </w:rPr>
        <w:t xml:space="preserve">with universal principles </w:t>
      </w:r>
      <w:r w:rsidRPr="00034497">
        <w:rPr>
          <w:rStyle w:val="Emphasis"/>
          <w:rFonts w:asciiTheme="minorHAnsi" w:hAnsiTheme="minorHAnsi" w:cstheme="minorHAnsi"/>
        </w:rPr>
        <w:t xml:space="preserve">that can be taken and </w:t>
      </w:r>
      <w:r w:rsidRPr="00D645A6">
        <w:rPr>
          <w:rStyle w:val="Emphasis"/>
          <w:rFonts w:asciiTheme="minorHAnsi" w:hAnsiTheme="minorHAnsi" w:cstheme="minorHAnsi"/>
          <w:highlight w:val="green"/>
        </w:rPr>
        <w:t xml:space="preserve">applied by </w:t>
      </w:r>
      <w:r w:rsidRPr="00034497">
        <w:rPr>
          <w:rStyle w:val="Emphasis"/>
          <w:rFonts w:asciiTheme="minorHAnsi" w:hAnsiTheme="minorHAnsi" w:cstheme="minorHAnsi"/>
        </w:rPr>
        <w:t>all who have a</w:t>
      </w:r>
      <w:r w:rsidRPr="00D645A6">
        <w:rPr>
          <w:rStyle w:val="Emphasis"/>
          <w:rFonts w:asciiTheme="minorHAnsi" w:hAnsiTheme="minorHAnsi" w:cstheme="minorHAnsi"/>
          <w:highlight w:val="green"/>
        </w:rPr>
        <w:t xml:space="preserve"> material interest in</w:t>
      </w:r>
      <w:r w:rsidRPr="00034497">
        <w:rPr>
          <w:rStyle w:val="Emphasis"/>
          <w:rFonts w:asciiTheme="minorHAnsi" w:hAnsiTheme="minorHAnsi" w:cstheme="minorHAnsi"/>
        </w:rPr>
        <w:t xml:space="preserve"> making </w:t>
      </w:r>
      <w:r w:rsidRPr="00D645A6">
        <w:rPr>
          <w:rStyle w:val="Emphasis"/>
          <w:rFonts w:asciiTheme="minorHAnsi" w:hAnsiTheme="minorHAnsi" w:cstheme="minorHAnsi"/>
          <w:highlight w:val="green"/>
        </w:rPr>
        <w:t>revolution</w:t>
      </w:r>
      <w:r w:rsidRPr="00034497">
        <w:rPr>
          <w:rStyle w:val="Emphasis"/>
          <w:rFonts w:asciiTheme="minorHAnsi" w:hAnsiTheme="minorHAnsi" w:cstheme="minorHAnsi"/>
        </w:rPr>
        <w:t xml:space="preserve">. </w:t>
      </w:r>
      <w:r w:rsidRPr="008F204E">
        <w:rPr>
          <w:rFonts w:asciiTheme="minorHAnsi" w:hAnsiTheme="minorHAnsi" w:cstheme="minorHAnsi"/>
          <w:sz w:val="14"/>
        </w:rPr>
        <w:t xml:space="preserve">In the United States, this is Black people, or the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w:t>
      </w:r>
      <w:r w:rsidRPr="008F204E">
        <w:rPr>
          <w:sz w:val="14"/>
        </w:rPr>
        <w:t xml:space="preserve">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58222B">
        <w:rPr>
          <w:rStyle w:val="Emphasis"/>
        </w:rPr>
        <w:t xml:space="preserve">We must study and learn </w:t>
      </w:r>
      <w:proofErr w:type="gramStart"/>
      <w:r w:rsidRPr="0058222B">
        <w:rPr>
          <w:rStyle w:val="Emphasis"/>
        </w:rPr>
        <w:t>all of</w:t>
      </w:r>
      <w:proofErr w:type="gramEnd"/>
      <w:r w:rsidRPr="0058222B">
        <w:rPr>
          <w:rStyle w:val="Emphasis"/>
        </w:rPr>
        <w:t xml:space="preserve"> these lessons, because </w:t>
      </w:r>
      <w:r w:rsidRPr="002934D3">
        <w:rPr>
          <w:rStyle w:val="Emphasis"/>
        </w:rPr>
        <w:lastRenderedPageBreak/>
        <w:t xml:space="preserve">when </w:t>
      </w:r>
      <w:r w:rsidRPr="00D645A6">
        <w:rPr>
          <w:rStyle w:val="Emphasis"/>
          <w:highlight w:val="green"/>
        </w:rPr>
        <w:t>we develop</w:t>
      </w:r>
      <w:r w:rsidRPr="0058222B">
        <w:rPr>
          <w:rStyle w:val="Emphasis"/>
        </w:rPr>
        <w:t xml:space="preserve"> another organization with </w:t>
      </w:r>
      <w:r w:rsidRPr="00D645A6">
        <w:rPr>
          <w:rStyle w:val="Emphasis"/>
          <w:highlight w:val="green"/>
        </w:rPr>
        <w:t>the</w:t>
      </w:r>
      <w:r w:rsidRPr="0058222B">
        <w:rPr>
          <w:rStyle w:val="Emphasis"/>
        </w:rPr>
        <w:t xml:space="preserve"> prestige, mass </w:t>
      </w:r>
      <w:r w:rsidRPr="00D645A6">
        <w:rPr>
          <w:rStyle w:val="Emphasis"/>
          <w:highlight w:val="green"/>
        </w:rPr>
        <w:t>base, and power that the Panthers had</w:t>
      </w:r>
      <w:r w:rsidRPr="0058222B">
        <w:rPr>
          <w:rStyle w:val="Emphasis"/>
        </w:rPr>
        <w:t xml:space="preserve">, and we will, </w:t>
      </w:r>
      <w:r w:rsidRPr="002934D3">
        <w:rPr>
          <w:rStyle w:val="Emphasis"/>
        </w:rPr>
        <w:t>they will come for us</w:t>
      </w:r>
      <w:r w:rsidRPr="0058222B">
        <w:rPr>
          <w:rStyle w:val="Emphasis"/>
        </w:rPr>
        <w:t xml:space="preserve"> all again.</w:t>
      </w:r>
      <w:r w:rsidRPr="008F204E">
        <w:rPr>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8F204E">
        <w:rPr>
          <w:sz w:val="14"/>
        </w:rPr>
        <w:t>is in disagreement</w:t>
      </w:r>
      <w:proofErr w:type="gramEnd"/>
      <w:r w:rsidRPr="008F204E">
        <w:rPr>
          <w:sz w:val="14"/>
        </w:rPr>
        <w:t xml:space="preserve"> with many Marxist-Leninist organizations today, which uphold these things and other imperialist depredations carried out under the faded red banner of China. The Maoist argument is that Marxist-Leninist terrain has been spent, and the 21st century must learn from Maoism. "</w:t>
      </w:r>
      <w:r w:rsidRPr="008F204E">
        <w:rPr>
          <w:rFonts w:asciiTheme="minorHAnsi" w:hAnsiTheme="minorHAnsi" w:cstheme="minorHAnsi"/>
          <w:sz w:val="14"/>
        </w:rPr>
        <w:t>You haven't seized state power yet!" others cry. Indeed, and there has never been a truly Maoist party that has initiated armed struggle in the imperialist metro poles. This doesn't mean that Maoist principles cannot be applied to these countries,</w:t>
      </w:r>
      <w:r w:rsidRPr="00034497">
        <w:rPr>
          <w:rStyle w:val="Emphasis"/>
          <w:rFonts w:asciiTheme="minorHAnsi" w:hAnsiTheme="minorHAnsi" w:cstheme="minorHAnsi"/>
        </w:rPr>
        <w:t xml:space="preserve"> this means that we must be ever more creative in our application and ever more disciplined in our party-building efforts. </w:t>
      </w:r>
      <w:r w:rsidRPr="00D645A6">
        <w:rPr>
          <w:rStyle w:val="Emphasis"/>
          <w:rFonts w:asciiTheme="minorHAnsi" w:hAnsiTheme="minorHAnsi" w:cstheme="minorHAnsi"/>
          <w:highlight w:val="green"/>
        </w:rPr>
        <w:t>Party building</w:t>
      </w:r>
      <w:r w:rsidRPr="00034497">
        <w:rPr>
          <w:rStyle w:val="Emphasis"/>
          <w:rFonts w:asciiTheme="minorHAnsi" w:hAnsiTheme="minorHAnsi" w:cstheme="minorHAnsi"/>
        </w:rPr>
        <w:t xml:space="preserve"> in the USA </w:t>
      </w:r>
      <w:r w:rsidRPr="00D645A6">
        <w:rPr>
          <w:rStyle w:val="Emphasis"/>
          <w:rFonts w:asciiTheme="minorHAnsi" w:hAnsiTheme="minorHAnsi" w:cstheme="minorHAnsi"/>
          <w:highlight w:val="green"/>
        </w:rPr>
        <w:t>requires the careful</w:t>
      </w:r>
      <w:r w:rsidRPr="00034497">
        <w:rPr>
          <w:rStyle w:val="Emphasis"/>
          <w:rFonts w:asciiTheme="minorHAnsi" w:hAnsiTheme="minorHAnsi" w:cstheme="minorHAnsi"/>
        </w:rPr>
        <w:t xml:space="preserve"> and thorough </w:t>
      </w:r>
      <w:r w:rsidRPr="00D645A6">
        <w:rPr>
          <w:rStyle w:val="Emphasis"/>
          <w:rFonts w:asciiTheme="minorHAnsi" w:hAnsiTheme="minorHAnsi" w:cstheme="minorHAnsi"/>
          <w:highlight w:val="green"/>
        </w:rPr>
        <w:t>cultivation of a</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base.</w:t>
      </w:r>
      <w:r w:rsidRPr="00034497">
        <w:rPr>
          <w:rStyle w:val="Emphasis"/>
          <w:rFonts w:asciiTheme="minorHAnsi" w:hAnsiTheme="minorHAnsi" w:cstheme="minorHAnsi"/>
        </w:rPr>
        <w:t xml:space="preserve"> Tens of thousands, even hundreds of thousands, of </w:t>
      </w:r>
      <w:r w:rsidRPr="00D645A6">
        <w:rPr>
          <w:rStyle w:val="Emphasis"/>
          <w:rFonts w:asciiTheme="minorHAnsi" w:hAnsiTheme="minorHAnsi" w:cstheme="minorHAnsi"/>
          <w:highlight w:val="green"/>
        </w:rPr>
        <w:t>people must</w:t>
      </w:r>
      <w:r w:rsidRPr="00034497">
        <w:rPr>
          <w:rStyle w:val="Emphasis"/>
          <w:rFonts w:asciiTheme="minorHAnsi" w:hAnsiTheme="minorHAnsi" w:cstheme="minorHAnsi"/>
        </w:rPr>
        <w:t xml:space="preserve"> depend on and follow this party and </w:t>
      </w:r>
      <w:r w:rsidRPr="00D645A6">
        <w:rPr>
          <w:rStyle w:val="Emphasis"/>
          <w:rFonts w:asciiTheme="minorHAnsi" w:hAnsiTheme="minorHAnsi" w:cstheme="minorHAnsi"/>
          <w:highlight w:val="green"/>
        </w:rPr>
        <w:t>participate in</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organizations before it can</w:t>
      </w:r>
      <w:r w:rsidRPr="00034497">
        <w:rPr>
          <w:rStyle w:val="Emphasis"/>
          <w:rFonts w:asciiTheme="minorHAnsi" w:hAnsiTheme="minorHAnsi" w:cstheme="minorHAnsi"/>
        </w:rPr>
        <w:t xml:space="preserve"> even </w:t>
      </w:r>
      <w:r w:rsidRPr="00D645A6">
        <w:rPr>
          <w:rStyle w:val="Emphasis"/>
          <w:rFonts w:asciiTheme="minorHAnsi" w:hAnsiTheme="minorHAnsi" w:cstheme="minorHAnsi"/>
          <w:highlight w:val="green"/>
        </w:rPr>
        <w:t>be</w:t>
      </w:r>
      <w:r w:rsidRPr="00034497">
        <w:rPr>
          <w:rStyle w:val="Emphasis"/>
          <w:rFonts w:asciiTheme="minorHAnsi" w:hAnsiTheme="minorHAnsi" w:cstheme="minorHAnsi"/>
        </w:rPr>
        <w:t xml:space="preserve">gin to call itself </w:t>
      </w:r>
      <w:r w:rsidRPr="00D645A6">
        <w:rPr>
          <w:rStyle w:val="Emphasis"/>
          <w:rFonts w:asciiTheme="minorHAnsi" w:hAnsiTheme="minorHAnsi" w:cstheme="minorHAnsi"/>
          <w:highlight w:val="green"/>
        </w:rPr>
        <w:t>a vanguard.</w:t>
      </w:r>
      <w:r w:rsidRPr="00034497">
        <w:rPr>
          <w:rStyle w:val="Emphasis"/>
          <w:rFonts w:asciiTheme="minorHAnsi" w:hAnsiTheme="minorHAnsi" w:cstheme="minorHAnsi"/>
        </w:rPr>
        <w:t xml:space="preserve"> </w:t>
      </w:r>
      <w:r w:rsidRPr="008F204E">
        <w:rPr>
          <w:rFonts w:asciiTheme="minorHAnsi" w:hAnsiTheme="minorHAnsi" w:cstheme="minorHAnsi"/>
          <w:sz w:val="14"/>
        </w:rPr>
        <w:t>This is what many who came out of the New Communist Movement of the mid-late 1970s failed to realize. The days of endless squabbling sects that fight over "mass bases" of a handful of other activists must be put to an end,</w:t>
      </w:r>
      <w:r w:rsidRPr="00034497">
        <w:rPr>
          <w:rStyle w:val="Emphasis"/>
          <w:rFonts w:asciiTheme="minorHAnsi" w:hAnsiTheme="minorHAnsi" w:cstheme="minorHAnsi"/>
        </w:rPr>
        <w:t xml:space="preserve"> and </w:t>
      </w:r>
      <w:r w:rsidRPr="00D645A6">
        <w:rPr>
          <w:rStyle w:val="Emphasis"/>
          <w:rFonts w:asciiTheme="minorHAnsi" w:hAnsiTheme="minorHAnsi" w:cstheme="minorHAnsi"/>
          <w:highlight w:val="green"/>
        </w:rPr>
        <w:t>we must</w:t>
      </w:r>
      <w:r w:rsidRPr="00034497">
        <w:rPr>
          <w:rStyle w:val="Emphasis"/>
          <w:rFonts w:asciiTheme="minorHAnsi" w:hAnsiTheme="minorHAnsi" w:cstheme="minorHAnsi"/>
        </w:rPr>
        <w:t xml:space="preserve"> have a truly mass perspective. </w:t>
      </w:r>
      <w:r w:rsidRPr="008F204E">
        <w:rPr>
          <w:rFonts w:asciiTheme="minorHAnsi" w:hAnsiTheme="minorHAnsi" w:cstheme="minorHAnsi"/>
          <w:sz w:val="14"/>
        </w:rPr>
        <w:t>There is optimism in the spread of For the People (FTP) organizations and the development of the Organizing Committee for a Maoist Communist Party (MCP-OC)</w:t>
      </w:r>
      <w:r w:rsidRPr="00034497">
        <w:rPr>
          <w:rStyle w:val="Emphasis"/>
          <w:rFonts w:asciiTheme="minorHAnsi" w:hAnsiTheme="minorHAnsi" w:cstheme="minorHAnsi"/>
        </w:rPr>
        <w:t xml:space="preserve"> which has a more mass orientation and places primacy on the </w:t>
      </w:r>
      <w:r w:rsidRPr="00D645A6">
        <w:rPr>
          <w:rStyle w:val="Emphasis"/>
          <w:rFonts w:asciiTheme="minorHAnsi" w:hAnsiTheme="minorHAnsi" w:cstheme="minorHAnsi"/>
          <w:highlight w:val="green"/>
        </w:rPr>
        <w:t>develop</w:t>
      </w:r>
      <w:r w:rsidRPr="00034497">
        <w:rPr>
          <w:rStyle w:val="Emphasis"/>
          <w:rFonts w:asciiTheme="minorHAnsi" w:hAnsiTheme="minorHAnsi" w:cstheme="minorHAnsi"/>
        </w:rPr>
        <w:t xml:space="preserve">ment of </w:t>
      </w:r>
      <w:r w:rsidRPr="00D645A6">
        <w:rPr>
          <w:rStyle w:val="Emphasis"/>
          <w:rFonts w:asciiTheme="minorHAnsi" w:hAnsiTheme="minorHAnsi" w:cstheme="minorHAnsi"/>
          <w:highlight w:val="green"/>
        </w:rPr>
        <w:t xml:space="preserve">a class analysis </w:t>
      </w:r>
      <w:r w:rsidRPr="00034497">
        <w:rPr>
          <w:rStyle w:val="Emphasis"/>
          <w:rFonts w:asciiTheme="minorHAnsi" w:hAnsiTheme="minorHAnsi" w:cstheme="minorHAnsi"/>
        </w:rPr>
        <w:t xml:space="preserve">and political line in the USA that is </w:t>
      </w:r>
      <w:r w:rsidRPr="00D645A6">
        <w:rPr>
          <w:rStyle w:val="Emphasis"/>
          <w:rFonts w:asciiTheme="minorHAnsi" w:hAnsiTheme="minorHAnsi" w:cstheme="minorHAnsi"/>
          <w:highlight w:val="green"/>
        </w:rPr>
        <w:t>based in</w:t>
      </w:r>
      <w:r w:rsidRPr="00034497">
        <w:rPr>
          <w:rStyle w:val="Emphasis"/>
          <w:rFonts w:asciiTheme="minorHAnsi" w:hAnsiTheme="minorHAnsi" w:cstheme="minorHAnsi"/>
        </w:rPr>
        <w:t xml:space="preserve"> painstaking </w:t>
      </w:r>
      <w:r w:rsidRPr="00D645A6">
        <w:rPr>
          <w:rStyle w:val="Emphasis"/>
          <w:rFonts w:asciiTheme="minorHAnsi" w:hAnsiTheme="minorHAnsi" w:cstheme="minorHAnsi"/>
          <w:highlight w:val="green"/>
        </w:rPr>
        <w:t xml:space="preserve">investigation </w:t>
      </w:r>
      <w:r w:rsidRPr="00034497">
        <w:rPr>
          <w:rStyle w:val="Emphasis"/>
          <w:rFonts w:asciiTheme="minorHAnsi" w:hAnsiTheme="minorHAnsi" w:cstheme="minorHAnsi"/>
        </w:rPr>
        <w:t xml:space="preserve">and rooted in the aspirations and struggles of the most oppressed, </w:t>
      </w:r>
      <w:r w:rsidRPr="008F204E">
        <w:rPr>
          <w:rFonts w:asciiTheme="minorHAnsi" w:hAnsiTheme="minorHAnsi" w:cstheme="minorHAnsi"/>
          <w:sz w:val="14"/>
        </w:rPr>
        <w:t xml:space="preserve">along with a record of seeking to develop international solidarity and prison work. This, I believe, is the best hope for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034497">
        <w:rPr>
          <w:rStyle w:val="Emphasis"/>
          <w:rFonts w:asciiTheme="minorHAnsi" w:hAnsiTheme="minorHAnsi" w:cstheme="minorHAnsi"/>
        </w:rPr>
        <w:t xml:space="preserve"> Time is up for spinning our wheels; </w:t>
      </w:r>
      <w:r w:rsidRPr="00D645A6">
        <w:rPr>
          <w:rStyle w:val="Emphasis"/>
          <w:rFonts w:asciiTheme="minorHAnsi" w:hAnsiTheme="minorHAnsi" w:cstheme="minorHAnsi"/>
          <w:highlight w:val="green"/>
        </w:rPr>
        <w:t xml:space="preserve">we must </w:t>
      </w:r>
      <w:r w:rsidRPr="00034497">
        <w:rPr>
          <w:rStyle w:val="Emphasis"/>
          <w:rFonts w:asciiTheme="minorHAnsi" w:hAnsiTheme="minorHAnsi" w:cstheme="minorHAnsi"/>
        </w:rPr>
        <w:t xml:space="preserve">get together, </w:t>
      </w:r>
      <w:r w:rsidRPr="00D645A6">
        <w:rPr>
          <w:rStyle w:val="Emphasis"/>
          <w:rFonts w:asciiTheme="minorHAnsi" w:hAnsiTheme="minorHAnsi" w:cstheme="minorHAnsi"/>
          <w:highlight w:val="green"/>
        </w:rPr>
        <w:t xml:space="preserve">unite </w:t>
      </w:r>
      <w:r w:rsidRPr="00034497">
        <w:rPr>
          <w:rStyle w:val="Emphasis"/>
          <w:rFonts w:asciiTheme="minorHAnsi" w:hAnsiTheme="minorHAnsi" w:cstheme="minorHAnsi"/>
        </w:rPr>
        <w:t xml:space="preserve">on a principled and unshakeable basis, </w:t>
      </w:r>
      <w:r w:rsidRPr="00D645A6">
        <w:rPr>
          <w:rStyle w:val="Emphasis"/>
          <w:rFonts w:asciiTheme="minorHAnsi" w:hAnsiTheme="minorHAnsi" w:cstheme="minorHAnsi"/>
          <w:highlight w:val="green"/>
        </w:rPr>
        <w:t xml:space="preserve">and </w:t>
      </w:r>
      <w:r w:rsidRPr="00034497">
        <w:rPr>
          <w:rStyle w:val="Emphasis"/>
          <w:rFonts w:asciiTheme="minorHAnsi" w:hAnsiTheme="minorHAnsi" w:cstheme="minorHAnsi"/>
        </w:rPr>
        <w:t xml:space="preserve">mount a formidable </w:t>
      </w:r>
      <w:r w:rsidRPr="00D645A6">
        <w:rPr>
          <w:rStyle w:val="Emphasis"/>
          <w:rFonts w:asciiTheme="minorHAnsi" w:hAnsiTheme="minorHAnsi" w:cstheme="minorHAnsi"/>
          <w:highlight w:val="green"/>
        </w:rPr>
        <w:t>resist</w:t>
      </w:r>
      <w:r w:rsidRPr="00034497">
        <w:rPr>
          <w:rStyle w:val="Emphasis"/>
          <w:rFonts w:asciiTheme="minorHAnsi" w:hAnsiTheme="minorHAnsi" w:cstheme="minorHAnsi"/>
        </w:rPr>
        <w:t xml:space="preserve">ance against decades and centuries-old oppression based in </w:t>
      </w:r>
      <w:r w:rsidRPr="00D645A6">
        <w:rPr>
          <w:rStyle w:val="Emphasis"/>
          <w:rFonts w:asciiTheme="minorHAnsi" w:hAnsiTheme="minorHAnsi" w:cstheme="minorHAnsi"/>
          <w:highlight w:val="green"/>
        </w:rPr>
        <w:t>capital</w:t>
      </w:r>
      <w:r w:rsidRPr="00034497">
        <w:rPr>
          <w:rStyle w:val="Emphasis"/>
          <w:rFonts w:asciiTheme="minorHAnsi" w:hAnsiTheme="minorHAnsi" w:cstheme="minorHAnsi"/>
        </w:rPr>
        <w:t xml:space="preserve">ism </w:t>
      </w:r>
      <w:r w:rsidRPr="00D645A6">
        <w:rPr>
          <w:rStyle w:val="Emphasis"/>
          <w:rFonts w:asciiTheme="minorHAnsi" w:hAnsiTheme="minorHAnsi" w:cstheme="minorHAnsi"/>
          <w:highlight w:val="green"/>
        </w:rPr>
        <w:t>and white supremacy</w:t>
      </w:r>
      <w:r w:rsidRPr="00034497">
        <w:rPr>
          <w:rStyle w:val="Emphasis"/>
          <w:rFonts w:asciiTheme="minorHAnsi" w:hAnsiTheme="minorHAnsi" w:cstheme="minorHAnsi"/>
        </w:rPr>
        <w:t xml:space="preserve">. </w:t>
      </w:r>
      <w:r w:rsidRPr="008F204E">
        <w:rPr>
          <w:rFonts w:asciiTheme="minorHAnsi" w:hAnsiTheme="minorHAnsi" w:cstheme="minorHAnsi"/>
          <w:sz w:val="14"/>
        </w:rPr>
        <w:t>I also encourage support and donation to the Hampton Institute as an invaluable resource in promoting revolutionary ideology and practice in the finest Marxist tradition.</w:t>
      </w:r>
    </w:p>
    <w:p w14:paraId="0890CBE8" w14:textId="77777777" w:rsidR="00653D97" w:rsidRPr="004C75A4" w:rsidRDefault="00653D97" w:rsidP="00653D97">
      <w:pPr>
        <w:pStyle w:val="Heading4"/>
        <w:rPr>
          <w:rFonts w:asciiTheme="minorHAnsi" w:hAnsiTheme="minorHAnsi" w:cstheme="minorHAnsi"/>
        </w:rPr>
      </w:pPr>
      <w:r>
        <w:t>Resource competition and wealth extraction under R</w:t>
      </w:r>
      <w:r w:rsidRPr="006B7D80">
        <w:t xml:space="preserve">acial Capitalism produces </w:t>
      </w:r>
      <w:r>
        <w:t xml:space="preserve">fascism, </w:t>
      </w:r>
      <w:r w:rsidRPr="006B7D80">
        <w:t>endless war</w:t>
      </w:r>
      <w:r>
        <w:t xml:space="preserve"> and </w:t>
      </w:r>
      <w:r w:rsidRPr="006B7D80">
        <w:t>environmental destruction</w:t>
      </w:r>
      <w:r>
        <w:t xml:space="preserve"> which requires the cultivation of a mass base.</w:t>
      </w:r>
    </w:p>
    <w:p w14:paraId="35EB29DF" w14:textId="77777777" w:rsidR="00653D97" w:rsidRPr="006B7D80" w:rsidRDefault="00653D97" w:rsidP="00653D97">
      <w:r w:rsidRPr="006B7D80">
        <w:rPr>
          <w:rStyle w:val="Style13ptBold"/>
        </w:rPr>
        <w:t>Robinson 14</w:t>
      </w:r>
      <w:r w:rsidRPr="006B7D80">
        <w:rPr>
          <w:b/>
        </w:rPr>
        <w:t xml:space="preserve"> </w:t>
      </w:r>
      <w:r w:rsidRPr="006B7D80">
        <w:t>(William I., Prof. of Sociology, Global and International Studies, and Latin American Studies, @ UC-Santa Barbara, “Global Capitalism: Crisis of Humanity and the Specter of 21st Century Fascism” The World Financial Review)</w:t>
      </w:r>
    </w:p>
    <w:p w14:paraId="19B21865" w14:textId="77777777" w:rsidR="00653D97" w:rsidRDefault="00653D97" w:rsidP="00653D97">
      <w:pPr>
        <w:rPr>
          <w:u w:val="single"/>
        </w:rPr>
      </w:pPr>
      <w:r w:rsidRPr="006B7D80">
        <w:rPr>
          <w:sz w:val="10"/>
        </w:rPr>
        <w:t xml:space="preserve">Cyclical, Structural, and Systemic </w:t>
      </w:r>
      <w:proofErr w:type="gramStart"/>
      <w:r w:rsidRPr="006B7D80">
        <w:rPr>
          <w:sz w:val="10"/>
        </w:rPr>
        <w:t>Crises  Most</w:t>
      </w:r>
      <w:proofErr w:type="gramEnd"/>
      <w:r w:rsidRPr="006B7D80">
        <w:rPr>
          <w:sz w:val="10"/>
        </w:rPr>
        <w:t xml:space="preserve"> commentators on the contemporary crisis refer to the “Great Recession” of 2008 and its aftermath. Yet </w:t>
      </w:r>
      <w:r w:rsidRPr="00D645A6">
        <w:rPr>
          <w:rStyle w:val="Emphasis"/>
          <w:highlight w:val="green"/>
        </w:rPr>
        <w:t>the</w:t>
      </w:r>
      <w:r w:rsidRPr="006B7D80">
        <w:rPr>
          <w:sz w:val="10"/>
        </w:rPr>
        <w:t xml:space="preserve"> </w:t>
      </w:r>
      <w:r w:rsidRPr="006B7D80">
        <w:rPr>
          <w:u w:val="single"/>
        </w:rPr>
        <w:t xml:space="preserve">causal </w:t>
      </w:r>
      <w:r w:rsidRPr="00D645A6">
        <w:rPr>
          <w:rStyle w:val="Emphasis"/>
          <w:highlight w:val="green"/>
        </w:rPr>
        <w:t>origins of global crisis are</w:t>
      </w:r>
      <w:r w:rsidRPr="006B7D80">
        <w:rPr>
          <w:u w:val="single"/>
        </w:rPr>
        <w:t xml:space="preserve"> to be </w:t>
      </w:r>
      <w:r w:rsidRPr="00D645A6">
        <w:rPr>
          <w:rStyle w:val="Emphasis"/>
          <w:highlight w:val="green"/>
        </w:rPr>
        <w:t xml:space="preserve">found in over-accumulation </w:t>
      </w:r>
      <w:proofErr w:type="gramStart"/>
      <w:r w:rsidRPr="00D645A6">
        <w:rPr>
          <w:rStyle w:val="Emphasis"/>
          <w:highlight w:val="green"/>
        </w:rPr>
        <w:t>and</w:t>
      </w:r>
      <w:r w:rsidRPr="006B7D80">
        <w:rPr>
          <w:sz w:val="10"/>
        </w:rPr>
        <w:t xml:space="preserve"> also</w:t>
      </w:r>
      <w:proofErr w:type="gramEnd"/>
      <w:r w:rsidRPr="006B7D80">
        <w:rPr>
          <w:sz w:val="10"/>
        </w:rPr>
        <w:t xml:space="preserve"> </w:t>
      </w:r>
      <w:r w:rsidRPr="006B7D80">
        <w:rPr>
          <w:u w:val="single"/>
        </w:rPr>
        <w:t xml:space="preserve">in </w:t>
      </w:r>
      <w:r w:rsidRPr="00D645A6">
        <w:rPr>
          <w:rStyle w:val="Emphasis"/>
          <w:highlight w:val="green"/>
        </w:rPr>
        <w:t>contradictions of state power</w:t>
      </w:r>
      <w:r w:rsidRPr="006B7D80">
        <w:rPr>
          <w:sz w:val="10"/>
        </w:rPr>
        <w:t xml:space="preserve">, or in what Marxists call the internal contradictions of the capitalist system. Moreover, </w:t>
      </w:r>
      <w:r w:rsidRPr="006B7D80">
        <w:rPr>
          <w:u w:val="single"/>
        </w:rPr>
        <w:t xml:space="preserve">because the system is now global, </w:t>
      </w:r>
      <w:r w:rsidRPr="00D645A6">
        <w:rPr>
          <w:rStyle w:val="Emphasis"/>
          <w:highlight w:val="green"/>
        </w:rPr>
        <w:t>crisis in</w:t>
      </w:r>
      <w:r w:rsidRPr="006B7D80">
        <w:rPr>
          <w:u w:val="single"/>
        </w:rPr>
        <w:t xml:space="preserve"> any </w:t>
      </w:r>
      <w:r w:rsidRPr="00D645A6">
        <w:rPr>
          <w:rStyle w:val="Emphasis"/>
          <w:highlight w:val="green"/>
        </w:rPr>
        <w:t>one place</w:t>
      </w:r>
      <w:r w:rsidRPr="006B7D80">
        <w:rPr>
          <w:u w:val="single"/>
        </w:rPr>
        <w:t xml:space="preserve"> tends to </w:t>
      </w:r>
      <w:r w:rsidRPr="00D645A6">
        <w:rPr>
          <w:rStyle w:val="Emphasis"/>
          <w:highlight w:val="green"/>
        </w:rPr>
        <w:t xml:space="preserve">represent crisis for the </w:t>
      </w:r>
      <w:proofErr w:type="gramStart"/>
      <w:r w:rsidRPr="00D645A6">
        <w:rPr>
          <w:rStyle w:val="Emphasis"/>
          <w:highlight w:val="green"/>
        </w:rPr>
        <w:t>system</w:t>
      </w:r>
      <w:r w:rsidRPr="006B7D80">
        <w:rPr>
          <w:u w:val="single"/>
        </w:rPr>
        <w:t xml:space="preserve"> as a whole</w:t>
      </w:r>
      <w:proofErr w:type="gramEnd"/>
      <w:r w:rsidRPr="006B7D80">
        <w:rPr>
          <w:u w:val="single"/>
        </w:rPr>
        <w:t>.</w:t>
      </w:r>
      <w:r w:rsidRPr="006B7D80">
        <w:rPr>
          <w:sz w:val="10"/>
        </w:rPr>
        <w:t xml:space="preserve"> The system cannot expand because the </w:t>
      </w:r>
      <w:proofErr w:type="spellStart"/>
      <w:r w:rsidRPr="006B7D80">
        <w:rPr>
          <w:sz w:val="10"/>
        </w:rPr>
        <w:t>marginalisation</w:t>
      </w:r>
      <w:proofErr w:type="spellEnd"/>
      <w:r w:rsidRPr="006B7D80">
        <w:rPr>
          <w:sz w:val="10"/>
        </w:rPr>
        <w:t xml:space="preserve"> of a significant portion of humanity from direct productive participation, the downward pressure on wages and popular consumption worldwide, and the </w:t>
      </w:r>
      <w:proofErr w:type="spellStart"/>
      <w:r w:rsidRPr="006B7D80">
        <w:rPr>
          <w:sz w:val="10"/>
        </w:rPr>
        <w:t>polarisation</w:t>
      </w:r>
      <w:proofErr w:type="spellEnd"/>
      <w:r w:rsidRPr="006B7D80">
        <w:rPr>
          <w:sz w:val="10"/>
        </w:rPr>
        <w:t xml:space="preserve"> of income, has reduced the ability of the world market to absorb world output. At the same time, </w:t>
      </w:r>
      <w:r w:rsidRPr="006B7D80">
        <w:rPr>
          <w:u w:val="single"/>
        </w:rPr>
        <w:t xml:space="preserve">given the </w:t>
      </w:r>
      <w:proofErr w:type="gramStart"/>
      <w:r w:rsidRPr="006B7D80">
        <w:rPr>
          <w:u w:val="single"/>
        </w:rPr>
        <w:t>particular configuration</w:t>
      </w:r>
      <w:proofErr w:type="gramEnd"/>
      <w:r w:rsidRPr="006B7D80">
        <w:rPr>
          <w:u w:val="single"/>
        </w:rPr>
        <w:t xml:space="preserve"> of social and class forces and the correlation of these forces worldwide, national states are hard-pressed to regulate transnational circuits of accumulation and offset</w:t>
      </w:r>
      <w:r w:rsidRPr="006B7D80">
        <w:rPr>
          <w:sz w:val="10"/>
        </w:rPr>
        <w:t xml:space="preserve"> the </w:t>
      </w:r>
      <w:r w:rsidRPr="006B7D80">
        <w:rPr>
          <w:u w:val="single"/>
        </w:rPr>
        <w:t>explosive contradictions</w:t>
      </w:r>
      <w:r w:rsidRPr="006B7D80">
        <w:rPr>
          <w:sz w:val="10"/>
        </w:rPr>
        <w:t xml:space="preserve"> built into the system.  Is this crisis cyclical, structural, or systemic? </w:t>
      </w:r>
      <w:r w:rsidRPr="006B7D80">
        <w:rPr>
          <w:u w:val="single"/>
        </w:rPr>
        <w:t>Cyclical crises are recurrent to capitalism about once every 10 years and involve recessions that act as self-correcting mechanisms</w:t>
      </w:r>
      <w:r w:rsidRPr="006B7D80">
        <w:rPr>
          <w:sz w:val="10"/>
        </w:rPr>
        <w:t xml:space="preserve"> without any major restructuring of the system. The recessions of the early 1980s, the early 1990s, and of 2001 were cyclical crises. In contrast, the 2008 crisis signaled the slide into a structural crisis</w:t>
      </w:r>
      <w:r w:rsidRPr="006B7D80">
        <w:rPr>
          <w:i/>
          <w:iCs/>
          <w:sz w:val="10"/>
        </w:rPr>
        <w:t xml:space="preserve">. Structural crises </w:t>
      </w:r>
      <w:r w:rsidRPr="006B7D80">
        <w:rPr>
          <w:sz w:val="10"/>
        </w:rPr>
        <w:t xml:space="preserve">reflect deeper contra- dictions that can only be resolved by a major restructuring of the system. The structural crisis of the 1970s was resolved through capitalist </w:t>
      </w:r>
      <w:proofErr w:type="spellStart"/>
      <w:r w:rsidRPr="006B7D80">
        <w:rPr>
          <w:sz w:val="10"/>
        </w:rPr>
        <w:t>globalisation</w:t>
      </w:r>
      <w:proofErr w:type="spellEnd"/>
      <w:r w:rsidRPr="006B7D80">
        <w:rPr>
          <w:sz w:val="10"/>
        </w:rPr>
        <w:t xml:space="preserve">. Prior to that, the structural crisis of the 1930s was resolved through the creation of a new model of redistributive capitalism, and prior to that the </w:t>
      </w:r>
      <w:proofErr w:type="spellStart"/>
      <w:r w:rsidRPr="006B7D80">
        <w:rPr>
          <w:sz w:val="10"/>
        </w:rPr>
        <w:t>struc</w:t>
      </w:r>
      <w:proofErr w:type="spellEnd"/>
      <w:r w:rsidRPr="006B7D80">
        <w:rPr>
          <w:sz w:val="10"/>
        </w:rPr>
        <w:t xml:space="preserve">- </w:t>
      </w:r>
      <w:proofErr w:type="spellStart"/>
      <w:r w:rsidRPr="006B7D80">
        <w:rPr>
          <w:sz w:val="10"/>
        </w:rPr>
        <w:t>tural</w:t>
      </w:r>
      <w:proofErr w:type="spellEnd"/>
      <w:r w:rsidRPr="006B7D80">
        <w:rPr>
          <w:sz w:val="10"/>
        </w:rPr>
        <w:t xml:space="preserve"> crisis of the 1870s resulted in the development of </w:t>
      </w:r>
      <w:proofErr w:type="spellStart"/>
      <w:r w:rsidRPr="006B7D80">
        <w:rPr>
          <w:sz w:val="10"/>
        </w:rPr>
        <w:t>corpo</w:t>
      </w:r>
      <w:proofErr w:type="spellEnd"/>
      <w:r w:rsidRPr="006B7D80">
        <w:rPr>
          <w:sz w:val="10"/>
        </w:rPr>
        <w:t xml:space="preserve">- rate capitalism. </w:t>
      </w:r>
      <w:r w:rsidRPr="006B7D80">
        <w:rPr>
          <w:u w:val="single"/>
        </w:rPr>
        <w:t xml:space="preserve">A systemic crisis involves the replacement of a system by an entirely new system or by an outright collapse. A structural crisis </w:t>
      </w:r>
      <w:proofErr w:type="gramStart"/>
      <w:r w:rsidRPr="006B7D80">
        <w:rPr>
          <w:u w:val="single"/>
        </w:rPr>
        <w:t>opens up</w:t>
      </w:r>
      <w:proofErr w:type="gramEnd"/>
      <w:r w:rsidRPr="006B7D80">
        <w:rPr>
          <w:u w:val="single"/>
        </w:rPr>
        <w:t xml:space="preserve"> the possibility for a systemic crisis.</w:t>
      </w:r>
      <w:r w:rsidRPr="006B7D80">
        <w:rPr>
          <w:sz w:val="10"/>
        </w:rPr>
        <w:t xml:space="preserve"> But if it </w:t>
      </w:r>
      <w:proofErr w:type="gramStart"/>
      <w:r w:rsidRPr="006B7D80">
        <w:rPr>
          <w:sz w:val="10"/>
        </w:rPr>
        <w:t>actually snowballs</w:t>
      </w:r>
      <w:proofErr w:type="gramEnd"/>
      <w:r w:rsidRPr="006B7D80">
        <w:rPr>
          <w:sz w:val="10"/>
        </w:rPr>
        <w:t xml:space="preserve"> into a systemic crisis – in this case, if it gives way either to capitalism being superseded or to a breakdown of global </w:t>
      </w:r>
      <w:proofErr w:type="spellStart"/>
      <w:r w:rsidRPr="006B7D80">
        <w:rPr>
          <w:sz w:val="10"/>
        </w:rPr>
        <w:t>civilisation</w:t>
      </w:r>
      <w:proofErr w:type="spellEnd"/>
      <w:r w:rsidRPr="006B7D80">
        <w:rPr>
          <w:sz w:val="10"/>
        </w:rPr>
        <w:t xml:space="preserve"> – is not predetermined and depends entirely on the response of social and political forces to the crisis and on historical contingencies that are not easy to forecast. </w:t>
      </w:r>
      <w:r w:rsidRPr="006B7D80">
        <w:rPr>
          <w:u w:val="single"/>
        </w:rPr>
        <w:t xml:space="preserve">This is an historic moment of extreme uncertainty, in which collective responses </w:t>
      </w:r>
      <w:r w:rsidRPr="006B7D80">
        <w:rPr>
          <w:u w:val="single"/>
        </w:rPr>
        <w:lastRenderedPageBreak/>
        <w:t xml:space="preserve">from distinct social and class forces to the crisis are in great flux. </w:t>
      </w:r>
      <w:r w:rsidRPr="006B7D80">
        <w:rPr>
          <w:sz w:val="12"/>
          <w:u w:val="single"/>
        </w:rPr>
        <w:t xml:space="preserve"> </w:t>
      </w:r>
      <w:r w:rsidRPr="006B7D80">
        <w:rPr>
          <w:sz w:val="10"/>
        </w:rPr>
        <w:t xml:space="preserve">Hence my concept of global crisis is broader than financial. </w:t>
      </w:r>
      <w:r w:rsidRPr="006B7D80">
        <w:rPr>
          <w:u w:val="single"/>
        </w:rPr>
        <w:t xml:space="preserve">There are multiple and mutually constitutive dimensions – economic, social, political, cultural, </w:t>
      </w:r>
      <w:proofErr w:type="gramStart"/>
      <w:r w:rsidRPr="006B7D80">
        <w:rPr>
          <w:u w:val="single"/>
        </w:rPr>
        <w:t>ideological</w:t>
      </w:r>
      <w:proofErr w:type="gramEnd"/>
      <w:r w:rsidRPr="006B7D80">
        <w:rPr>
          <w:u w:val="single"/>
        </w:rPr>
        <w:t xml:space="preserve"> and ecological, not to mention the existential crisis of our consciousness</w:t>
      </w:r>
      <w:r w:rsidRPr="006B7D80">
        <w:rPr>
          <w:sz w:val="10"/>
        </w:rPr>
        <w:t xml:space="preserve">, values and very being. There is a crisis of social </w:t>
      </w:r>
      <w:proofErr w:type="spellStart"/>
      <w:r w:rsidRPr="006B7D80">
        <w:rPr>
          <w:sz w:val="10"/>
        </w:rPr>
        <w:t>polarisation</w:t>
      </w:r>
      <w:proofErr w:type="spellEnd"/>
      <w:r w:rsidRPr="006B7D80">
        <w:rPr>
          <w:sz w:val="10"/>
        </w:rPr>
        <w:t xml:space="preserve">, that is, of </w:t>
      </w:r>
      <w:r w:rsidRPr="006B7D80">
        <w:rPr>
          <w:i/>
          <w:iCs/>
          <w:sz w:val="10"/>
        </w:rPr>
        <w:t xml:space="preserve">social reproduction. </w:t>
      </w:r>
      <w:r w:rsidRPr="006B7D80">
        <w:rPr>
          <w:u w:val="single"/>
        </w:rPr>
        <w:t>The system cannot meet the needs</w:t>
      </w:r>
      <w:r w:rsidRPr="006B7D80">
        <w:rPr>
          <w:sz w:val="10"/>
        </w:rPr>
        <w:t xml:space="preserve"> or assure the survival </w:t>
      </w:r>
      <w:r w:rsidRPr="006B7D80">
        <w:rPr>
          <w:u w:val="single"/>
        </w:rPr>
        <w:t>of millions of people</w:t>
      </w:r>
      <w:r w:rsidRPr="006B7D80">
        <w:rPr>
          <w:sz w:val="10"/>
        </w:rPr>
        <w:t xml:space="preserve">, perhaps </w:t>
      </w:r>
      <w:proofErr w:type="gramStart"/>
      <w:r w:rsidRPr="006B7D80">
        <w:rPr>
          <w:sz w:val="10"/>
        </w:rPr>
        <w:t>a majority of</w:t>
      </w:r>
      <w:proofErr w:type="gramEnd"/>
      <w:r w:rsidRPr="006B7D80">
        <w:rPr>
          <w:sz w:val="10"/>
        </w:rPr>
        <w:t xml:space="preserve"> humanity. There are crises of state legitimacy and political authority, or of </w:t>
      </w:r>
      <w:r w:rsidRPr="006B7D80">
        <w:rPr>
          <w:i/>
          <w:iCs/>
          <w:sz w:val="10"/>
        </w:rPr>
        <w:t xml:space="preserve">hegemony </w:t>
      </w:r>
      <w:r w:rsidRPr="006B7D80">
        <w:rPr>
          <w:sz w:val="10"/>
        </w:rPr>
        <w:t xml:space="preserve">and </w:t>
      </w:r>
      <w:r w:rsidRPr="006B7D80">
        <w:rPr>
          <w:i/>
          <w:iCs/>
          <w:sz w:val="10"/>
        </w:rPr>
        <w:t xml:space="preserve">domination. </w:t>
      </w:r>
      <w:r w:rsidRPr="006B7D80">
        <w:rPr>
          <w:sz w:val="10"/>
        </w:rPr>
        <w:t xml:space="preserve">National states face spiraling crises of legitimacy as they fail to meet the social grievances of local working and popular classes experiencing downward mobility, unemployment, heightened </w:t>
      </w:r>
      <w:proofErr w:type="gramStart"/>
      <w:r w:rsidRPr="006B7D80">
        <w:rPr>
          <w:sz w:val="10"/>
        </w:rPr>
        <w:t>insecurity</w:t>
      </w:r>
      <w:proofErr w:type="gramEnd"/>
      <w:r w:rsidRPr="006B7D80">
        <w:rPr>
          <w:sz w:val="10"/>
        </w:rPr>
        <w:t xml:space="preserve"> and greater hardships. </w:t>
      </w:r>
      <w:r w:rsidRPr="006B7D80">
        <w:rPr>
          <w:u w:val="single"/>
        </w:rPr>
        <w:t>The legitimacy of the system has increasingly been called into question by millions</w:t>
      </w:r>
      <w:r w:rsidRPr="006B7D80">
        <w:rPr>
          <w:sz w:val="10"/>
        </w:rPr>
        <w:t xml:space="preserve">, </w:t>
      </w:r>
      <w:r w:rsidRPr="006B7D80">
        <w:rPr>
          <w:u w:val="single"/>
        </w:rPr>
        <w:t>perhaps</w:t>
      </w:r>
      <w:r w:rsidRPr="006B7D80">
        <w:rPr>
          <w:sz w:val="10"/>
        </w:rPr>
        <w:t xml:space="preserve"> even </w:t>
      </w:r>
      <w:r w:rsidRPr="006B7D80">
        <w:rPr>
          <w:u w:val="single"/>
        </w:rPr>
        <w:t>billions</w:t>
      </w:r>
      <w:r w:rsidRPr="006B7D80">
        <w:rPr>
          <w:sz w:val="10"/>
        </w:rPr>
        <w:t xml:space="preserve">, of people around the world, </w:t>
      </w:r>
      <w:r w:rsidRPr="006B7D80">
        <w:rPr>
          <w:u w:val="single"/>
        </w:rPr>
        <w:t>and is facing expanded counter-hegemonic challenges.</w:t>
      </w:r>
      <w:r w:rsidRPr="006B7D80">
        <w:rPr>
          <w:sz w:val="10"/>
        </w:rPr>
        <w:t xml:space="preserve"> Global elites have been unable counter this erosion of the system’s authority in the face of worldwide pressures for a global moral economy. </w:t>
      </w:r>
      <w:r w:rsidRPr="006B7D80">
        <w:rPr>
          <w:u w:val="single"/>
        </w:rPr>
        <w:t xml:space="preserve">And </w:t>
      </w:r>
      <w:r w:rsidRPr="00D645A6">
        <w:rPr>
          <w:rStyle w:val="Emphasis"/>
          <w:highlight w:val="green"/>
        </w:rPr>
        <w:t>a canopy that envelops all these dimensions is</w:t>
      </w:r>
      <w:r w:rsidRPr="006B7D80">
        <w:rPr>
          <w:u w:val="single"/>
        </w:rPr>
        <w:t xml:space="preserve"> a crisis of sustainability rooted in</w:t>
      </w:r>
      <w:r w:rsidRPr="006B7D80">
        <w:rPr>
          <w:sz w:val="10"/>
        </w:rPr>
        <w:t xml:space="preserve"> an ecological holocaust that has already begun, expressed in </w:t>
      </w:r>
      <w:r w:rsidRPr="00D645A6">
        <w:rPr>
          <w:rStyle w:val="Emphasis"/>
          <w:highlight w:val="green"/>
        </w:rPr>
        <w:t xml:space="preserve">climate change and the impending collapse of </w:t>
      </w:r>
      <w:proofErr w:type="spellStart"/>
      <w:r w:rsidRPr="00D645A6">
        <w:rPr>
          <w:rStyle w:val="Emphasis"/>
          <w:highlight w:val="green"/>
        </w:rPr>
        <w:t>centralised</w:t>
      </w:r>
      <w:proofErr w:type="spellEnd"/>
      <w:r w:rsidRPr="00D645A6">
        <w:rPr>
          <w:rStyle w:val="Emphasis"/>
          <w:highlight w:val="green"/>
        </w:rPr>
        <w:t xml:space="preserve"> agricultural</w:t>
      </w:r>
      <w:r w:rsidRPr="006B7D80">
        <w:rPr>
          <w:u w:val="single"/>
        </w:rPr>
        <w:t xml:space="preserve"> systems</w:t>
      </w:r>
      <w:r w:rsidRPr="006B7D80">
        <w:rPr>
          <w:sz w:val="10"/>
        </w:rPr>
        <w:t xml:space="preserve"> in several regions of the world, among other indicators. By </w:t>
      </w:r>
      <w:r w:rsidRPr="006B7D80">
        <w:rPr>
          <w:u w:val="single"/>
        </w:rPr>
        <w:t>a crisis of humanity</w:t>
      </w:r>
      <w:r w:rsidRPr="006B7D80">
        <w:rPr>
          <w:i/>
          <w:iCs/>
          <w:sz w:val="10"/>
        </w:rPr>
        <w:t xml:space="preserve"> </w:t>
      </w:r>
      <w:r w:rsidRPr="006B7D80">
        <w:rPr>
          <w:sz w:val="10"/>
        </w:rPr>
        <w:t xml:space="preserve">I mean a crisis that is approaching systemic proportions, </w:t>
      </w:r>
      <w:r w:rsidRPr="00D645A6">
        <w:rPr>
          <w:rStyle w:val="Emphasis"/>
          <w:highlight w:val="green"/>
        </w:rPr>
        <w:t>threatening the ability of billions of people to survive</w:t>
      </w:r>
      <w:r w:rsidRPr="006B7D80">
        <w:rPr>
          <w:u w:val="single"/>
        </w:rPr>
        <w:t xml:space="preserve">, and raising the specter of a collapse of world </w:t>
      </w:r>
      <w:proofErr w:type="spellStart"/>
      <w:r w:rsidRPr="006B7D80">
        <w:rPr>
          <w:u w:val="single"/>
        </w:rPr>
        <w:t>civilisation</w:t>
      </w:r>
      <w:proofErr w:type="spellEnd"/>
      <w:r w:rsidRPr="006B7D80">
        <w:rPr>
          <w:sz w:val="10"/>
        </w:rPr>
        <w:t xml:space="preserve"> and degeneration into a new “Dark Ages.”</w:t>
      </w:r>
      <w:proofErr w:type="gramStart"/>
      <w:r w:rsidRPr="006B7D80">
        <w:rPr>
          <w:sz w:val="10"/>
        </w:rPr>
        <w:t>2  This</w:t>
      </w:r>
      <w:proofErr w:type="gramEnd"/>
      <w:r w:rsidRPr="006B7D80">
        <w:rPr>
          <w:sz w:val="10"/>
        </w:rPr>
        <w:t xml:space="preserve"> crisis of humanity shares a number of aspects with earlier structural crises but there are also several features unique to the present:  1. </w:t>
      </w:r>
      <w:r w:rsidRPr="00D645A6">
        <w:rPr>
          <w:rStyle w:val="Emphasis"/>
          <w:highlight w:val="green"/>
        </w:rPr>
        <w:t>The system is fast reaching</w:t>
      </w:r>
      <w:r w:rsidRPr="006B7D80">
        <w:rPr>
          <w:u w:val="single"/>
        </w:rPr>
        <w:t xml:space="preserve"> the </w:t>
      </w:r>
      <w:r w:rsidRPr="00D645A6">
        <w:rPr>
          <w:rStyle w:val="Emphasis"/>
          <w:highlight w:val="green"/>
        </w:rPr>
        <w:t>ecological limits of its reproduction</w:t>
      </w:r>
      <w:r w:rsidRPr="006B7D80">
        <w:rPr>
          <w:u w:val="single"/>
        </w:rPr>
        <w:t xml:space="preserve">. Global capitalism now </w:t>
      </w:r>
      <w:proofErr w:type="gramStart"/>
      <w:r w:rsidRPr="006B7D80">
        <w:rPr>
          <w:u w:val="single"/>
        </w:rPr>
        <w:t>couples</w:t>
      </w:r>
      <w:proofErr w:type="gramEnd"/>
      <w:r w:rsidRPr="006B7D80">
        <w:rPr>
          <w:u w:val="single"/>
        </w:rPr>
        <w:t xml:space="preserve"> human and natural history in such a way as to threaten to bring about what would be the sixth mass extinction</w:t>
      </w:r>
      <w:r w:rsidRPr="006B7D80">
        <w:rPr>
          <w:sz w:val="10"/>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6B7D80">
        <w:rPr>
          <w:u w:val="single"/>
        </w:rPr>
        <w:t>there are nine “planetary boundaries” crucial to maintaining an earth system environment in which humans can exist, four of which are experiencing</w:t>
      </w:r>
      <w:r w:rsidRPr="006B7D80">
        <w:rPr>
          <w:sz w:val="10"/>
        </w:rPr>
        <w:t xml:space="preserve"> at this time </w:t>
      </w:r>
      <w:r w:rsidRPr="006B7D80">
        <w:rPr>
          <w:u w:val="single"/>
        </w:rPr>
        <w:t>the onset of irreversible environmental degradation and three of which</w:t>
      </w:r>
      <w:r w:rsidRPr="006B7D80">
        <w:rPr>
          <w:sz w:val="10"/>
        </w:rPr>
        <w:t xml:space="preserve"> (climate change, the nitrogen cycle, and biodiversity loss) </w:t>
      </w:r>
      <w:r w:rsidRPr="006B7D80">
        <w:rPr>
          <w:u w:val="single"/>
        </w:rPr>
        <w:t>are at “tipping points</w:t>
      </w:r>
      <w:r w:rsidRPr="006B7D80">
        <w:rPr>
          <w:sz w:val="10"/>
        </w:rPr>
        <w:t xml:space="preserve">,” meaning that these processes have already crossed their planetary boundaries.  2. </w:t>
      </w:r>
      <w:r w:rsidRPr="006B7D80">
        <w:rPr>
          <w:u w:val="single"/>
        </w:rPr>
        <w:t xml:space="preserve">The magnitude of the means of </w:t>
      </w:r>
      <w:r w:rsidRPr="00D645A6">
        <w:rPr>
          <w:rStyle w:val="Emphasis"/>
          <w:highlight w:val="green"/>
        </w:rPr>
        <w:t>violence</w:t>
      </w:r>
      <w:r w:rsidRPr="006B7D80">
        <w:rPr>
          <w:u w:val="single"/>
        </w:rPr>
        <w:t xml:space="preserve"> and</w:t>
      </w:r>
      <w:r w:rsidRPr="006B7D80">
        <w:rPr>
          <w:sz w:val="10"/>
        </w:rPr>
        <w:t xml:space="preserve"> social </w:t>
      </w:r>
      <w:r w:rsidRPr="006B7D80">
        <w:rPr>
          <w:u w:val="single"/>
        </w:rPr>
        <w:t xml:space="preserve">control </w:t>
      </w:r>
      <w:r w:rsidRPr="00D645A6">
        <w:rPr>
          <w:rStyle w:val="Emphasis"/>
          <w:highlight w:val="green"/>
        </w:rPr>
        <w:t>is unprecedented</w:t>
      </w:r>
      <w:r w:rsidRPr="006B7D80">
        <w:rPr>
          <w:u w:val="single"/>
        </w:rPr>
        <w:t xml:space="preserve">, as is the concentration of the means of global communication and symbolic </w:t>
      </w:r>
      <w:r w:rsidRPr="00D113BA">
        <w:rPr>
          <w:rStyle w:val="StyleUnderline"/>
        </w:rPr>
        <w:t xml:space="preserve">production and circulation in the hands of a very few powerful groups. </w:t>
      </w:r>
      <w:proofErr w:type="spellStart"/>
      <w:r w:rsidRPr="00D645A6">
        <w:rPr>
          <w:rStyle w:val="Emphasis"/>
          <w:highlight w:val="green"/>
        </w:rPr>
        <w:t>Computerised</w:t>
      </w:r>
      <w:proofErr w:type="spellEnd"/>
      <w:r w:rsidRPr="00D645A6">
        <w:rPr>
          <w:rStyle w:val="Emphasis"/>
          <w:highlight w:val="green"/>
        </w:rPr>
        <w:t xml:space="preserve"> wars, drones, bunker-buster bombs</w:t>
      </w:r>
      <w:r w:rsidRPr="006B7D80">
        <w:rPr>
          <w:u w:val="single"/>
        </w:rPr>
        <w:t xml:space="preserve">, </w:t>
      </w:r>
      <w:proofErr w:type="gramStart"/>
      <w:r w:rsidRPr="006B7D80">
        <w:rPr>
          <w:u w:val="single"/>
        </w:rPr>
        <w:t>star wars</w:t>
      </w:r>
      <w:proofErr w:type="gramEnd"/>
      <w:r w:rsidRPr="006B7D80">
        <w:rPr>
          <w:sz w:val="10"/>
        </w:rPr>
        <w:t xml:space="preserve">, and so forth, </w:t>
      </w:r>
      <w:r w:rsidRPr="006B7D80">
        <w:rPr>
          <w:u w:val="single"/>
        </w:rPr>
        <w:t xml:space="preserve">have changed the face of warfare. Warfare has become </w:t>
      </w:r>
      <w:proofErr w:type="spellStart"/>
      <w:r w:rsidRPr="006B7D80">
        <w:rPr>
          <w:u w:val="single"/>
        </w:rPr>
        <w:t>normalised</w:t>
      </w:r>
      <w:proofErr w:type="spellEnd"/>
      <w:r w:rsidRPr="006B7D80">
        <w:rPr>
          <w:u w:val="single"/>
        </w:rPr>
        <w:t xml:space="preserve"> and </w:t>
      </w:r>
      <w:proofErr w:type="spellStart"/>
      <w:r w:rsidRPr="006B7D80">
        <w:rPr>
          <w:u w:val="single"/>
        </w:rPr>
        <w:t>sanitised</w:t>
      </w:r>
      <w:proofErr w:type="spellEnd"/>
      <w:r w:rsidRPr="006B7D80">
        <w:rPr>
          <w:u w:val="single"/>
        </w:rPr>
        <w:t xml:space="preserve"> for those not directly at the receiving end of armed </w:t>
      </w:r>
      <w:r w:rsidRPr="00D113BA">
        <w:rPr>
          <w:rStyle w:val="StyleUnderline"/>
        </w:rPr>
        <w:t xml:space="preserve">aggression. At the same </w:t>
      </w:r>
      <w:proofErr w:type="gramStart"/>
      <w:r w:rsidRPr="00D113BA">
        <w:rPr>
          <w:rStyle w:val="StyleUnderline"/>
        </w:rPr>
        <w:t>time</w:t>
      </w:r>
      <w:proofErr w:type="gramEnd"/>
      <w:r w:rsidRPr="00D113BA">
        <w:rPr>
          <w:rStyle w:val="StyleUnderline"/>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D113BA">
        <w:rPr>
          <w:rStyle w:val="StyleUnderline"/>
        </w:rPr>
        <w:t>arrived;  3</w:t>
      </w:r>
      <w:proofErr w:type="gramEnd"/>
      <w:r w:rsidRPr="00D113BA">
        <w:rPr>
          <w:rStyle w:val="StyleUnderline"/>
        </w:rPr>
        <w:t>. Capitalism is reaching apparent limits to its</w:t>
      </w:r>
      <w:r w:rsidRPr="006B7D80">
        <w:rPr>
          <w:u w:val="single"/>
        </w:rPr>
        <w:t xml:space="preserve"> extensive expansion. There are no longer any new territories of significance that can be integrated into world capitalism, de-</w:t>
      </w:r>
      <w:proofErr w:type="spellStart"/>
      <w:r w:rsidRPr="006B7D80">
        <w:rPr>
          <w:u w:val="single"/>
        </w:rPr>
        <w:t>ruralisation</w:t>
      </w:r>
      <w:proofErr w:type="spellEnd"/>
      <w:r w:rsidRPr="006B7D80">
        <w:rPr>
          <w:u w:val="single"/>
        </w:rPr>
        <w:t xml:space="preserve"> is now well advanced, and the commodification of the countryside and of pre- and non-capitalist spaces has </w:t>
      </w:r>
      <w:r w:rsidRPr="00D113BA">
        <w:rPr>
          <w:rStyle w:val="StyleUnderline"/>
        </w:rPr>
        <w:t xml:space="preserve">intensified, that is, converted in hot-house fashion into spaces of capital, so that intensive expansion is reaching depths </w:t>
      </w:r>
      <w:proofErr w:type="gramStart"/>
      <w:r w:rsidRPr="00D113BA">
        <w:rPr>
          <w:rStyle w:val="StyleUnderline"/>
        </w:rPr>
        <w:t>never before</w:t>
      </w:r>
      <w:proofErr w:type="gramEnd"/>
      <w:r w:rsidRPr="00D113BA">
        <w:rPr>
          <w:rStyle w:val="StyleUnderline"/>
        </w:rPr>
        <w:t xml:space="preserve"> seen. Capitalism must continually expand or collapse. How or where will it now expand?  4. There is the rise of </w:t>
      </w:r>
      <w:r w:rsidRPr="00D645A6">
        <w:rPr>
          <w:rStyle w:val="Emphasis"/>
          <w:highlight w:val="green"/>
        </w:rPr>
        <w:t>a</w:t>
      </w:r>
      <w:r w:rsidRPr="00D113BA">
        <w:rPr>
          <w:rStyle w:val="StyleUnderline"/>
        </w:rPr>
        <w:t xml:space="preserve"> vast </w:t>
      </w:r>
      <w:r w:rsidRPr="00D645A6">
        <w:rPr>
          <w:rStyle w:val="Emphasis"/>
          <w:highlight w:val="green"/>
        </w:rPr>
        <w:t>surplus population</w:t>
      </w:r>
      <w:r w:rsidRPr="00D113BA">
        <w:rPr>
          <w:rStyle w:val="StyleUnderline"/>
        </w:rPr>
        <w:t xml:space="preserve"> inhabiting a “planet of slums,”4 alienated from the productive economy, thrown into the margins</w:t>
      </w:r>
      <w:r w:rsidRPr="006B7D80">
        <w:rPr>
          <w:u w:val="single"/>
        </w:rPr>
        <w:t xml:space="preserve">, and </w:t>
      </w:r>
      <w:r w:rsidRPr="00D645A6">
        <w:rPr>
          <w:rStyle w:val="Emphasis"/>
          <w:highlight w:val="green"/>
        </w:rPr>
        <w:t>subject to</w:t>
      </w:r>
      <w:r w:rsidRPr="006B7D80">
        <w:rPr>
          <w:u w:val="single"/>
        </w:rPr>
        <w:t xml:space="preserve"> sophisticated systems of social </w:t>
      </w:r>
      <w:r w:rsidRPr="00D645A6">
        <w:rPr>
          <w:rStyle w:val="Emphasis"/>
          <w:highlight w:val="green"/>
        </w:rPr>
        <w:t>control and</w:t>
      </w:r>
      <w:r w:rsidRPr="006B7D80">
        <w:rPr>
          <w:b/>
          <w:iCs/>
          <w:u w:val="single"/>
        </w:rPr>
        <w:t xml:space="preserve"> to </w:t>
      </w:r>
      <w:r w:rsidRPr="00D645A6">
        <w:rPr>
          <w:rStyle w:val="Emphasis"/>
          <w:highlight w:val="green"/>
        </w:rPr>
        <w:t>destruction</w:t>
      </w:r>
      <w:r w:rsidRPr="006B7D80">
        <w:rPr>
          <w:u w:val="single"/>
        </w:rPr>
        <w:t xml:space="preserve"> - to a mortal cycle of dispossession-exploitation-exclusion. This includes </w:t>
      </w:r>
      <w:r w:rsidRPr="00D645A6">
        <w:rPr>
          <w:rStyle w:val="Emphasis"/>
          <w:highlight w:val="green"/>
        </w:rPr>
        <w:t xml:space="preserve">prison-industrial and immigrant-detention complexes, omnipresent policing, </w:t>
      </w:r>
      <w:proofErr w:type="spellStart"/>
      <w:r w:rsidRPr="00D645A6">
        <w:rPr>
          <w:rStyle w:val="Emphasis"/>
          <w:highlight w:val="green"/>
        </w:rPr>
        <w:t>militarised</w:t>
      </w:r>
      <w:proofErr w:type="spellEnd"/>
      <w:r w:rsidRPr="00D645A6">
        <w:rPr>
          <w:rStyle w:val="Emphasis"/>
          <w:highlight w:val="green"/>
        </w:rPr>
        <w:t xml:space="preserve"> gentrification</w:t>
      </w:r>
      <w:r w:rsidRPr="006B7D80">
        <w:rPr>
          <w:sz w:val="10"/>
        </w:rPr>
        <w:t xml:space="preserve">, and so </w:t>
      </w:r>
      <w:proofErr w:type="gramStart"/>
      <w:r w:rsidRPr="006B7D80">
        <w:rPr>
          <w:sz w:val="10"/>
        </w:rPr>
        <w:t>on;  5</w:t>
      </w:r>
      <w:proofErr w:type="gramEnd"/>
      <w:r w:rsidRPr="006B7D80">
        <w:rPr>
          <w:sz w:val="10"/>
        </w:rPr>
        <w:t xml:space="preserve">. </w:t>
      </w:r>
      <w:r w:rsidRPr="00D113BA">
        <w:rPr>
          <w:rStyle w:val="StyleUnderline"/>
        </w:rPr>
        <w:t xml:space="preserve">There is a disjuncture between a </w:t>
      </w:r>
      <w:proofErr w:type="spellStart"/>
      <w:r w:rsidRPr="00D113BA">
        <w:rPr>
          <w:rStyle w:val="StyleUnderline"/>
        </w:rPr>
        <w:t>globalising</w:t>
      </w:r>
      <w:proofErr w:type="spellEnd"/>
      <w:r w:rsidRPr="00D113BA">
        <w:rPr>
          <w:rStyle w:val="StyleUnderline"/>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D113BA">
        <w:rPr>
          <w:rStyle w:val="StyleUnderline"/>
        </w:rPr>
        <w:t>organise</w:t>
      </w:r>
      <w:proofErr w:type="spellEnd"/>
      <w:r w:rsidRPr="00D113BA">
        <w:rPr>
          <w:rStyle w:val="StyleUnderline"/>
        </w:rPr>
        <w:t xml:space="preserve"> and </w:t>
      </w:r>
      <w:proofErr w:type="spellStart"/>
      <w:r w:rsidRPr="00D113BA">
        <w:rPr>
          <w:rStyle w:val="StyleUnderline"/>
        </w:rPr>
        <w:t>stabilise</w:t>
      </w:r>
      <w:proofErr w:type="spellEnd"/>
      <w:r w:rsidRPr="00D113BA">
        <w:rPr>
          <w:rStyle w:val="StyleUnderline"/>
        </w:rPr>
        <w:t xml:space="preserve"> the system. </w:t>
      </w:r>
      <w:r w:rsidRPr="00D645A6">
        <w:rPr>
          <w:rStyle w:val="Emphasis"/>
          <w:highlight w:val="green"/>
        </w:rPr>
        <w:t>The spread of w</w:t>
      </w:r>
      <w:r w:rsidRPr="00D113BA">
        <w:rPr>
          <w:rStyle w:val="StyleUnderline"/>
        </w:rPr>
        <w:t xml:space="preserve">eapons of </w:t>
      </w:r>
      <w:r w:rsidRPr="00D645A6">
        <w:rPr>
          <w:rStyle w:val="Emphasis"/>
          <w:highlight w:val="green"/>
        </w:rPr>
        <w:t>m</w:t>
      </w:r>
      <w:r w:rsidRPr="00D113BA">
        <w:rPr>
          <w:rStyle w:val="StyleUnderline"/>
        </w:rPr>
        <w:t xml:space="preserve">ass </w:t>
      </w:r>
      <w:r w:rsidRPr="00D645A6">
        <w:rPr>
          <w:rStyle w:val="Emphasis"/>
          <w:highlight w:val="green"/>
        </w:rPr>
        <w:t>d</w:t>
      </w:r>
      <w:r w:rsidRPr="00D113BA">
        <w:rPr>
          <w:rStyle w:val="StyleUnderline"/>
        </w:rPr>
        <w:t>estr</w:t>
      </w:r>
      <w:r w:rsidRPr="006B7D80">
        <w:rPr>
          <w:u w:val="single"/>
        </w:rPr>
        <w:t xml:space="preserve">uction </w:t>
      </w:r>
      <w:r w:rsidRPr="00D645A6">
        <w:rPr>
          <w:rStyle w:val="Emphasis"/>
          <w:highlight w:val="green"/>
        </w:rPr>
        <w:t>and</w:t>
      </w:r>
      <w:r w:rsidRPr="006B7D80">
        <w:rPr>
          <w:u w:val="single"/>
        </w:rPr>
        <w:t xml:space="preserve"> the unprecedented </w:t>
      </w:r>
      <w:proofErr w:type="spellStart"/>
      <w:r w:rsidRPr="00D645A6">
        <w:rPr>
          <w:rStyle w:val="Emphasis"/>
          <w:highlight w:val="green"/>
        </w:rPr>
        <w:t>militarisation</w:t>
      </w:r>
      <w:proofErr w:type="spellEnd"/>
      <w:r w:rsidRPr="006B7D80">
        <w:rPr>
          <w:u w:val="single"/>
        </w:rPr>
        <w:t xml:space="preserve"> of social life and conflict across the globe </w:t>
      </w:r>
      <w:r w:rsidRPr="00D645A6">
        <w:rPr>
          <w:rStyle w:val="Emphasis"/>
          <w:highlight w:val="green"/>
        </w:rPr>
        <w:t>makes it hard to imagine</w:t>
      </w:r>
      <w:r w:rsidRPr="006B7D80">
        <w:rPr>
          <w:u w:val="single"/>
        </w:rPr>
        <w:t xml:space="preserve"> that </w:t>
      </w:r>
      <w:r w:rsidRPr="00D645A6">
        <w:rPr>
          <w:rStyle w:val="Emphasis"/>
          <w:highlight w:val="green"/>
        </w:rPr>
        <w:t>the system can come under</w:t>
      </w:r>
      <w:r w:rsidRPr="006B7D80">
        <w:rPr>
          <w:u w:val="single"/>
        </w:rPr>
        <w:t xml:space="preserve"> any </w:t>
      </w:r>
      <w:r w:rsidRPr="00D645A6">
        <w:rPr>
          <w:rStyle w:val="Emphasis"/>
          <w:highlight w:val="green"/>
        </w:rPr>
        <w:t>stable political authority</w:t>
      </w:r>
      <w:r w:rsidRPr="006B7D80">
        <w:rPr>
          <w:u w:val="single"/>
        </w:rPr>
        <w:t xml:space="preserve"> that assures its reproduction. </w:t>
      </w:r>
      <w:r w:rsidRPr="006B7D80">
        <w:rPr>
          <w:sz w:val="10"/>
        </w:rPr>
        <w:t xml:space="preserve"> Global Police </w:t>
      </w:r>
      <w:proofErr w:type="gramStart"/>
      <w:r w:rsidRPr="006B7D80">
        <w:rPr>
          <w:sz w:val="10"/>
        </w:rPr>
        <w:t>State  How</w:t>
      </w:r>
      <w:proofErr w:type="gramEnd"/>
      <w:r w:rsidRPr="006B7D80">
        <w:rPr>
          <w:sz w:val="10"/>
        </w:rPr>
        <w:t xml:space="preserve"> have social and political forces worldwide responded to crisis? The crisis has resulted in a rapid political </w:t>
      </w:r>
      <w:proofErr w:type="spellStart"/>
      <w:r w:rsidRPr="006B7D80">
        <w:rPr>
          <w:sz w:val="10"/>
        </w:rPr>
        <w:t>polarisation</w:t>
      </w:r>
      <w:proofErr w:type="spellEnd"/>
      <w:r w:rsidRPr="006B7D80">
        <w:rPr>
          <w:sz w:val="10"/>
        </w:rPr>
        <w:t xml:space="preserve"> in global society. Both right and left-wing forces are ascendant. Three responses seem to be in dispute.  One is what we could call “reformism from above.” This elite reformism is aimed at </w:t>
      </w:r>
      <w:proofErr w:type="spellStart"/>
      <w:r w:rsidRPr="006B7D80">
        <w:rPr>
          <w:sz w:val="10"/>
        </w:rPr>
        <w:t>stabilising</w:t>
      </w:r>
      <w:proofErr w:type="spellEnd"/>
      <w:r w:rsidRPr="006B7D80">
        <w:rPr>
          <w:sz w:val="10"/>
        </w:rPr>
        <w:t xml:space="preserve"> the system, at saving the system from itself and from more radical re- </w:t>
      </w:r>
      <w:proofErr w:type="spellStart"/>
      <w:r w:rsidRPr="006B7D80">
        <w:rPr>
          <w:sz w:val="10"/>
        </w:rPr>
        <w:t>sponses</w:t>
      </w:r>
      <w:proofErr w:type="spellEnd"/>
      <w:r w:rsidRPr="006B7D80">
        <w:rPr>
          <w:sz w:val="10"/>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6B7D80">
        <w:rPr>
          <w:sz w:val="10"/>
        </w:rPr>
        <w:t>grassroots</w:t>
      </w:r>
      <w:proofErr w:type="gramEnd"/>
      <w:r w:rsidRPr="006B7D80">
        <w:rPr>
          <w:sz w:val="10"/>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6B7D80">
        <w:rPr>
          <w:i/>
          <w:iCs/>
          <w:sz w:val="10"/>
        </w:rPr>
        <w:t>21st century fascism</w:t>
      </w:r>
      <w:r w:rsidRPr="006B7D80">
        <w:rPr>
          <w:sz w:val="10"/>
        </w:rPr>
        <w:t xml:space="preserve">.5 </w:t>
      </w:r>
      <w:r w:rsidRPr="00D645A6">
        <w:rPr>
          <w:rStyle w:val="Emphasis"/>
          <w:highlight w:val="green"/>
        </w:rPr>
        <w:t>The ultra-right is</w:t>
      </w:r>
      <w:r w:rsidRPr="006B7D80">
        <w:rPr>
          <w:u w:val="single"/>
        </w:rPr>
        <w:t xml:space="preserve"> an </w:t>
      </w:r>
      <w:r w:rsidRPr="00D645A6">
        <w:rPr>
          <w:rStyle w:val="Emphasis"/>
          <w:highlight w:val="green"/>
        </w:rPr>
        <w:t>insurgent</w:t>
      </w:r>
      <w:r w:rsidRPr="006B7D80">
        <w:rPr>
          <w:u w:val="single"/>
        </w:rPr>
        <w:t xml:space="preserve"> force in many countries.</w:t>
      </w:r>
      <w:r w:rsidRPr="006B7D80">
        <w:rPr>
          <w:sz w:val="10"/>
        </w:rPr>
        <w:t xml:space="preserve"> In broad strokes, </w:t>
      </w:r>
      <w:r w:rsidRPr="006B7D80">
        <w:rPr>
          <w:u w:val="single"/>
        </w:rPr>
        <w:t xml:space="preserve">this project seeks to fuse reactionary political </w:t>
      </w:r>
      <w:r w:rsidRPr="006B7D80">
        <w:rPr>
          <w:u w:val="single"/>
        </w:rPr>
        <w:lastRenderedPageBreak/>
        <w:t xml:space="preserve">power with transnational capital and to </w:t>
      </w:r>
      <w:proofErr w:type="spellStart"/>
      <w:r w:rsidRPr="006B7D80">
        <w:rPr>
          <w:u w:val="single"/>
        </w:rPr>
        <w:t>organise</w:t>
      </w:r>
      <w:proofErr w:type="spellEnd"/>
      <w:r w:rsidRPr="006B7D80">
        <w:rPr>
          <w:u w:val="single"/>
        </w:rPr>
        <w:t xml:space="preserve"> a mass base among historically privileged sectors of the global working class</w:t>
      </w:r>
      <w:r w:rsidRPr="006B7D80">
        <w:rPr>
          <w:sz w:val="10"/>
        </w:rPr>
        <w:t xml:space="preserve"> – </w:t>
      </w:r>
      <w:r w:rsidRPr="006B7D80">
        <w:rPr>
          <w:u w:val="single"/>
        </w:rPr>
        <w:t>such as white workers</w:t>
      </w:r>
      <w:r w:rsidRPr="006B7D80">
        <w:rPr>
          <w:sz w:val="10"/>
        </w:rPr>
        <w:t xml:space="preserve"> in the North and middle layers in the South – </w:t>
      </w:r>
      <w:r w:rsidRPr="006B7D80">
        <w:rPr>
          <w:u w:val="single"/>
        </w:rPr>
        <w:t xml:space="preserve">that are now experiencing heightened insecurity and the specter of downward mobility. </w:t>
      </w:r>
      <w:r w:rsidRPr="00D645A6">
        <w:rPr>
          <w:rStyle w:val="Emphasis"/>
          <w:highlight w:val="green"/>
        </w:rPr>
        <w:t>It involves militarism,</w:t>
      </w:r>
      <w:r w:rsidRPr="006B7D80">
        <w:rPr>
          <w:b/>
          <w:iCs/>
          <w:u w:val="single"/>
        </w:rPr>
        <w:t xml:space="preserve"> </w:t>
      </w:r>
      <w:r w:rsidRPr="009F66BB">
        <w:rPr>
          <w:rStyle w:val="StyleUnderline"/>
        </w:rPr>
        <w:t>extreme</w:t>
      </w:r>
      <w:r w:rsidRPr="006B7D80">
        <w:rPr>
          <w:b/>
          <w:iCs/>
          <w:u w:val="single"/>
        </w:rPr>
        <w:t xml:space="preserve"> </w:t>
      </w:r>
      <w:proofErr w:type="spellStart"/>
      <w:r w:rsidRPr="00D645A6">
        <w:rPr>
          <w:rStyle w:val="Emphasis"/>
          <w:highlight w:val="green"/>
        </w:rPr>
        <w:t>masculinisation</w:t>
      </w:r>
      <w:proofErr w:type="spellEnd"/>
      <w:r w:rsidRPr="00D645A6">
        <w:rPr>
          <w:rStyle w:val="Emphasis"/>
          <w:highlight w:val="green"/>
        </w:rPr>
        <w:t xml:space="preserve">, homophobia, </w:t>
      </w:r>
      <w:proofErr w:type="gramStart"/>
      <w:r w:rsidRPr="00D645A6">
        <w:rPr>
          <w:rStyle w:val="Emphasis"/>
          <w:highlight w:val="green"/>
        </w:rPr>
        <w:t>racism</w:t>
      </w:r>
      <w:proofErr w:type="gramEnd"/>
      <w:r w:rsidRPr="00D645A6">
        <w:rPr>
          <w:rStyle w:val="Emphasis"/>
          <w:highlight w:val="green"/>
        </w:rPr>
        <w:t xml:space="preserve"> and racist </w:t>
      </w:r>
      <w:proofErr w:type="spellStart"/>
      <w:r w:rsidRPr="00D645A6">
        <w:rPr>
          <w:rStyle w:val="Emphasis"/>
          <w:highlight w:val="green"/>
        </w:rPr>
        <w:t>mobilisations</w:t>
      </w:r>
      <w:proofErr w:type="spellEnd"/>
      <w:r w:rsidRPr="006B7D80">
        <w:rPr>
          <w:u w:val="single"/>
        </w:rPr>
        <w:t>, including the search for scapegoats, such as immigrant workers and</w:t>
      </w:r>
      <w:r w:rsidRPr="006B7D80">
        <w:rPr>
          <w:sz w:val="10"/>
        </w:rPr>
        <w:t xml:space="preserve">, in the West, </w:t>
      </w:r>
      <w:r w:rsidRPr="006B7D80">
        <w:rPr>
          <w:u w:val="single"/>
        </w:rPr>
        <w:t xml:space="preserve">Muslims. </w:t>
      </w:r>
      <w:r w:rsidRPr="00D645A6">
        <w:rPr>
          <w:rStyle w:val="Emphasis"/>
          <w:highlight w:val="green"/>
        </w:rPr>
        <w:t>Twenty-first century fascism</w:t>
      </w:r>
      <w:r w:rsidRPr="006B7D80">
        <w:rPr>
          <w:u w:val="single"/>
        </w:rPr>
        <w:t xml:space="preserve"> evokes mystifying ideologies, often involving race/culture supremacy and xenophobia, embracing an </w:t>
      </w:r>
      <w:proofErr w:type="spellStart"/>
      <w:r w:rsidRPr="006B7D80">
        <w:rPr>
          <w:u w:val="single"/>
        </w:rPr>
        <w:t>idealised</w:t>
      </w:r>
      <w:proofErr w:type="spellEnd"/>
      <w:r w:rsidRPr="006B7D80">
        <w:rPr>
          <w:u w:val="single"/>
        </w:rPr>
        <w:t xml:space="preserve"> and mythical past. Neo-fascist culture </w:t>
      </w:r>
      <w:proofErr w:type="spellStart"/>
      <w:r w:rsidRPr="00D645A6">
        <w:rPr>
          <w:rStyle w:val="Emphasis"/>
          <w:highlight w:val="green"/>
        </w:rPr>
        <w:t>normalises</w:t>
      </w:r>
      <w:proofErr w:type="spellEnd"/>
      <w:r w:rsidRPr="00D645A6">
        <w:rPr>
          <w:rStyle w:val="Emphasis"/>
          <w:highlight w:val="green"/>
        </w:rPr>
        <w:t xml:space="preserve"> and </w:t>
      </w:r>
      <w:proofErr w:type="spellStart"/>
      <w:r w:rsidRPr="00D645A6">
        <w:rPr>
          <w:rStyle w:val="Emphasis"/>
          <w:highlight w:val="green"/>
        </w:rPr>
        <w:t>glamorises</w:t>
      </w:r>
      <w:proofErr w:type="spellEnd"/>
      <w:r w:rsidRPr="00D645A6">
        <w:rPr>
          <w:rStyle w:val="Emphasis"/>
          <w:highlight w:val="green"/>
        </w:rPr>
        <w:t xml:space="preserve"> warfare</w:t>
      </w:r>
      <w:r w:rsidRPr="006B7D80">
        <w:rPr>
          <w:u w:val="single"/>
        </w:rPr>
        <w:t xml:space="preserve"> and social violence, indeed, generates a fascination with domination that is portrayed even as heroic.</w:t>
      </w:r>
    </w:p>
    <w:p w14:paraId="605EA000" w14:textId="77777777" w:rsidR="00653D97" w:rsidRDefault="00653D97" w:rsidP="00653D97">
      <w:pPr>
        <w:pStyle w:val="Heading4"/>
      </w:pPr>
      <w:r>
        <w:t xml:space="preserve">We fiat global Communist central planning and Maoist governance - using fiat to imagine future communist governance is a prior to developing the political grammar to get there </w:t>
      </w:r>
    </w:p>
    <w:p w14:paraId="292CFA84" w14:textId="77777777" w:rsidR="00653D97" w:rsidRPr="00B6286B" w:rsidRDefault="00653D97" w:rsidP="00653D97">
      <w:r w:rsidRPr="00B6286B">
        <w:rPr>
          <w:b/>
          <w:bCs/>
          <w:sz w:val="26"/>
        </w:rPr>
        <w:t>Tonstad 16</w:t>
      </w:r>
      <w:r w:rsidRPr="00B6286B">
        <w:t xml:space="preserve"> (Professor Tonstad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r w:rsidRPr="00B6286B">
        <w:t>)</w:t>
      </w:r>
    </w:p>
    <w:p w14:paraId="3D935D9D" w14:textId="77777777" w:rsidR="00653D97" w:rsidRPr="00F65764" w:rsidRDefault="00653D97" w:rsidP="00653D97">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A94A00">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A94A00">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A94A00">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A94A00">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A94A00">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A94A00">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A94A00">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A94A00">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A94A00">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A94A00">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w:t>
      </w:r>
      <w:r w:rsidRPr="00BD19C6">
        <w:rPr>
          <w:rFonts w:asciiTheme="minorHAnsi" w:hAnsiTheme="minorHAnsi" w:cstheme="minorHAnsi"/>
          <w:sz w:val="16"/>
        </w:rPr>
        <w:lastRenderedPageBreak/>
        <w:t xml:space="preserve">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A94A00">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A94A00">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A94A00">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A94A00">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A94A00">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A94A00">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2453FF50" w14:textId="77777777" w:rsidR="00653D97" w:rsidRDefault="00653D97" w:rsidP="00653D97">
      <w:pPr>
        <w:pStyle w:val="Heading4"/>
      </w:pPr>
      <w:r>
        <w:t xml:space="preserve">Eco-Leninism  </w:t>
      </w:r>
    </w:p>
    <w:p w14:paraId="45765650" w14:textId="77777777" w:rsidR="00653D97" w:rsidRPr="00B04138" w:rsidRDefault="00653D97" w:rsidP="00653D97">
      <w:pPr>
        <w:rPr>
          <w:b/>
          <w:bCs/>
          <w:sz w:val="26"/>
        </w:rPr>
      </w:pPr>
      <w:r>
        <w:rPr>
          <w:rStyle w:val="Style13ptBold"/>
        </w:rPr>
        <w:t xml:space="preserve">Malm 20 </w:t>
      </w:r>
      <w:r>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67DA0204" w14:textId="318C542E" w:rsidR="00653D97" w:rsidRDefault="00653D97" w:rsidP="00653D97">
      <w:pPr>
        <w:rPr>
          <w:sz w:val="10"/>
        </w:rPr>
      </w:pPr>
      <w:r w:rsidRPr="006E7BCA">
        <w:rPr>
          <w:sz w:val="10"/>
        </w:rPr>
        <w:t xml:space="preserve">The impending catastrophe and how to combat it </w:t>
      </w:r>
      <w:proofErr w:type="gramStart"/>
      <w:r w:rsidRPr="006E7BCA">
        <w:rPr>
          <w:sz w:val="10"/>
        </w:rPr>
        <w:t>In</w:t>
      </w:r>
      <w:proofErr w:type="gramEnd"/>
      <w:r w:rsidRPr="006E7BCA">
        <w:rPr>
          <w:sz w:val="10"/>
        </w:rPr>
        <w:t xml:space="preserve"> the second week of September 1917, </w:t>
      </w:r>
      <w:r w:rsidRPr="002F7BE6">
        <w:rPr>
          <w:rStyle w:val="StyleUnderline"/>
        </w:rPr>
        <w:t>Lenin penned a long text called The Impending Catastrophe and How to Combat It</w:t>
      </w:r>
      <w:r w:rsidRPr="006E7BCA">
        <w:rPr>
          <w:sz w:val="10"/>
        </w:rPr>
        <w:t xml:space="preserve">. ‘Unavoidable catastrophe is threatening Russia’, it begins; the breath of death is over the land and ‘everybody says this. </w:t>
      </w:r>
      <w:r w:rsidRPr="007F507F">
        <w:rPr>
          <w:rStyle w:val="StyleUnderline"/>
        </w:rPr>
        <w:t>Everybody admits it.</w:t>
      </w:r>
      <w:r w:rsidRPr="002F7BE6">
        <w:rPr>
          <w:rStyle w:val="StyleUnderline"/>
        </w:rPr>
        <w:t xml:space="preserve"> Everybody has decided it </w:t>
      </w:r>
      <w:r w:rsidRPr="007F507F">
        <w:rPr>
          <w:rStyle w:val="StyleUnderline"/>
        </w:rPr>
        <w:t>is so. Yet nothing is being done</w:t>
      </w:r>
      <w:r w:rsidRPr="006E7BCA">
        <w:rPr>
          <w:sz w:val="10"/>
        </w:rPr>
        <w:t xml:space="preserve">.’ World War I, the </w:t>
      </w:r>
      <w:proofErr w:type="spellStart"/>
      <w:r w:rsidRPr="006E7BCA">
        <w:rPr>
          <w:sz w:val="10"/>
        </w:rPr>
        <w:t>Urcatastrophe</w:t>
      </w:r>
      <w:proofErr w:type="spellEnd"/>
      <w:r w:rsidRPr="006E7BCA">
        <w:rPr>
          <w:sz w:val="10"/>
        </w:rPr>
        <w:t xml:space="preserve"> of the century, had </w:t>
      </w:r>
      <w:proofErr w:type="spellStart"/>
      <w:r w:rsidRPr="006E7BCA">
        <w:rPr>
          <w:sz w:val="10"/>
        </w:rPr>
        <w:t>haemorrhaged</w:t>
      </w:r>
      <w:proofErr w:type="spellEnd"/>
      <w:r w:rsidRPr="006E7BCA">
        <w:rPr>
          <w:sz w:val="10"/>
        </w:rPr>
        <w:t xml:space="preserve"> Russia and the other belligerent countries and, so it seemed, put </w:t>
      </w:r>
      <w:proofErr w:type="spellStart"/>
      <w:r w:rsidRPr="006E7BCA">
        <w:rPr>
          <w:sz w:val="10"/>
        </w:rPr>
        <w:t>civilisation</w:t>
      </w:r>
      <w:proofErr w:type="spellEnd"/>
      <w:r w:rsidRPr="006E7BCA">
        <w:rPr>
          <w:sz w:val="10"/>
        </w:rPr>
        <w:t xml:space="preserve"> itself on the deathbed. ‘The war has created such an immense crisis, has so strained the material and moral forces of the people, has dealt such blows at the entire modern social </w:t>
      </w:r>
      <w:proofErr w:type="spellStart"/>
      <w:r w:rsidRPr="006E7BCA">
        <w:rPr>
          <w:sz w:val="10"/>
        </w:rPr>
        <w:t>organisation</w:t>
      </w:r>
      <w:proofErr w:type="spellEnd"/>
      <w:r w:rsidRPr="006E7BCA">
        <w:rPr>
          <w:sz w:val="10"/>
        </w:rPr>
        <w:t xml:space="preserve">, that humanity must now choose between perishing’ or transitioning to ‘a superior mode of production’. Russia stood before the </w:t>
      </w:r>
      <w:proofErr w:type="spellStart"/>
      <w:r w:rsidRPr="006E7BCA">
        <w:rPr>
          <w:sz w:val="10"/>
        </w:rPr>
        <w:t>spectre</w:t>
      </w:r>
      <w:proofErr w:type="spellEnd"/>
      <w:r w:rsidRPr="006E7BCA">
        <w:rPr>
          <w:sz w:val="10"/>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6E7BCA">
        <w:rPr>
          <w:sz w:val="10"/>
        </w:rPr>
        <w:t>doubled</w:t>
      </w:r>
      <w:proofErr w:type="gramEnd"/>
      <w:r w:rsidRPr="006E7BCA">
        <w:rPr>
          <w:sz w:val="10"/>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w:t>
      </w:r>
      <w:r w:rsidRPr="002F7BE6">
        <w:rPr>
          <w:rStyle w:val="StyleUnderline"/>
        </w:rPr>
        <w:t>‘no progress is being made, chaos is spreading irresistibl</w:t>
      </w:r>
      <w:r w:rsidRPr="006E7BCA">
        <w:rPr>
          <w:sz w:val="10"/>
        </w:rPr>
        <w:t xml:space="preserve">y’; ‘famine, </w:t>
      </w:r>
      <w:r w:rsidRPr="002F7BE6">
        <w:rPr>
          <w:rStyle w:val="StyleUnderline"/>
        </w:rPr>
        <w:t>accompanied by unprecedented catastrophe</w:t>
      </w:r>
      <w:r w:rsidRPr="006E7BCA">
        <w:rPr>
          <w:sz w:val="10"/>
        </w:rPr>
        <w:t xml:space="preserv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w:t>
      </w:r>
      <w:proofErr w:type="gramStart"/>
      <w:r w:rsidRPr="006E7BCA">
        <w:rPr>
          <w:sz w:val="10"/>
        </w:rPr>
        <w:t>applied</w:t>
      </w:r>
      <w:proofErr w:type="gramEnd"/>
      <w:r w:rsidRPr="006E7BCA">
        <w:rPr>
          <w:sz w:val="10"/>
        </w:rPr>
        <w:t xml:space="preserve">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 Second was to get the grain supplies under control, </w:t>
      </w:r>
      <w:r w:rsidRPr="00D645A6">
        <w:rPr>
          <w:rStyle w:val="Emphasis"/>
          <w:highlight w:val="green"/>
        </w:rPr>
        <w:t>seize stocks from</w:t>
      </w:r>
      <w:r w:rsidRPr="002F7BE6">
        <w:rPr>
          <w:rStyle w:val="StyleUnderline"/>
        </w:rPr>
        <w:t xml:space="preserve"> rich </w:t>
      </w:r>
      <w:r w:rsidRPr="00D645A6">
        <w:rPr>
          <w:rStyle w:val="Emphasis"/>
          <w:highlight w:val="green"/>
        </w:rPr>
        <w:t>landowners</w:t>
      </w:r>
      <w:r w:rsidRPr="002F7BE6">
        <w:rPr>
          <w:rStyle w:val="StyleUnderline"/>
        </w:rPr>
        <w:t xml:space="preserve">, </w:t>
      </w:r>
      <w:proofErr w:type="spellStart"/>
      <w:r w:rsidRPr="00D645A6">
        <w:rPr>
          <w:rStyle w:val="Emphasis"/>
          <w:highlight w:val="green"/>
        </w:rPr>
        <w:t>nationalise</w:t>
      </w:r>
      <w:proofErr w:type="spellEnd"/>
      <w:r w:rsidRPr="00D645A6">
        <w:rPr>
          <w:rStyle w:val="Emphasis"/>
          <w:highlight w:val="green"/>
        </w:rPr>
        <w:t xml:space="preserve"> banks</w:t>
      </w:r>
      <w:r w:rsidRPr="002F7BE6">
        <w:rPr>
          <w:rStyle w:val="StyleUnderline"/>
        </w:rPr>
        <w:t xml:space="preserve"> and cartels, </w:t>
      </w:r>
      <w:r w:rsidRPr="00D645A6">
        <w:rPr>
          <w:rStyle w:val="Emphasis"/>
          <w:highlight w:val="green"/>
        </w:rPr>
        <w:t>end private property</w:t>
      </w:r>
      <w:r w:rsidRPr="002F7BE6">
        <w:rPr>
          <w:rStyle w:val="StyleUnderline"/>
        </w:rPr>
        <w:t xml:space="preserve"> in the key means of production – a revolution, as Lenin constantly agitated in these months, to stave off the worst catastrophe</w:t>
      </w:r>
      <w:r w:rsidRPr="006E7BCA">
        <w:rPr>
          <w:sz w:val="10"/>
        </w:rPr>
        <w:t xml:space="preserv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6E7BCA">
        <w:rPr>
          <w:sz w:val="10"/>
        </w:rPr>
        <w:t>measures’</w:t>
      </w:r>
      <w:proofErr w:type="gramEnd"/>
      <w:r w:rsidRPr="006E7BCA">
        <w:rPr>
          <w:sz w:val="10"/>
        </w:rPr>
        <w:t xml:space="preserve">. At the same time, his rhetorical </w:t>
      </w:r>
      <w:r w:rsidRPr="006E7BCA">
        <w:rPr>
          <w:sz w:val="10"/>
        </w:rPr>
        <w:lastRenderedPageBreak/>
        <w:t>gambit was to profess that the means for achieving this were at hand, almost uncontroversial. ‘</w:t>
      </w:r>
      <w:r w:rsidRPr="002F7BE6">
        <w:rPr>
          <w:rStyle w:val="StyleUnderline"/>
        </w:rPr>
        <w:t>All the state would have to do would be to draw freely on the rich store of control measures which are already known and have been used in the past.</w:t>
      </w:r>
      <w:r w:rsidRPr="006E7BCA">
        <w:rPr>
          <w:sz w:val="10"/>
        </w:rPr>
        <w:t xml:space="preserve">’ Indeed, he alleged that </w:t>
      </w:r>
      <w:r w:rsidRPr="001F7547">
        <w:rPr>
          <w:rStyle w:val="StyleUnderline"/>
        </w:rPr>
        <w:t xml:space="preserve">any government that wished to combat the impending catastrophe, whatever its affiliation, would have to take those </w:t>
      </w:r>
      <w:proofErr w:type="spellStart"/>
      <w:r w:rsidRPr="001F7547">
        <w:rPr>
          <w:rStyle w:val="StyleUnderline"/>
        </w:rPr>
        <w:t>radicalised</w:t>
      </w:r>
      <w:proofErr w:type="spellEnd"/>
      <w:r w:rsidRPr="001F7547">
        <w:rPr>
          <w:rStyle w:val="StyleUnderline"/>
        </w:rPr>
        <w:t xml:space="preserve"> measures</w:t>
      </w:r>
      <w:r w:rsidRPr="006E7BCA">
        <w:rPr>
          <w:sz w:val="10"/>
        </w:rPr>
        <w:t xml:space="preserve">.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6E7BCA">
        <w:rPr>
          <w:sz w:val="10"/>
        </w:rPr>
        <w:t>So</w:t>
      </w:r>
      <w:proofErr w:type="gramEnd"/>
      <w:r w:rsidRPr="006E7BCA">
        <w:rPr>
          <w:sz w:val="10"/>
        </w:rPr>
        <w:t xml:space="preserve"> what kind of control measures could be envisioned? Here we must again stay at the level of a rough sketch. Yes, </w:t>
      </w:r>
      <w:r w:rsidRPr="002F7BE6">
        <w:rPr>
          <w:rStyle w:val="StyleUnderline"/>
        </w:rPr>
        <w:t>this enemy can be deadly</w:t>
      </w:r>
      <w:r w:rsidRPr="006E7BCA">
        <w:rPr>
          <w:sz w:val="10"/>
        </w:rPr>
        <w:t xml:space="preserve">, but it is also beatable </w:t>
      </w:r>
      <w:r w:rsidRPr="002F7BE6">
        <w:rPr>
          <w:rStyle w:val="StyleUnderline"/>
        </w:rPr>
        <w:t>States in advanced capitalist countries could claim to have acted on the dangers of pandemics the moment they made the following announcement</w:t>
      </w:r>
      <w:r w:rsidRPr="006E7BCA">
        <w:rPr>
          <w:sz w:val="10"/>
        </w:rPr>
        <w:t xml:space="preserve">: today, we are launching a </w:t>
      </w:r>
      <w:r w:rsidRPr="00D645A6">
        <w:rPr>
          <w:rStyle w:val="Emphasis"/>
          <w:highlight w:val="green"/>
        </w:rPr>
        <w:t>comprehensive audit of all supply chains</w:t>
      </w:r>
      <w:r w:rsidRPr="002F7BE6">
        <w:rPr>
          <w:rStyle w:val="StyleUnderline"/>
        </w:rPr>
        <w:t xml:space="preserve"> and import flows running into our country. </w:t>
      </w:r>
      <w:r w:rsidRPr="006E7BCA">
        <w:rPr>
          <w:sz w:val="10"/>
        </w:rPr>
        <w:t xml:space="preserve">With our amazing capacity for </w:t>
      </w:r>
      <w:r w:rsidRPr="002F7BE6">
        <w:rPr>
          <w:rStyle w:val="StyleUnderline"/>
        </w:rPr>
        <w:t>surveillance and data collection</w:t>
      </w:r>
      <w:r w:rsidRPr="006E7BCA">
        <w:rPr>
          <w:sz w:val="10"/>
        </w:rPr>
        <w:t xml:space="preserve">, we’ll shift from citizens to companies, open their books, </w:t>
      </w:r>
      <w:r w:rsidRPr="002F7BE6">
        <w:rPr>
          <w:rStyle w:val="StyleUnderline"/>
        </w:rPr>
        <w:t>conduct</w:t>
      </w:r>
      <w:r w:rsidRPr="006E7BCA">
        <w:rPr>
          <w:sz w:val="10"/>
        </w:rPr>
        <w:t xml:space="preserve"> thorough </w:t>
      </w:r>
      <w:proofErr w:type="spellStart"/>
      <w:r w:rsidRPr="002F7BE6">
        <w:rPr>
          <w:rStyle w:val="StyleUnderline"/>
        </w:rPr>
        <w:t>inputoutput</w:t>
      </w:r>
      <w:proofErr w:type="spellEnd"/>
      <w:r w:rsidRPr="002F7BE6">
        <w:rPr>
          <w:rStyle w:val="StyleUnderline"/>
        </w:rPr>
        <w:t xml:space="preserve"> analyses</w:t>
      </w:r>
      <w:r w:rsidRPr="006E7BCA">
        <w:rPr>
          <w:sz w:val="10"/>
        </w:rPr>
        <w:t xml:space="preserve"> (of the kind scientists already excel at) and ascertain just how much land from the tropics they appropriate. We shall then terminate such appropriation, by </w:t>
      </w:r>
      <w:r w:rsidRPr="00CA7A67">
        <w:rPr>
          <w:rStyle w:val="StyleUnderline"/>
        </w:rPr>
        <w:t>cutting off chains that run into tropical forests</w:t>
      </w:r>
      <w:r w:rsidRPr="002F7BE6">
        <w:rPr>
          <w:rStyle w:val="StyleUnderline"/>
        </w:rPr>
        <w:t xml:space="preserve"> and, insofar as any can be classified as ‘essential’, redirect them to other locations</w:t>
      </w:r>
      <w:r w:rsidRPr="006E7BCA">
        <w:rPr>
          <w:sz w:val="10"/>
        </w:rPr>
        <w:t xml:space="preserve">. Every Noranda, every Skanska and Engie will be withdrawn. The time has come to pull in the claws of unequal exchange, now a menace to all. </w:t>
      </w:r>
      <w:r w:rsidRPr="002F7BE6">
        <w:rPr>
          <w:rStyle w:val="StyleUnderline"/>
        </w:rPr>
        <w:t xml:space="preserve">We shall pay for tropical areas previously devoted to northern consumption to be reforested and rewilded. This will compensate for lost export revenues – not as charity or even a drain on our budgets, but as a </w:t>
      </w:r>
      <w:r w:rsidRPr="00D645A6">
        <w:rPr>
          <w:rStyle w:val="Emphasis"/>
          <w:highlight w:val="green"/>
        </w:rPr>
        <w:t>running investment in the habitability of this planet</w:t>
      </w:r>
      <w:r w:rsidRPr="002F7BE6">
        <w:rPr>
          <w:rStyle w:val="StyleUnderline"/>
        </w:rPr>
        <w:t xml:space="preserve">, an establishment and </w:t>
      </w:r>
      <w:r w:rsidRPr="00D645A6">
        <w:rPr>
          <w:rStyle w:val="Emphasis"/>
          <w:highlight w:val="green"/>
        </w:rPr>
        <w:t>maintenance of sanctuaries</w:t>
      </w:r>
      <w:r w:rsidRPr="002F7BE6">
        <w:rPr>
          <w:rStyle w:val="StyleUnderline"/>
        </w:rPr>
        <w:t xml:space="preserve"> on which our health depends</w:t>
      </w:r>
      <w:r w:rsidRPr="006E7BCA">
        <w:rPr>
          <w:sz w:val="10"/>
        </w:rPr>
        <w:t xml:space="preserve">. We are here simply adhering to the categorical recommendations from scientists (whom we’ll put on the stage for regular briefings on national television): There is an </w:t>
      </w:r>
      <w:r w:rsidRPr="002F7BE6">
        <w:rPr>
          <w:rStyle w:val="StyleUnderline"/>
        </w:rPr>
        <w:t>urgent need to stop deforestation and invest in afforestation and reforestation globally</w:t>
      </w:r>
      <w:r w:rsidRPr="006E7BCA">
        <w:rPr>
          <w:sz w:val="10"/>
        </w:rPr>
        <w:t xml:space="preserve">. In response to the viral outbreaks, billions of dollars are spent on eradicating the infection, </w:t>
      </w:r>
      <w:r w:rsidRPr="002F7BE6">
        <w:rPr>
          <w:rStyle w:val="StyleUnderline"/>
        </w:rPr>
        <w:t>providing services to humans, and developing diagnostic, treatment and vaccination strategies</w:t>
      </w:r>
      <w:r w:rsidRPr="006E7BCA">
        <w:rPr>
          <w:sz w:val="10"/>
        </w:rPr>
        <w:t xml:space="preserve">. However, </w:t>
      </w:r>
      <w:proofErr w:type="gramStart"/>
      <w:r w:rsidRPr="006E7BCA">
        <w:rPr>
          <w:sz w:val="10"/>
        </w:rPr>
        <w:t>no</w:t>
      </w:r>
      <w:proofErr w:type="gramEnd"/>
      <w:r w:rsidRPr="006E7BCA">
        <w:rPr>
          <w:sz w:val="10"/>
        </w:rPr>
        <w:t xml:space="preserve"> </w:t>
      </w:r>
      <w:r w:rsidRPr="002F7BE6">
        <w:rPr>
          <w:rStyle w:val="StyleUnderline"/>
        </w:rPr>
        <w:t>or less attention is given to the primary level of prevention such as forestation and respecting wildlife habitats. The world should realize the importance of forests and the biodiversity carrying deadly viruses</w:t>
      </w:r>
      <w:r w:rsidRPr="006E7BCA">
        <w:rPr>
          <w:sz w:val="10"/>
        </w:rPr>
        <w:t xml:space="preserve"> – this from four China-based scientists, venting some despair amid Covid-19. Similar advice has been given for years. ‘The most effective way to prevent viral zoonosis is to maintain the barriers between natural reservoirs and human society.’ Barriers? </w:t>
      </w:r>
      <w:r w:rsidRPr="002F7BE6">
        <w:rPr>
          <w:rStyle w:val="StyleUnderline"/>
        </w:rPr>
        <w:t>There is a force at work in human society that by its very nature cannot countenance such a thing</w:t>
      </w:r>
      <w:r w:rsidRPr="006E7BCA">
        <w:rPr>
          <w:sz w:val="10"/>
        </w:rPr>
        <w:t xml:space="preserve">.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6E7BCA">
        <w:rPr>
          <w:sz w:val="10"/>
        </w:rPr>
        <w:t>costefficient</w:t>
      </w:r>
      <w:proofErr w:type="spellEnd"/>
      <w:r w:rsidRPr="006E7BCA">
        <w:rPr>
          <w:sz w:val="10"/>
        </w:rPr>
        <w:t>. ‘</w:t>
      </w:r>
      <w:r w:rsidRPr="002F7BE6">
        <w:rPr>
          <w:rStyle w:val="StyleUnderline"/>
        </w:rPr>
        <w:t>Allocation of global resources</w:t>
      </w:r>
      <w:r w:rsidRPr="006E7BCA">
        <w:rPr>
          <w:sz w:val="10"/>
        </w:rPr>
        <w:t xml:space="preserve"> from high-income countries to pandemic mitigation programs in the most high-risk EID [emerging infectious disease] </w:t>
      </w:r>
      <w:r w:rsidRPr="002F7BE6">
        <w:rPr>
          <w:rStyle w:val="StyleUnderline"/>
        </w:rPr>
        <w:t>hotspot countries should be an urgent priority for global health security</w:t>
      </w:r>
      <w:r w:rsidRPr="006E7BCA">
        <w:rPr>
          <w:sz w:val="10"/>
        </w:rPr>
        <w:t xml:space="preserve">’,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6E7BCA">
        <w:rPr>
          <w:sz w:val="10"/>
        </w:rPr>
        <w:t>proclaim:</w:t>
      </w:r>
      <w:proofErr w:type="gramEnd"/>
      <w:r w:rsidRPr="006E7BCA">
        <w:rPr>
          <w:sz w:val="10"/>
        </w:rPr>
        <w:t xml:space="preserve"> this is the right and necessary thing to do, for us and everyone else on this planet. The immediate beneficiaries will be people living in or next to tropical forests, always first in line for spillover. But </w:t>
      </w:r>
      <w:r w:rsidRPr="002F7BE6">
        <w:rPr>
          <w:rStyle w:val="StyleUnderline"/>
        </w:rPr>
        <w:t>our control measures will also spare ourselves from living under this Damocles sword to the end of our days</w:t>
      </w:r>
      <w:r w:rsidRPr="006E7BCA">
        <w:rPr>
          <w:sz w:val="10"/>
        </w:rPr>
        <w:t xml:space="preserve">. </w:t>
      </w:r>
      <w:proofErr w:type="gramStart"/>
      <w:r w:rsidRPr="006E7BCA">
        <w:rPr>
          <w:sz w:val="10"/>
        </w:rPr>
        <w:t>So</w:t>
      </w:r>
      <w:proofErr w:type="gramEnd"/>
      <w:r w:rsidRPr="006E7BCA">
        <w:rPr>
          <w:sz w:val="10"/>
        </w:rPr>
        <w:t xml:space="preserve"> the war on wild nature starts to wind down. This begins with a </w:t>
      </w:r>
      <w:r w:rsidRPr="002F7BE6">
        <w:rPr>
          <w:rStyle w:val="StyleUnderline"/>
        </w:rPr>
        <w:t>ban on importing meat from countries in or bordering on the tropics</w:t>
      </w:r>
      <w:r w:rsidRPr="006E7BCA">
        <w:rPr>
          <w:sz w:val="10"/>
        </w:rPr>
        <w:t xml:space="preserve">.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D645A6">
        <w:rPr>
          <w:rStyle w:val="Emphasis"/>
          <w:highlight w:val="green"/>
        </w:rPr>
        <w:t>Mandatory global veganism</w:t>
      </w:r>
      <w:r w:rsidRPr="006E7BCA">
        <w:rPr>
          <w:sz w:val="10"/>
        </w:rPr>
        <w:t xml:space="preserve"> would probably be the endpoint most salutary for all. 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w:t>
      </w:r>
      <w:r w:rsidRPr="002F7BE6">
        <w:rPr>
          <w:rStyle w:val="StyleUnderline"/>
        </w:rPr>
        <w:t>Control measures for addressing spillover</w:t>
      </w:r>
      <w:r w:rsidRPr="006E7BCA">
        <w:rPr>
          <w:sz w:val="10"/>
        </w:rPr>
        <w:t xml:space="preserve">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6E7BCA">
        <w:rPr>
          <w:sz w:val="10"/>
        </w:rPr>
        <w:t>programme</w:t>
      </w:r>
      <w:proofErr w:type="spellEnd"/>
      <w:r w:rsidRPr="006E7BCA">
        <w:rPr>
          <w:sz w:val="10"/>
        </w:rPr>
        <w:t xml:space="preserve"> of this kind. ‘We need (for a certain transitional period) a state. This is what distinguishes us from the anarchists’, with Lenin – or with Wallace: ‘In </w:t>
      </w:r>
      <w:r w:rsidRPr="002F7BE6">
        <w:rPr>
          <w:rStyle w:val="StyleUnderline"/>
        </w:rPr>
        <w:t xml:space="preserve">the face of the potential catastrophe, it would indeed seem most prudent to begin placing </w:t>
      </w:r>
      <w:r w:rsidRPr="00D645A6">
        <w:rPr>
          <w:rStyle w:val="Emphasis"/>
          <w:highlight w:val="green"/>
        </w:rPr>
        <w:t>draconian restraints on</w:t>
      </w:r>
      <w:r w:rsidRPr="002F7BE6">
        <w:rPr>
          <w:rStyle w:val="StyleUnderline"/>
        </w:rPr>
        <w:t xml:space="preserve"> existing plantation and animal </w:t>
      </w:r>
      <w:r w:rsidRPr="00D645A6">
        <w:rPr>
          <w:rStyle w:val="Emphasis"/>
          <w:highlight w:val="green"/>
        </w:rPr>
        <w:t>monocultures</w:t>
      </w:r>
      <w:r w:rsidRPr="006E7BCA">
        <w:rPr>
          <w:sz w:val="10"/>
        </w:rPr>
        <w:t xml:space="preserve">, the </w:t>
      </w:r>
      <w:r w:rsidRPr="002F7BE6">
        <w:rPr>
          <w:rStyle w:val="StyleUnderline"/>
        </w:rPr>
        <w:t>driving forces behind present pandemic emergence</w:t>
      </w:r>
      <w:r w:rsidRPr="006E7BCA">
        <w:rPr>
          <w:sz w:val="10"/>
        </w:rPr>
        <w:t>.’ Note the word ‘</w:t>
      </w:r>
      <w:r w:rsidRPr="002F7BE6">
        <w:rPr>
          <w:rStyle w:val="StyleUnderline"/>
        </w:rPr>
        <w:t xml:space="preserve">draconian’. Progressives of all stripes might shudder at it, but they should return to the chapter on the working day in the first volume of Capital – the ten hours’ day being the original victory of the proletariat, </w:t>
      </w:r>
      <w:proofErr w:type="spellStart"/>
      <w:r w:rsidRPr="002F7BE6">
        <w:rPr>
          <w:rStyle w:val="StyleUnderline"/>
        </w:rPr>
        <w:t>realised</w:t>
      </w:r>
      <w:proofErr w:type="spellEnd"/>
      <w:r w:rsidRPr="002F7BE6">
        <w:rPr>
          <w:rStyle w:val="StyleUnderline"/>
        </w:rPr>
        <w:t xml:space="preserve"> when enforcement finally became a little harsh, after all the laxities and prevarication of the early factory legislation.</w:t>
      </w:r>
      <w:r w:rsidRPr="006E7BCA">
        <w:rPr>
          <w:sz w:val="10"/>
        </w:rPr>
        <w:t xml:space="preserve"> One doesn’t curb capitalist exploitation by carrots. Tropical forests have a recent counterpart to the ten hours’ day: the tenure of Lula. Between 2004 and 2012, deforestation in the Brazilian Amazon underwent its most rapid reduction in modern times, </w:t>
      </w:r>
      <w:proofErr w:type="gramStart"/>
      <w:r w:rsidRPr="006E7BCA">
        <w:rPr>
          <w:sz w:val="10"/>
        </w:rPr>
        <w:t>all the more</w:t>
      </w:r>
      <w:proofErr w:type="gramEnd"/>
      <w:r w:rsidRPr="006E7BCA">
        <w:rPr>
          <w:sz w:val="10"/>
        </w:rPr>
        <w:t xml:space="preserve"> remarkable for running against the trends in the rest of Latin America and Southeast Asia. By what means did the Lula governments accomplish this? By </w:t>
      </w:r>
      <w:r w:rsidRPr="002C2131">
        <w:rPr>
          <w:rStyle w:val="StyleUnderline"/>
        </w:rPr>
        <w:t xml:space="preserve">turning some degree of hard power on land-hungry capital: expanding protected areas, </w:t>
      </w:r>
      <w:r w:rsidRPr="00D645A6">
        <w:rPr>
          <w:rStyle w:val="Emphasis"/>
          <w:highlight w:val="green"/>
        </w:rPr>
        <w:t>registering land</w:t>
      </w:r>
      <w:r w:rsidRPr="002C2131">
        <w:rPr>
          <w:rStyle w:val="StyleUnderline"/>
        </w:rPr>
        <w:t xml:space="preserve"> properties, </w:t>
      </w:r>
      <w:r w:rsidRPr="00D645A6">
        <w:rPr>
          <w:rStyle w:val="Emphasis"/>
          <w:highlight w:val="green"/>
        </w:rPr>
        <w:t>monitoring</w:t>
      </w:r>
      <w:r w:rsidRPr="002C2131">
        <w:rPr>
          <w:rStyle w:val="StyleUnderline"/>
        </w:rPr>
        <w:t xml:space="preserve"> rainforests </w:t>
      </w:r>
      <w:r w:rsidRPr="00D645A6">
        <w:rPr>
          <w:rStyle w:val="Emphasis"/>
          <w:highlight w:val="green"/>
        </w:rPr>
        <w:t>via satellites,</w:t>
      </w:r>
      <w:r w:rsidRPr="002C2131">
        <w:rPr>
          <w:rStyle w:val="StyleUnderline"/>
        </w:rPr>
        <w:t xml:space="preserve"> enforcing the forest code and </w:t>
      </w:r>
      <w:proofErr w:type="gramStart"/>
      <w:r w:rsidRPr="002C2131">
        <w:rPr>
          <w:rStyle w:val="StyleUnderline"/>
        </w:rPr>
        <w:t>actually punishing</w:t>
      </w:r>
      <w:proofErr w:type="gramEnd"/>
      <w:r w:rsidRPr="002C2131">
        <w:rPr>
          <w:rStyle w:val="StyleUnderline"/>
        </w:rPr>
        <w:t xml:space="preserve"> those responsible for illegal logging</w:t>
      </w:r>
      <w:r w:rsidRPr="006E7BCA">
        <w:rPr>
          <w:sz w:val="10"/>
        </w:rPr>
        <w:t>. 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w:t>
      </w:r>
      <w:r w:rsidRPr="00F551EB">
        <w:rPr>
          <w:rStyle w:val="StyleUnderline"/>
        </w:rPr>
        <w:t xml:space="preserve">Rosa Luxemburg has a great line about revolution being like a locomotive going uphill: if </w:t>
      </w:r>
      <w:r w:rsidRPr="00F551EB">
        <w:rPr>
          <w:rStyle w:val="StyleUnderline"/>
        </w:rPr>
        <w:lastRenderedPageBreak/>
        <w:t>it’s not kept moving, it slides back, and reaction wins</w:t>
      </w:r>
      <w:r w:rsidRPr="006E7BCA">
        <w:rPr>
          <w:sz w:val="10"/>
        </w:rPr>
        <w:t xml:space="preserve">. The same can be said of reform. Lula’s two terms could have been a good first act in a </w:t>
      </w:r>
      <w:r w:rsidRPr="00F551EB">
        <w:rPr>
          <w:rStyle w:val="StyleUnderline"/>
        </w:rPr>
        <w:t>transition toward something else; but there was no plan for a second act’</w:t>
      </w:r>
      <w:r w:rsidRPr="006E7BCA">
        <w:rPr>
          <w:sz w:val="10"/>
        </w:rPr>
        <w:t xml:space="preserve">,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6E7BCA">
        <w:rPr>
          <w:sz w:val="10"/>
        </w:rPr>
        <w:t>Huanong</w:t>
      </w:r>
      <w:proofErr w:type="spellEnd"/>
      <w:r w:rsidRPr="006E7BCA">
        <w:rPr>
          <w:sz w:val="10"/>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6E7BCA">
        <w:rPr>
          <w:sz w:val="10"/>
        </w:rPr>
        <w:t>Science</w:t>
      </w:r>
      <w:proofErr w:type="gramEnd"/>
      <w:r w:rsidRPr="006E7BCA">
        <w:rPr>
          <w:sz w:val="10"/>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6E7BCA">
        <w:rPr>
          <w:sz w:val="10"/>
        </w:rPr>
        <w:t>authorised</w:t>
      </w:r>
      <w:proofErr w:type="spellEnd"/>
      <w:r w:rsidRPr="006E7BCA">
        <w:rPr>
          <w:sz w:val="10"/>
        </w:rPr>
        <w:t xml:space="preserve"> for trade – a list that could be periodically shortened – and sending inspectors into the markets on the fly (recalling the </w:t>
      </w:r>
      <w:r w:rsidRPr="00F551EB">
        <w:rPr>
          <w:rStyle w:val="StyleUnderline"/>
        </w:rPr>
        <w:t>factory inspectors</w:t>
      </w:r>
      <w:r w:rsidRPr="006E7BCA">
        <w:rPr>
          <w:sz w:val="10"/>
        </w:rPr>
        <w:t xml:space="preserve">).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w:t>
      </w:r>
      <w:r w:rsidRPr="00F551EB">
        <w:rPr>
          <w:rStyle w:val="StyleUnderline"/>
        </w:rPr>
        <w:t xml:space="preserve">prohibition of child </w:t>
      </w:r>
      <w:proofErr w:type="spellStart"/>
      <w:r w:rsidRPr="00F551EB">
        <w:rPr>
          <w:rStyle w:val="StyleUnderline"/>
        </w:rPr>
        <w:t>labour</w:t>
      </w:r>
      <w:proofErr w:type="spellEnd"/>
      <w:r w:rsidRPr="006E7BCA">
        <w:rPr>
          <w:sz w:val="10"/>
        </w:rPr>
        <w:t xml:space="preserve"> in factories and slave </w:t>
      </w:r>
      <w:proofErr w:type="spellStart"/>
      <w:r w:rsidRPr="006E7BCA">
        <w:rPr>
          <w:sz w:val="10"/>
        </w:rPr>
        <w:t>labour</w:t>
      </w:r>
      <w:proofErr w:type="spellEnd"/>
      <w:r w:rsidRPr="006E7BCA">
        <w:rPr>
          <w:sz w:val="10"/>
        </w:rPr>
        <w:t xml:space="preserve"> on plantations clinched their status as unacceptable practices; without those laws, some callous exploiters might have continued to this day. The edification may outlast the laws themselves. One of the few </w:t>
      </w:r>
      <w:proofErr w:type="gramStart"/>
      <w:r w:rsidRPr="006E7BCA">
        <w:rPr>
          <w:sz w:val="10"/>
        </w:rPr>
        <w:t>success</w:t>
      </w:r>
      <w:proofErr w:type="gramEnd"/>
      <w:r w:rsidRPr="006E7BCA">
        <w:rPr>
          <w:sz w:val="10"/>
        </w:rPr>
        <w:t xml:space="preserve"> stories </w:t>
      </w:r>
      <w:proofErr w:type="spellStart"/>
      <w:r w:rsidRPr="006E7BCA">
        <w:rPr>
          <w:sz w:val="10"/>
        </w:rPr>
        <w:t>Felbab</w:t>
      </w:r>
      <w:proofErr w:type="spellEnd"/>
      <w:r w:rsidRPr="006E7BCA">
        <w:rPr>
          <w:sz w:val="10"/>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6E7BCA">
        <w:rPr>
          <w:sz w:val="10"/>
        </w:rPr>
        <w:t>Interestingly enough, the</w:t>
      </w:r>
      <w:proofErr w:type="gramEnd"/>
      <w:r w:rsidRPr="006E7BCA">
        <w:rPr>
          <w:sz w:val="10"/>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6E7BCA">
        <w:rPr>
          <w:sz w:val="10"/>
        </w:rPr>
        <w:t>Rhinohorn</w:t>
      </w:r>
      <w:proofErr w:type="spellEnd"/>
      <w:r w:rsidRPr="006E7BCA">
        <w:rPr>
          <w:sz w:val="10"/>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6E7BCA">
        <w:rPr>
          <w:sz w:val="10"/>
        </w:rPr>
        <w:t>Steglitz</w:t>
      </w:r>
      <w:proofErr w:type="spellEnd"/>
      <w:r w:rsidRPr="006E7BCA">
        <w:rPr>
          <w:sz w:val="10"/>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w:t>
      </w:r>
      <w:r w:rsidRPr="00F551EB">
        <w:rPr>
          <w:rStyle w:val="StyleUnderline"/>
        </w:rPr>
        <w:t xml:space="preserve">States </w:t>
      </w:r>
      <w:proofErr w:type="gramStart"/>
      <w:r w:rsidRPr="00F551EB">
        <w:rPr>
          <w:rStyle w:val="StyleUnderline"/>
        </w:rPr>
        <w:t>have to</w:t>
      </w:r>
      <w:proofErr w:type="gramEnd"/>
      <w:r w:rsidRPr="00F551EB">
        <w:rPr>
          <w:rStyle w:val="StyleUnderline"/>
        </w:rPr>
        <w:t xml:space="preserve"> figure out a way to extirpate this department of capital accumulation in toto; they have repressive powers to reallocate</w:t>
      </w:r>
      <w:r w:rsidRPr="006E7BCA">
        <w:rPr>
          <w:sz w:val="10"/>
        </w:rPr>
        <w:t xml:space="preserv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6E7BCA">
        <w:rPr>
          <w:sz w:val="10"/>
        </w:rPr>
        <w:t>en</w:t>
      </w:r>
      <w:proofErr w:type="spellEnd"/>
      <w:r w:rsidRPr="006E7BCA">
        <w:rPr>
          <w:sz w:val="10"/>
        </w:rPr>
        <w:t xml:space="preserve"> bloc. The main alternative to such an approach is to </w:t>
      </w:r>
      <w:proofErr w:type="spellStart"/>
      <w:r w:rsidRPr="006E7BCA">
        <w:rPr>
          <w:sz w:val="10"/>
        </w:rPr>
        <w:t>legalise</w:t>
      </w:r>
      <w:proofErr w:type="spellEnd"/>
      <w:r w:rsidRPr="006E7BCA">
        <w:rPr>
          <w:sz w:val="10"/>
        </w:rPr>
        <w:t xml:space="preserve"> the wildlife trade and encourage the ordered establishment of farms (the </w:t>
      </w:r>
      <w:proofErr w:type="spellStart"/>
      <w:r w:rsidRPr="006E7BCA">
        <w:rPr>
          <w:sz w:val="10"/>
        </w:rPr>
        <w:t>Huanong</w:t>
      </w:r>
      <w:proofErr w:type="spellEnd"/>
      <w:r w:rsidRPr="006E7BCA">
        <w:rPr>
          <w:sz w:val="10"/>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6E7BCA">
        <w:rPr>
          <w:sz w:val="10"/>
        </w:rPr>
        <w:t>as long as</w:t>
      </w:r>
      <w:proofErr w:type="gramEnd"/>
      <w:r w:rsidRPr="006E7BCA">
        <w:rPr>
          <w:sz w:val="10"/>
        </w:rPr>
        <w:t xml:space="preserve"> the suck is there. Demand itself will have to be </w:t>
      </w:r>
      <w:proofErr w:type="spellStart"/>
      <w:r w:rsidRPr="006E7BCA">
        <w:rPr>
          <w:sz w:val="10"/>
        </w:rPr>
        <w:t>neutralised</w:t>
      </w:r>
      <w:proofErr w:type="spellEnd"/>
      <w:r w:rsidRPr="006E7BCA">
        <w:rPr>
          <w:sz w:val="10"/>
        </w:rPr>
        <w:t xml:space="preserve">. Insofar as ostentation – the open display of status before peers and subalterns – is the purpose of wildlife consumption, </w:t>
      </w:r>
      <w:proofErr w:type="spellStart"/>
      <w:r w:rsidRPr="00D645A6">
        <w:rPr>
          <w:rStyle w:val="Emphasis"/>
          <w:highlight w:val="green"/>
        </w:rPr>
        <w:t>criminalisation</w:t>
      </w:r>
      <w:proofErr w:type="spellEnd"/>
      <w:r w:rsidRPr="00D645A6">
        <w:rPr>
          <w:rStyle w:val="Emphasis"/>
          <w:highlight w:val="green"/>
        </w:rPr>
        <w:t xml:space="preserve"> and actual law enforcement</w:t>
      </w:r>
      <w:r w:rsidRPr="006E7BCA">
        <w:rPr>
          <w:sz w:val="10"/>
        </w:rPr>
        <w:t xml:space="preserve"> should hit where it hurts. Under the ground, public swagger is harder. This doesn’t mean, as </w:t>
      </w:r>
      <w:proofErr w:type="spellStart"/>
      <w:r w:rsidRPr="006E7BCA">
        <w:rPr>
          <w:sz w:val="10"/>
        </w:rPr>
        <w:t>Felbab</w:t>
      </w:r>
      <w:proofErr w:type="spellEnd"/>
      <w:r w:rsidRPr="006E7BCA">
        <w:rPr>
          <w:sz w:val="10"/>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6E7BCA">
        <w:rPr>
          <w:sz w:val="10"/>
        </w:rPr>
        <w:t>reprioritisation</w:t>
      </w:r>
      <w:proofErr w:type="spellEnd"/>
      <w:r w:rsidRPr="006E7BCA">
        <w:rPr>
          <w:sz w:val="10"/>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6E7BCA">
        <w:rPr>
          <w:sz w:val="10"/>
        </w:rPr>
        <w:t>cereals</w:t>
      </w:r>
      <w:proofErr w:type="gramEnd"/>
      <w:r w:rsidRPr="006E7BCA">
        <w:rPr>
          <w:sz w:val="10"/>
        </w:rPr>
        <w:t xml:space="preserve"> and tubers’ – breaking, in other words, the association of meat with the good life. That break begins in the richest countries. If anyone has a duty to lead and assist a global turn to </w:t>
      </w:r>
      <w:proofErr w:type="spellStart"/>
      <w:r w:rsidRPr="006E7BCA">
        <w:rPr>
          <w:sz w:val="10"/>
        </w:rPr>
        <w:t>plantbased</w:t>
      </w:r>
      <w:proofErr w:type="spellEnd"/>
      <w:r w:rsidRPr="006E7BCA">
        <w:rPr>
          <w:sz w:val="10"/>
        </w:rPr>
        <w:t xml:space="preserve"> protein, it is them. </w:t>
      </w:r>
      <w:proofErr w:type="gramStart"/>
      <w:r w:rsidRPr="006E7BCA">
        <w:rPr>
          <w:sz w:val="10"/>
        </w:rPr>
        <w:t>Needless to say, such</w:t>
      </w:r>
      <w:proofErr w:type="gramEnd"/>
      <w:r w:rsidRPr="006E7BCA">
        <w:rPr>
          <w:sz w:val="10"/>
        </w:rPr>
        <w:t xml:space="preserve"> </w:t>
      </w:r>
      <w:r w:rsidRPr="00F551EB">
        <w:rPr>
          <w:rStyle w:val="StyleUnderline"/>
        </w:rPr>
        <w:t xml:space="preserve">measures would just be starters </w:t>
      </w:r>
      <w:r w:rsidRPr="006E7BCA">
        <w:rPr>
          <w:sz w:val="10"/>
        </w:rPr>
        <w:t xml:space="preserve">– </w:t>
      </w:r>
      <w:r w:rsidRPr="00F551EB">
        <w:rPr>
          <w:rStyle w:val="StyleUnderline"/>
        </w:rPr>
        <w:t>local drivers</w:t>
      </w:r>
      <w:r w:rsidRPr="006E7BCA">
        <w:rPr>
          <w:sz w:val="10"/>
        </w:rPr>
        <w:t xml:space="preserve"> of deforestation, for instance, </w:t>
      </w:r>
      <w:r w:rsidRPr="00F551EB">
        <w:rPr>
          <w:rStyle w:val="StyleUnderline"/>
        </w:rPr>
        <w:t>would still have to be dealt with</w:t>
      </w:r>
      <w:r w:rsidRPr="006E7BCA">
        <w:rPr>
          <w:sz w:val="10"/>
        </w:rPr>
        <w:t xml:space="preserve"> – and if they were all rolled out next week, infectious diseases wouldn’t thereby vanish at the snap of a finger. The treatment of symptoms will never stop being essential. And </w:t>
      </w:r>
      <w:proofErr w:type="gramStart"/>
      <w:r w:rsidRPr="006E7BCA">
        <w:rPr>
          <w:sz w:val="10"/>
        </w:rPr>
        <w:t>so</w:t>
      </w:r>
      <w:proofErr w:type="gramEnd"/>
      <w:r w:rsidRPr="006E7BCA">
        <w:rPr>
          <w:sz w:val="10"/>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6E7BCA">
        <w:rPr>
          <w:sz w:val="10"/>
        </w:rPr>
        <w:t>programme</w:t>
      </w:r>
      <w:proofErr w:type="spellEnd"/>
      <w:r w:rsidRPr="006E7BCA">
        <w:rPr>
          <w:sz w:val="10"/>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6E7BCA">
        <w:rPr>
          <w:sz w:val="10"/>
        </w:rPr>
        <w:t>around.‘</w:t>
      </w:r>
      <w:proofErr w:type="gramEnd"/>
      <w:r w:rsidRPr="006E7BCA">
        <w:rPr>
          <w:sz w:val="10"/>
        </w:rPr>
        <w:t>If</w:t>
      </w:r>
      <w:proofErr w:type="spellEnd"/>
      <w:r w:rsidRPr="006E7BCA">
        <w:rPr>
          <w:sz w:val="10"/>
        </w:rPr>
        <w:t xml:space="preserve"> anything real is to be done, </w:t>
      </w:r>
      <w:r w:rsidRPr="001A60FE">
        <w:rPr>
          <w:rStyle w:val="StyleUnderline"/>
        </w:rPr>
        <w:t>bureaucracy must be abandoned for democracy, and</w:t>
      </w:r>
      <w:r w:rsidRPr="006E7BCA">
        <w:rPr>
          <w:sz w:val="10"/>
        </w:rPr>
        <w:t xml:space="preserve"> </w:t>
      </w:r>
      <w:r w:rsidRPr="00D645A6">
        <w:rPr>
          <w:rStyle w:val="Emphasis"/>
          <w:highlight w:val="green"/>
        </w:rPr>
        <w:t>in a truly revolutionary way</w:t>
      </w:r>
      <w:r w:rsidRPr="006E7BCA">
        <w:rPr>
          <w:sz w:val="10"/>
        </w:rPr>
        <w:t xml:space="preserve">, i.e. </w:t>
      </w:r>
      <w:r w:rsidRPr="001A60FE">
        <w:rPr>
          <w:rStyle w:val="StyleUnderline"/>
        </w:rPr>
        <w:t>war must be declared on the oil barons and shareholders’</w:t>
      </w:r>
      <w:r w:rsidRPr="006E7BCA">
        <w:rPr>
          <w:sz w:val="10"/>
        </w:rPr>
        <w:t xml:space="preserve">: Lenin. His casus belli </w:t>
      </w:r>
      <w:proofErr w:type="gramStart"/>
      <w:r w:rsidRPr="006E7BCA">
        <w:rPr>
          <w:sz w:val="10"/>
        </w:rPr>
        <w:t>was</w:t>
      </w:r>
      <w:proofErr w:type="gramEnd"/>
      <w:r w:rsidRPr="006E7BCA">
        <w:rPr>
          <w:sz w:val="10"/>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w:t>
      </w:r>
      <w:r w:rsidRPr="0046530D">
        <w:rPr>
          <w:rStyle w:val="StyleUnderline"/>
        </w:rPr>
        <w:t>Our breakdown has the opposite profile, and so, if anything real is to be done, there will have to be a war with another aim: putting this industry out of business for good</w:t>
      </w:r>
      <w:r w:rsidRPr="006E7BCA">
        <w:rPr>
          <w:sz w:val="10"/>
        </w:rPr>
        <w:t xml:space="preserve">. This </w:t>
      </w:r>
      <w:r w:rsidRPr="001A60FE">
        <w:rPr>
          <w:rStyle w:val="StyleUnderline"/>
        </w:rPr>
        <w:t>begins with a</w:t>
      </w:r>
      <w:r w:rsidRPr="006E7BCA">
        <w:rPr>
          <w:sz w:val="10"/>
        </w:rPr>
        <w:t xml:space="preserve"> </w:t>
      </w:r>
      <w:proofErr w:type="spellStart"/>
      <w:r w:rsidRPr="00D645A6">
        <w:rPr>
          <w:rStyle w:val="Emphasis"/>
          <w:highlight w:val="green"/>
        </w:rPr>
        <w:t>nationalisation</w:t>
      </w:r>
      <w:proofErr w:type="spellEnd"/>
      <w:r w:rsidRPr="00D645A6">
        <w:rPr>
          <w:rStyle w:val="Emphasis"/>
          <w:highlight w:val="green"/>
        </w:rPr>
        <w:t xml:space="preserve"> of all private companies</w:t>
      </w:r>
      <w:r w:rsidRPr="002E07A9">
        <w:rPr>
          <w:rStyle w:val="StyleUnderline"/>
        </w:rPr>
        <w:t xml:space="preserve"> extracting </w:t>
      </w:r>
      <w:r w:rsidRPr="006E7BCA">
        <w:rPr>
          <w:sz w:val="10"/>
        </w:rPr>
        <w:t xml:space="preserve">and processing and distributing </w:t>
      </w:r>
      <w:r w:rsidRPr="002E07A9">
        <w:rPr>
          <w:rStyle w:val="StyleUnderline"/>
        </w:rPr>
        <w:t>fossil fuels</w:t>
      </w:r>
      <w:r w:rsidRPr="006E7BCA">
        <w:rPr>
          <w:sz w:val="10"/>
        </w:rPr>
        <w:t xml:space="preserve">. Corporations on the loose </w:t>
      </w:r>
      <w:r w:rsidRPr="0046530D">
        <w:rPr>
          <w:rStyle w:val="StyleUnderline"/>
        </w:rPr>
        <w:t xml:space="preserve">like ExxonMobil, BP, Shell, RWE, Lundin </w:t>
      </w:r>
      <w:proofErr w:type="gramStart"/>
      <w:r w:rsidRPr="0046530D">
        <w:rPr>
          <w:rStyle w:val="StyleUnderline"/>
        </w:rPr>
        <w:t>Energy</w:t>
      </w:r>
      <w:proofErr w:type="gramEnd"/>
      <w:r w:rsidRPr="0046530D">
        <w:rPr>
          <w:rStyle w:val="StyleUnderline"/>
        </w:rPr>
        <w:t xml:space="preserve"> and the rest of the pack will have to be reined in, and the safest way to do that is to put them under public ownership, either through acquisition or – more defensibly – </w:t>
      </w:r>
      <w:r w:rsidRPr="00D645A6">
        <w:rPr>
          <w:rStyle w:val="Emphasis"/>
          <w:highlight w:val="green"/>
        </w:rPr>
        <w:t>confiscation without recompense</w:t>
      </w:r>
      <w:r w:rsidRPr="006E7BCA">
        <w:rPr>
          <w:sz w:val="10"/>
        </w:rPr>
        <w:t xml:space="preserve">. Then their endlessly burning furnaces can finally be switched off. But they should not simply be liquidated, as in dismantling every platform, sealing the holes, closing the offices, sacking the employees and throwing </w:t>
      </w:r>
      <w:proofErr w:type="gramStart"/>
      <w:r w:rsidRPr="006E7BCA">
        <w:rPr>
          <w:sz w:val="10"/>
        </w:rPr>
        <w:t>the</w:t>
      </w:r>
      <w:proofErr w:type="gramEnd"/>
      <w:r w:rsidRPr="006E7BCA">
        <w:rPr>
          <w:sz w:val="10"/>
        </w:rPr>
        <w:t xml:space="preserve"> lot of the technology on the scrap heap. To the contrary, </w:t>
      </w:r>
      <w:r w:rsidRPr="00F558EC">
        <w:rPr>
          <w:rStyle w:val="StyleUnderline"/>
        </w:rPr>
        <w:t>these units have a constructive task ahead of them.</w:t>
      </w:r>
      <w:r w:rsidRPr="006E7BCA">
        <w:rPr>
          <w:sz w:val="10"/>
        </w:rPr>
        <w:t xml:space="preserve"> It’s already too hot on earth, and </w:t>
      </w:r>
      <w:r w:rsidRPr="0046530D">
        <w:rPr>
          <w:rStyle w:val="StyleUnderline"/>
        </w:rPr>
        <w:t>it’s getting hotter by the year</w:t>
      </w:r>
      <w:r w:rsidRPr="006E7BCA">
        <w:rPr>
          <w:sz w:val="10"/>
        </w:rPr>
        <w:t xml:space="preserve">, and </w:t>
      </w:r>
      <w:r w:rsidRPr="0046530D">
        <w:rPr>
          <w:rStyle w:val="StyleUnderline"/>
        </w:rPr>
        <w:t xml:space="preserve">there’s no end in sight to the heating unless </w:t>
      </w:r>
      <w:r w:rsidRPr="00F558EC">
        <w:rPr>
          <w:rStyle w:val="StyleUnderline"/>
        </w:rPr>
        <w:t>emissions are cut to zero – but even then, it will still be too hot</w:t>
      </w:r>
      <w:r w:rsidRPr="006E7BCA">
        <w:rPr>
          <w:sz w:val="10"/>
        </w:rPr>
        <w:t xml:space="preserve"> plus residual, potentially self-reinforcing heating in the atmospheric pipeline (the more of it, the longer mitigation waits), and so a worldwide cessation of fossil fuel combustion would not be enough. </w:t>
      </w:r>
      <w:r w:rsidRPr="001A60FE">
        <w:rPr>
          <w:rStyle w:val="StyleUnderline"/>
        </w:rPr>
        <w:t>CO 2 would also have to be drawn out of the air</w:t>
      </w:r>
      <w:r w:rsidRPr="006E7BCA">
        <w:rPr>
          <w:sz w:val="10"/>
        </w:rPr>
        <w:t xml:space="preserve">.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6E7BCA">
        <w:rPr>
          <w:sz w:val="10"/>
        </w:rPr>
        <w:t>Climeworks</w:t>
      </w:r>
      <w:proofErr w:type="spellEnd"/>
      <w:r w:rsidRPr="006E7BCA">
        <w:rPr>
          <w:sz w:val="10"/>
        </w:rPr>
        <w:t xml:space="preserve">, might be the most valuable capitalist company on earth these days – valuable as in doing humanity what could eventually be a life-saving service. With machines that look like large fans in boxes, </w:t>
      </w:r>
      <w:proofErr w:type="spellStart"/>
      <w:r w:rsidRPr="006E7BCA">
        <w:rPr>
          <w:sz w:val="10"/>
        </w:rPr>
        <w:t>Climeworks</w:t>
      </w:r>
      <w:proofErr w:type="spellEnd"/>
      <w:r w:rsidRPr="006E7BCA">
        <w:rPr>
          <w:sz w:val="10"/>
        </w:rPr>
        <w:t xml:space="preserve"> sucks air – it could be any air, anywhere. The air is led into a filter that captures CO </w:t>
      </w:r>
      <w:proofErr w:type="gramStart"/>
      <w:r w:rsidRPr="006E7BCA">
        <w:rPr>
          <w:sz w:val="10"/>
        </w:rPr>
        <w:t>2 .</w:t>
      </w:r>
      <w:proofErr w:type="gramEnd"/>
      <w:r w:rsidRPr="006E7BCA">
        <w:rPr>
          <w:sz w:val="10"/>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6E7BCA">
        <w:rPr>
          <w:sz w:val="10"/>
        </w:rPr>
        <w:t>has to</w:t>
      </w:r>
      <w:proofErr w:type="gramEnd"/>
      <w:r w:rsidRPr="006E7BCA">
        <w:rPr>
          <w:sz w:val="10"/>
        </w:rPr>
        <w:t xml:space="preserve"> be scrubbed and flushed out for people to breathe. What </w:t>
      </w:r>
      <w:proofErr w:type="spellStart"/>
      <w:r w:rsidRPr="006E7BCA">
        <w:rPr>
          <w:sz w:val="10"/>
        </w:rPr>
        <w:t>Climeworks</w:t>
      </w:r>
      <w:proofErr w:type="spellEnd"/>
      <w:r w:rsidRPr="006E7BCA">
        <w:rPr>
          <w:sz w:val="10"/>
        </w:rPr>
        <w:t xml:space="preserve"> has just demonstrated, however, is that this is the most promising technology for taking CO 2 out of the earth’s atmosphere – far more so than ‘bioenergy carbon capture and storage’, or </w:t>
      </w:r>
      <w:r w:rsidRPr="007F507F">
        <w:rPr>
          <w:rStyle w:val="StyleUnderline"/>
        </w:rPr>
        <w:t>BECCS</w:t>
      </w:r>
      <w:r w:rsidRPr="006E7BCA">
        <w:rPr>
          <w:sz w:val="10"/>
        </w:rPr>
        <w:t xml:space="preserve">,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 </w:t>
      </w:r>
      <w:r w:rsidRPr="001A60FE">
        <w:rPr>
          <w:rStyle w:val="StyleUnderline"/>
        </w:rPr>
        <w:t>BE</w:t>
      </w:r>
      <w:r w:rsidRPr="00D645A6">
        <w:rPr>
          <w:rStyle w:val="Emphasis"/>
          <w:highlight w:val="green"/>
        </w:rPr>
        <w:t>CCS would devour</w:t>
      </w:r>
      <w:r w:rsidRPr="00F558EC">
        <w:rPr>
          <w:rStyle w:val="StyleUnderline"/>
        </w:rPr>
        <w:t xml:space="preserve"> such</w:t>
      </w:r>
      <w:r w:rsidRPr="006E7BCA">
        <w:rPr>
          <w:sz w:val="10"/>
        </w:rPr>
        <w:t xml:space="preserve"> </w:t>
      </w:r>
      <w:r w:rsidRPr="00D645A6">
        <w:rPr>
          <w:rStyle w:val="Emphasis"/>
          <w:highlight w:val="green"/>
        </w:rPr>
        <w:t>monstrous amounts of land</w:t>
      </w:r>
      <w:r w:rsidRPr="006E7BCA">
        <w:rPr>
          <w:sz w:val="10"/>
        </w:rPr>
        <w:t xml:space="preserve"> – somewhere like the equivalent of all current cropland to stay below 2°C – </w:t>
      </w:r>
      <w:proofErr w:type="gramStart"/>
      <w:r w:rsidRPr="006E7BCA">
        <w:rPr>
          <w:sz w:val="10"/>
        </w:rPr>
        <w:t xml:space="preserve">that </w:t>
      </w:r>
      <w:r w:rsidRPr="00F558EC">
        <w:rPr>
          <w:rStyle w:val="StyleUnderline"/>
        </w:rPr>
        <w:t>tropical forests</w:t>
      </w:r>
      <w:proofErr w:type="gramEnd"/>
      <w:r w:rsidRPr="00F558EC">
        <w:rPr>
          <w:rStyle w:val="StyleUnderline"/>
        </w:rPr>
        <w:t xml:space="preserve"> might well have to be wiped out.</w:t>
      </w:r>
      <w:r w:rsidRPr="006E7BCA">
        <w:rPr>
          <w:sz w:val="10"/>
        </w:rPr>
        <w:t xml:space="preserve"> </w:t>
      </w:r>
      <w:r w:rsidRPr="00FA1A35">
        <w:rPr>
          <w:rStyle w:val="StyleUnderline"/>
        </w:rPr>
        <w:t>Direct air capture needs no land to grow anything</w:t>
      </w:r>
      <w:r w:rsidRPr="006E7BCA">
        <w:rPr>
          <w:sz w:val="10"/>
        </w:rPr>
        <w:t xml:space="preserve">. The contraptions can be placed on roofs. The main inputs they crave are electricity and heat, </w:t>
      </w:r>
      <w:r w:rsidRPr="006E7BCA">
        <w:rPr>
          <w:sz w:val="10"/>
        </w:rPr>
        <w:lastRenderedPageBreak/>
        <w:t xml:space="preserve">and </w:t>
      </w:r>
      <w:r w:rsidRPr="00FA1A35">
        <w:rPr>
          <w:rStyle w:val="StyleUnderline"/>
        </w:rPr>
        <w:t>because they are small and easily switched on and off, they can be affixed to the grid and turned on when there is an excess of wind and sun</w:t>
      </w:r>
      <w:r w:rsidRPr="006E7BCA">
        <w:rPr>
          <w:sz w:val="10"/>
        </w:rPr>
        <w:t xml:space="preserve"> (weather-determined moments of overproduction often regarded as a drawback of renewables) and use waste heat from any other process (no shortage of that in urban environs). The CO 2 can be </w:t>
      </w:r>
      <w:proofErr w:type="spellStart"/>
      <w:r w:rsidRPr="006E7BCA">
        <w:rPr>
          <w:sz w:val="10"/>
        </w:rPr>
        <w:t>mineralised</w:t>
      </w:r>
      <w:proofErr w:type="spellEnd"/>
      <w:r w:rsidRPr="006E7BCA">
        <w:rPr>
          <w:sz w:val="10"/>
        </w:rPr>
        <w:t xml:space="preserve">. It can be buried under the ground in solid form; indeed, since 2017, </w:t>
      </w:r>
      <w:proofErr w:type="spellStart"/>
      <w:r w:rsidRPr="006E7BCA">
        <w:rPr>
          <w:sz w:val="10"/>
        </w:rPr>
        <w:t>Climeworks</w:t>
      </w:r>
      <w:proofErr w:type="spellEnd"/>
      <w:r w:rsidRPr="006E7BCA">
        <w:rPr>
          <w:sz w:val="10"/>
        </w:rPr>
        <w:t xml:space="preserve"> is doing just this in Iceland. As with other novel technologies – solar panels spring to mind – prices will nosedive with mass production. </w:t>
      </w:r>
      <w:r w:rsidRPr="00D645A6">
        <w:rPr>
          <w:rStyle w:val="Emphasis"/>
          <w:highlight w:val="green"/>
        </w:rPr>
        <w:t xml:space="preserve">A capitalist solution to a problem made by </w:t>
      </w:r>
      <w:proofErr w:type="gramStart"/>
      <w:r w:rsidRPr="00D645A6">
        <w:rPr>
          <w:rStyle w:val="Emphasis"/>
          <w:highlight w:val="green"/>
        </w:rPr>
        <w:t>capitalism?</w:t>
      </w:r>
      <w:proofErr w:type="gramEnd"/>
      <w:r w:rsidRPr="00D645A6">
        <w:rPr>
          <w:rStyle w:val="Emphasis"/>
          <w:highlight w:val="green"/>
        </w:rPr>
        <w:t xml:space="preserve"> If only</w:t>
      </w:r>
      <w:r w:rsidRPr="006E7BCA">
        <w:rPr>
          <w:sz w:val="10"/>
        </w:rPr>
        <w:t xml:space="preserve">. A capitalist company </w:t>
      </w:r>
      <w:proofErr w:type="gramStart"/>
      <w:r w:rsidRPr="00D645A6">
        <w:rPr>
          <w:rStyle w:val="Emphasis"/>
          <w:highlight w:val="green"/>
        </w:rPr>
        <w:t>has to</w:t>
      </w:r>
      <w:proofErr w:type="gramEnd"/>
      <w:r w:rsidRPr="00D645A6">
        <w:rPr>
          <w:rStyle w:val="Emphasis"/>
          <w:highlight w:val="green"/>
        </w:rPr>
        <w:t xml:space="preserve"> have a commodity to sell</w:t>
      </w:r>
      <w:r w:rsidRPr="006E7BCA">
        <w:rPr>
          <w:sz w:val="10"/>
        </w:rPr>
        <w:t xml:space="preserve">. </w:t>
      </w:r>
      <w:proofErr w:type="gramStart"/>
      <w:r w:rsidRPr="006E7BCA">
        <w:rPr>
          <w:sz w:val="10"/>
        </w:rPr>
        <w:t>With the exception of</w:t>
      </w:r>
      <w:proofErr w:type="gramEnd"/>
      <w:r w:rsidRPr="006E7BCA">
        <w:rPr>
          <w:sz w:val="10"/>
        </w:rPr>
        <w:t xml:space="preserve"> the pilot plant in Iceland, </w:t>
      </w:r>
      <w:proofErr w:type="spellStart"/>
      <w:r w:rsidRPr="00FA1A35">
        <w:rPr>
          <w:rStyle w:val="StyleUnderline"/>
        </w:rPr>
        <w:t>Climeworks</w:t>
      </w:r>
      <w:proofErr w:type="spellEnd"/>
      <w:r w:rsidRPr="00FA1A35">
        <w:rPr>
          <w:rStyle w:val="StyleUnderline"/>
        </w:rPr>
        <w:t xml:space="preserve"> and the other start-ups are turning their concentrated CO 2 into goods with exchange-value</w:t>
      </w:r>
      <w:r w:rsidRPr="006E7BCA">
        <w:rPr>
          <w:sz w:val="10"/>
        </w:rPr>
        <w:t xml:space="preserve">. It can be gas </w:t>
      </w:r>
      <w:r w:rsidRPr="00D645A6">
        <w:rPr>
          <w:rStyle w:val="Emphasis"/>
          <w:highlight w:val="green"/>
        </w:rPr>
        <w:t>sold to greenhous</w:t>
      </w:r>
      <w:r w:rsidRPr="006E7BCA">
        <w:rPr>
          <w:sz w:val="10"/>
        </w:rPr>
        <w:t xml:space="preserve">es or soft drink </w:t>
      </w:r>
      <w:r w:rsidRPr="00D645A6">
        <w:rPr>
          <w:rStyle w:val="Emphasis"/>
          <w:highlight w:val="green"/>
        </w:rPr>
        <w:t>producers</w:t>
      </w:r>
      <w:r w:rsidRPr="006E7BCA">
        <w:rPr>
          <w:sz w:val="10"/>
        </w:rPr>
        <w:t xml:space="preserve"> (Coca-Cola in the case of </w:t>
      </w:r>
      <w:proofErr w:type="spellStart"/>
      <w:r w:rsidRPr="006E7BCA">
        <w:rPr>
          <w:sz w:val="10"/>
        </w:rPr>
        <w:t>Climeworks</w:t>
      </w:r>
      <w:proofErr w:type="spellEnd"/>
      <w:r w:rsidRPr="006E7BCA">
        <w:rPr>
          <w:sz w:val="10"/>
        </w:rPr>
        <w:t xml:space="preserve"> in Zürich); it could go into microalgae or liquid fuel, possibly even for airplanes. Such commodities bury no CO </w:t>
      </w:r>
      <w:proofErr w:type="gramStart"/>
      <w:r w:rsidRPr="006E7BCA">
        <w:rPr>
          <w:sz w:val="10"/>
        </w:rPr>
        <w:t>2 .</w:t>
      </w:r>
      <w:proofErr w:type="gramEnd"/>
      <w:r w:rsidRPr="006E7BCA">
        <w:rPr>
          <w:sz w:val="10"/>
        </w:rPr>
        <w:t xml:space="preserve"> </w:t>
      </w:r>
      <w:r w:rsidRPr="00D645A6">
        <w:rPr>
          <w:rStyle w:val="Emphasis"/>
          <w:highlight w:val="green"/>
        </w:rPr>
        <w:t xml:space="preserve">They capture </w:t>
      </w:r>
      <w:r w:rsidRPr="00F558EC">
        <w:rPr>
          <w:rStyle w:val="StyleUnderline"/>
        </w:rPr>
        <w:t xml:space="preserve">it </w:t>
      </w:r>
      <w:r w:rsidRPr="00D645A6">
        <w:rPr>
          <w:rStyle w:val="Emphasis"/>
          <w:highlight w:val="green"/>
        </w:rPr>
        <w:t>and</w:t>
      </w:r>
      <w:r w:rsidRPr="006E7BCA">
        <w:rPr>
          <w:sz w:val="10"/>
        </w:rPr>
        <w:t xml:space="preserve"> </w:t>
      </w:r>
      <w:r w:rsidRPr="00F558EC">
        <w:rPr>
          <w:rStyle w:val="StyleUnderline"/>
        </w:rPr>
        <w:t>pass it on for</w:t>
      </w:r>
      <w:r w:rsidRPr="006E7BCA">
        <w:rPr>
          <w:sz w:val="10"/>
        </w:rPr>
        <w:t xml:space="preserve"> </w:t>
      </w:r>
      <w:r w:rsidRPr="00D645A6">
        <w:rPr>
          <w:rStyle w:val="Emphasis"/>
          <w:highlight w:val="green"/>
        </w:rPr>
        <w:t>release elsewhere</w:t>
      </w:r>
      <w:r w:rsidRPr="001A60FE">
        <w:rPr>
          <w:rStyle w:val="StyleUnderline"/>
        </w:rPr>
        <w:t>, so that a profit can be made</w:t>
      </w:r>
      <w:r w:rsidRPr="006E7BCA">
        <w:rPr>
          <w:sz w:val="10"/>
        </w:rPr>
        <w:t xml:space="preserve"> –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w:t>
      </w:r>
      <w:r w:rsidRPr="00F558EC">
        <w:rPr>
          <w:rStyle w:val="StyleUnderline"/>
        </w:rPr>
        <w:t>Just throwing the CO 2 away, locking it up in cellars where it must never again be touched, is no way to accumulate capital</w:t>
      </w:r>
      <w:r w:rsidRPr="006E7BCA">
        <w:rPr>
          <w:sz w:val="10"/>
        </w:rPr>
        <w:t xml:space="preserve">. </w:t>
      </w:r>
      <w:r w:rsidRPr="00FA1A35">
        <w:rPr>
          <w:rStyle w:val="StyleUnderline"/>
        </w:rPr>
        <w:t xml:space="preserve">It negates the logic of the </w:t>
      </w:r>
      <w:proofErr w:type="gramStart"/>
      <w:r w:rsidRPr="00FA1A35">
        <w:rPr>
          <w:rStyle w:val="StyleUnderline"/>
        </w:rPr>
        <w:t>commodity, because</w:t>
      </w:r>
      <w:proofErr w:type="gramEnd"/>
      <w:r w:rsidRPr="00FA1A35">
        <w:rPr>
          <w:rStyle w:val="StyleUnderline"/>
        </w:rPr>
        <w:t xml:space="preserve"> non-consumption would here be the innermost essence of the operation</w:t>
      </w:r>
      <w:r w:rsidRPr="006E7BCA">
        <w:rPr>
          <w:sz w:val="10"/>
        </w:rPr>
        <w:t xml:space="preserve">. As Holly Jean Buck shows in After Geoengineering: Climate Tragedy, Repair, and Restoration, a primer and clarion call that should be obligatory reading for anyone minimally concerned with planetary futures, this is the contradiction every direct air capture must run into: </w:t>
      </w:r>
      <w:r w:rsidRPr="00F558EC">
        <w:rPr>
          <w:rStyle w:val="StyleUnderline"/>
        </w:rPr>
        <w:t>if it stays inside the</w:t>
      </w:r>
      <w:r w:rsidRPr="006E7BCA">
        <w:rPr>
          <w:sz w:val="10"/>
        </w:rPr>
        <w:t xml:space="preserve"> </w:t>
      </w:r>
      <w:r w:rsidRPr="00D645A6">
        <w:rPr>
          <w:rStyle w:val="Emphasis"/>
          <w:highlight w:val="green"/>
        </w:rPr>
        <w:t>commodity form</w:t>
      </w:r>
      <w:r w:rsidRPr="006E7BCA">
        <w:rPr>
          <w:sz w:val="10"/>
        </w:rPr>
        <w:t xml:space="preserve">, it </w:t>
      </w:r>
      <w:r w:rsidRPr="00D645A6">
        <w:rPr>
          <w:rStyle w:val="Emphasis"/>
          <w:highlight w:val="green"/>
        </w:rPr>
        <w:t>cannot make</w:t>
      </w:r>
      <w:r w:rsidRPr="00F558EC">
        <w:rPr>
          <w:rStyle w:val="StyleUnderline"/>
        </w:rPr>
        <w:t xml:space="preserve"> good on its promise of</w:t>
      </w:r>
      <w:r w:rsidRPr="006E7BCA">
        <w:rPr>
          <w:sz w:val="10"/>
        </w:rPr>
        <w:t xml:space="preserve"> </w:t>
      </w:r>
      <w:r w:rsidRPr="00D645A6">
        <w:rPr>
          <w:rStyle w:val="Emphasis"/>
          <w:highlight w:val="green"/>
        </w:rPr>
        <w:t>negative emissions</w:t>
      </w:r>
      <w:r w:rsidRPr="006E7BCA">
        <w:rPr>
          <w:sz w:val="10"/>
        </w:rPr>
        <w:t xml:space="preserve">. It will recycle CO </w:t>
      </w:r>
      <w:proofErr w:type="gramStart"/>
      <w:r w:rsidRPr="006E7BCA">
        <w:rPr>
          <w:sz w:val="10"/>
        </w:rPr>
        <w:t>2 ,</w:t>
      </w:r>
      <w:proofErr w:type="gramEnd"/>
      <w:r w:rsidRPr="006E7BCA">
        <w:rPr>
          <w:sz w:val="10"/>
        </w:rPr>
        <w:t xml:space="preserve"> not tuck it away. To scale up these machines to the level where they would make their designated difference – supplementing zero emissions with drawdown – </w:t>
      </w:r>
      <w:r w:rsidRPr="00FA1A35">
        <w:rPr>
          <w:rStyle w:val="StyleUnderline"/>
        </w:rPr>
        <w:t xml:space="preserve">they would have to function as vacuum cleaners, sucking up carbon and putting it out of circulation, </w:t>
      </w:r>
      <w:r w:rsidRPr="00F558EC">
        <w:rPr>
          <w:rStyle w:val="StyleUnderline"/>
        </w:rPr>
        <w:t>as a non- or even anti-commodity</w:t>
      </w:r>
      <w:r w:rsidRPr="00FA1A35">
        <w:rPr>
          <w:rStyle w:val="StyleUnderline"/>
        </w:rPr>
        <w:t xml:space="preserve">. How could such a decontamination of the biosphere run on profit? Where would the increment in exchange-value come from, in amounts sufficient to keep the clean-up going like any other </w:t>
      </w:r>
      <w:r w:rsidRPr="00F558EC">
        <w:rPr>
          <w:rStyle w:val="StyleUnderline"/>
        </w:rPr>
        <w:t>department of accumulation? No one has yet come up with a plausible answer. Buck works through the logic and finds only one way out: the state</w:t>
      </w:r>
      <w:r w:rsidRPr="006E7BCA">
        <w:rPr>
          <w:sz w:val="10"/>
        </w:rPr>
        <w:t xml:space="preserve">. Other students of direct air capture have reached the same conclusion. It seems to inhere in it – if the </w:t>
      </w:r>
      <w:proofErr w:type="spellStart"/>
      <w:r w:rsidRPr="006E7BCA">
        <w:rPr>
          <w:sz w:val="10"/>
        </w:rPr>
        <w:t>Climeworks</w:t>
      </w:r>
      <w:proofErr w:type="spellEnd"/>
      <w:r w:rsidRPr="006E7BCA">
        <w:rPr>
          <w:sz w:val="10"/>
        </w:rPr>
        <w:t xml:space="preserve"> model turns out to have some unknown disadvantage, if something else comes to the fore as the superior tech, if there will ever be any negative emissions not growing from land, the same conundrum will </w:t>
      </w:r>
      <w:proofErr w:type="gramStart"/>
      <w:r w:rsidRPr="006E7BCA">
        <w:rPr>
          <w:sz w:val="10"/>
        </w:rPr>
        <w:t>reappear:</w:t>
      </w:r>
      <w:proofErr w:type="gramEnd"/>
      <w:r w:rsidRPr="006E7BCA">
        <w:rPr>
          <w:sz w:val="10"/>
        </w:rPr>
        <w:t xml:space="preserve"> resell the waste and forfeit the purpose, or respect the negative use-value. It’s the productive force or the property relations. And </w:t>
      </w:r>
      <w:r w:rsidRPr="00FA1A35">
        <w:rPr>
          <w:rStyle w:val="StyleUnderline"/>
        </w:rPr>
        <w:t>to scale up, one would need a lot of money</w:t>
      </w:r>
      <w:r w:rsidRPr="006E7BCA">
        <w:rPr>
          <w:sz w:val="10"/>
        </w:rPr>
        <w:t xml:space="preserve">. That </w:t>
      </w:r>
      <w:r w:rsidRPr="007F507F">
        <w:rPr>
          <w:rStyle w:val="StyleUnderline"/>
        </w:rPr>
        <w:t>money should come from those who carry historical responsibility for releasing the CO 2</w:t>
      </w:r>
      <w:r w:rsidRPr="006E7BCA">
        <w:rPr>
          <w:sz w:val="10"/>
        </w:rPr>
        <w:t xml:space="preserve"> in the first place. There would also </w:t>
      </w:r>
      <w:r w:rsidRPr="00FA1A35">
        <w:rPr>
          <w:rStyle w:val="StyleUnderline"/>
        </w:rPr>
        <w:t xml:space="preserve">need to be massive complexes of technical expertise, drilling and seismic skills, infrastructures for transporting concentrated CO </w:t>
      </w:r>
      <w:proofErr w:type="gramStart"/>
      <w:r w:rsidRPr="00FA1A35">
        <w:rPr>
          <w:rStyle w:val="StyleUnderline"/>
        </w:rPr>
        <w:t>2 ,</w:t>
      </w:r>
      <w:proofErr w:type="gramEnd"/>
      <w:r w:rsidRPr="00FA1A35">
        <w:rPr>
          <w:rStyle w:val="StyleUnderline"/>
        </w:rPr>
        <w:t xml:space="preserve"> empty holes in the ground for burial vaults, </w:t>
      </w:r>
      <w:proofErr w:type="spellStart"/>
      <w:r w:rsidRPr="00FA1A35">
        <w:rPr>
          <w:rStyle w:val="StyleUnderline"/>
        </w:rPr>
        <w:t>organisations</w:t>
      </w:r>
      <w:proofErr w:type="spellEnd"/>
      <w:r w:rsidRPr="00FA1A35">
        <w:rPr>
          <w:rStyle w:val="StyleUnderline"/>
        </w:rPr>
        <w:t xml:space="preserve"> of supranational size</w:t>
      </w:r>
      <w:r w:rsidRPr="006E7BCA">
        <w:rPr>
          <w:sz w:val="10"/>
        </w:rPr>
        <w:t xml:space="preserve"> … Who has all these things in ample possession? The oil barons and shareholders, of course. </w:t>
      </w:r>
      <w:proofErr w:type="spellStart"/>
      <w:r w:rsidRPr="006E7BCA">
        <w:rPr>
          <w:sz w:val="10"/>
        </w:rPr>
        <w:t>Nationalise</w:t>
      </w:r>
      <w:proofErr w:type="spellEnd"/>
      <w:r w:rsidRPr="006E7BCA">
        <w:rPr>
          <w:sz w:val="10"/>
        </w:rPr>
        <w:t xml:space="preserve"> them, Buck proposes – </w:t>
      </w:r>
      <w:r w:rsidRPr="00D645A6">
        <w:rPr>
          <w:rStyle w:val="Emphasis"/>
          <w:highlight w:val="green"/>
        </w:rPr>
        <w:t>not just</w:t>
      </w:r>
      <w:r w:rsidRPr="006E7BCA">
        <w:rPr>
          <w:sz w:val="10"/>
        </w:rPr>
        <w:t xml:space="preserve"> for </w:t>
      </w:r>
      <w:r w:rsidRPr="00F558EC">
        <w:rPr>
          <w:rStyle w:val="StyleUnderline"/>
        </w:rPr>
        <w:t>‘</w:t>
      </w:r>
      <w:r w:rsidRPr="00D645A6">
        <w:rPr>
          <w:rStyle w:val="Emphasis"/>
          <w:highlight w:val="green"/>
        </w:rPr>
        <w:t>getting rid of</w:t>
      </w:r>
      <w:r w:rsidRPr="00F558EC">
        <w:rPr>
          <w:rStyle w:val="StyleUnderline"/>
        </w:rPr>
        <w:t xml:space="preserve"> these</w:t>
      </w:r>
      <w:r w:rsidRPr="006E7BCA">
        <w:rPr>
          <w:sz w:val="10"/>
        </w:rPr>
        <w:t xml:space="preserve"> </w:t>
      </w:r>
      <w:r w:rsidRPr="00D645A6">
        <w:rPr>
          <w:rStyle w:val="Emphasis"/>
          <w:highlight w:val="green"/>
        </w:rPr>
        <w:t>corporations</w:t>
      </w:r>
      <w:r w:rsidRPr="006E7BCA">
        <w:rPr>
          <w:sz w:val="10"/>
        </w:rPr>
        <w:t xml:space="preserve">, as we might like to, </w:t>
      </w:r>
      <w:r w:rsidRPr="00D645A6">
        <w:rPr>
          <w:rStyle w:val="Emphasis"/>
          <w:highlight w:val="green"/>
        </w:rPr>
        <w:t>but transforming them into</w:t>
      </w:r>
      <w:r w:rsidRPr="00F558EC">
        <w:rPr>
          <w:rStyle w:val="StyleUnderline"/>
        </w:rPr>
        <w:t xml:space="preserve"> companies that deliver a carbon removal service’</w:t>
      </w:r>
      <w:r w:rsidRPr="00FA1A35">
        <w:rPr>
          <w:rStyle w:val="StyleUnderline"/>
        </w:rPr>
        <w:t xml:space="preserve">. Make them </w:t>
      </w:r>
      <w:r w:rsidRPr="00D645A6">
        <w:rPr>
          <w:rStyle w:val="Emphasis"/>
          <w:highlight w:val="green"/>
        </w:rPr>
        <w:t xml:space="preserve">public utilities for </w:t>
      </w:r>
      <w:proofErr w:type="spellStart"/>
      <w:r w:rsidRPr="00D645A6">
        <w:rPr>
          <w:rStyle w:val="Emphasis"/>
          <w:highlight w:val="green"/>
        </w:rPr>
        <w:t>restabilising</w:t>
      </w:r>
      <w:proofErr w:type="spellEnd"/>
      <w:r w:rsidRPr="00D645A6">
        <w:rPr>
          <w:rStyle w:val="Emphasis"/>
          <w:highlight w:val="green"/>
        </w:rPr>
        <w:t xml:space="preserve"> climate</w:t>
      </w:r>
      <w:r w:rsidRPr="00FA1A35">
        <w:rPr>
          <w:rStyle w:val="StyleUnderline"/>
        </w:rPr>
        <w:t>.</w:t>
      </w:r>
      <w:r w:rsidRPr="006E7BCA">
        <w:rPr>
          <w:sz w:val="10"/>
        </w:rPr>
        <w:t xml:space="preserve"> 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6E7BCA">
        <w:rPr>
          <w:sz w:val="10"/>
        </w:rPr>
        <w:t>nationalising</w:t>
      </w:r>
      <w:proofErr w:type="spellEnd"/>
      <w:r w:rsidRPr="006E7BCA">
        <w:rPr>
          <w:sz w:val="10"/>
        </w:rPr>
        <w:t xml:space="preserve"> fossil fuel companies and turning them into direct air capture utilities should be the central transitional demand for the coming years. But</w:t>
      </w:r>
      <w:proofErr w:type="gramStart"/>
      <w:r w:rsidRPr="006E7BCA">
        <w:rPr>
          <w:sz w:val="10"/>
        </w:rPr>
        <w:t>, needless to say, it</w:t>
      </w:r>
      <w:proofErr w:type="gramEnd"/>
      <w:r w:rsidRPr="006E7BCA">
        <w:rPr>
          <w:sz w:val="10"/>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6E7BCA">
        <w:rPr>
          <w:sz w:val="10"/>
        </w:rPr>
        <w:t>publicised</w:t>
      </w:r>
      <w:proofErr w:type="spellEnd"/>
      <w:r w:rsidRPr="006E7BCA">
        <w:rPr>
          <w:sz w:val="10"/>
        </w:rPr>
        <w:t xml:space="preserve"> the forecast that total global emissions would fall by no more than 5 per cent during the year – </w:t>
      </w:r>
      <w:proofErr w:type="gramStart"/>
      <w:r w:rsidRPr="006E7BCA">
        <w:rPr>
          <w:sz w:val="10"/>
        </w:rPr>
        <w:t>in spite of</w:t>
      </w:r>
      <w:proofErr w:type="gramEnd"/>
      <w:r w:rsidRPr="006E7BCA">
        <w:rPr>
          <w:sz w:val="10"/>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6E7BCA">
        <w:rPr>
          <w:sz w:val="10"/>
        </w:rPr>
        <w:t>that scientists</w:t>
      </w:r>
      <w:proofErr w:type="gramEnd"/>
      <w:r w:rsidRPr="006E7BCA">
        <w:rPr>
          <w:sz w:val="10"/>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6E7BCA">
        <w:rPr>
          <w:sz w:val="10"/>
        </w:rPr>
        <w:t>or,</w:t>
      </w:r>
      <w:proofErr w:type="gramEnd"/>
      <w:r w:rsidRPr="006E7BCA">
        <w:rPr>
          <w:sz w:val="10"/>
        </w:rPr>
        <w:t xml:space="preserve"> ‘a single economic plan covering the whole country and all branches of productive activity. This plan must be drawn up for </w:t>
      </w:r>
      <w:proofErr w:type="gramStart"/>
      <w:r w:rsidRPr="006E7BCA">
        <w:rPr>
          <w:sz w:val="10"/>
        </w:rPr>
        <w:t>a number of</w:t>
      </w:r>
      <w:proofErr w:type="gramEnd"/>
      <w:r w:rsidRPr="006E7BCA">
        <w:rPr>
          <w:sz w:val="10"/>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F558EC">
        <w:rPr>
          <w:rStyle w:val="StyleUnderline"/>
        </w:rPr>
        <w:t>the race to zero would have to be coordinated</w:t>
      </w:r>
      <w:r w:rsidRPr="006E7BCA">
        <w:rPr>
          <w:sz w:val="10"/>
        </w:rPr>
        <w:t xml:space="preserve"> </w:t>
      </w:r>
      <w:r w:rsidRPr="00D645A6">
        <w:rPr>
          <w:rStyle w:val="Emphasis"/>
          <w:highlight w:val="green"/>
        </w:rPr>
        <w:t>through control measures</w:t>
      </w:r>
      <w:r w:rsidRPr="00F558EC">
        <w:rPr>
          <w:rStyle w:val="StyleUnderline"/>
        </w:rPr>
        <w:t xml:space="preserve"> – rationing, </w:t>
      </w:r>
      <w:r w:rsidRPr="00D645A6">
        <w:rPr>
          <w:rStyle w:val="Emphasis"/>
          <w:highlight w:val="green"/>
        </w:rPr>
        <w:t>reallocating, requisitioning, sanctioning</w:t>
      </w:r>
      <w:r w:rsidRPr="00F558EC">
        <w:rPr>
          <w:rStyle w:val="StyleUnderline"/>
        </w:rPr>
        <w:t xml:space="preserve">, ordering … – </w:t>
      </w:r>
      <w:proofErr w:type="gramStart"/>
      <w:r w:rsidRPr="00F558EC">
        <w:rPr>
          <w:rStyle w:val="StyleUnderline"/>
        </w:rPr>
        <w:t>so as to</w:t>
      </w:r>
      <w:proofErr w:type="gramEnd"/>
      <w:r w:rsidRPr="00F558EC">
        <w:rPr>
          <w:rStyle w:val="StyleUnderline"/>
        </w:rPr>
        <w:t xml:space="preserve"> fill the gap after fossil fuels. </w:t>
      </w:r>
      <w:r w:rsidRPr="006E7BCA">
        <w:rPr>
          <w:sz w:val="10"/>
        </w:rPr>
        <w:t xml:space="preserve">The substitutes themselves are in no need of elaboration. </w:t>
      </w:r>
      <w:r w:rsidRPr="00FA1A35">
        <w:rPr>
          <w:rStyle w:val="StyleUnderline"/>
        </w:rPr>
        <w:t xml:space="preserve">The literature on the Green New Deal and renewable energy roll-out and climate wartime </w:t>
      </w:r>
      <w:proofErr w:type="spellStart"/>
      <w:r w:rsidRPr="00FA1A35">
        <w:rPr>
          <w:rStyle w:val="StyleUnderline"/>
        </w:rPr>
        <w:t>mobilisation</w:t>
      </w:r>
      <w:proofErr w:type="spellEnd"/>
      <w:r w:rsidRPr="00FA1A35">
        <w:rPr>
          <w:rStyle w:val="StyleUnderline"/>
        </w:rPr>
        <w:t xml:space="preserve"> is extensive enough to guide a transition several times over</w:t>
      </w:r>
      <w:r w:rsidRPr="006E7BCA">
        <w:rPr>
          <w:sz w:val="10"/>
        </w:rPr>
        <w:t>.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w:t>
      </w:r>
      <w:r w:rsidRPr="00F558EC">
        <w:rPr>
          <w:rStyle w:val="StyleUnderline"/>
        </w:rPr>
        <w: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w:t>
      </w:r>
      <w:r w:rsidRPr="006E7BCA">
        <w:rPr>
          <w:sz w:val="10"/>
        </w:rPr>
        <w:t>. Another part of Lenin’s logic applies too: any government that would ‘wish to save Russia from war and famine’ would have to get down to this kind of work. be the central transitional demand for the coming years. But</w:t>
      </w:r>
      <w:proofErr w:type="gramStart"/>
      <w:r w:rsidRPr="006E7BCA">
        <w:rPr>
          <w:sz w:val="10"/>
        </w:rPr>
        <w:t>, needless to say, it</w:t>
      </w:r>
      <w:proofErr w:type="gramEnd"/>
      <w:r w:rsidRPr="006E7BCA">
        <w:rPr>
          <w:sz w:val="10"/>
        </w:rPr>
        <w:t xml:space="preserve"> would make no sense if CO 2 were still belching out into the atmosphere: emitting and capturing would be a bizarre dissipation of resources to no avail. But the lingering conclusion from our initial comparison between corona and climate is that </w:t>
      </w:r>
      <w:r w:rsidRPr="00846941">
        <w:rPr>
          <w:rStyle w:val="StyleUnderline"/>
        </w:rPr>
        <w:t>no capitalist state is likely ever to do anything like this of its own accord</w:t>
      </w:r>
      <w:r w:rsidRPr="006E7BCA">
        <w:rPr>
          <w:sz w:val="10"/>
        </w:rPr>
        <w:t xml:space="preserve">. It would have to be </w:t>
      </w:r>
      <w:r w:rsidRPr="00D645A6">
        <w:rPr>
          <w:rStyle w:val="Emphasis"/>
          <w:highlight w:val="green"/>
        </w:rPr>
        <w:t>forced</w:t>
      </w:r>
      <w:r w:rsidRPr="00F558EC">
        <w:rPr>
          <w:rStyle w:val="StyleUnderline"/>
        </w:rPr>
        <w:t xml:space="preserve"> into doing it, </w:t>
      </w:r>
      <w:r w:rsidRPr="00D645A6">
        <w:rPr>
          <w:rStyle w:val="Emphasis"/>
          <w:highlight w:val="green"/>
        </w:rPr>
        <w:t>through</w:t>
      </w:r>
      <w:r w:rsidRPr="00F558EC">
        <w:rPr>
          <w:rStyle w:val="StyleUnderline"/>
        </w:rPr>
        <w:t xml:space="preserve"> application of the whole spectrum of </w:t>
      </w:r>
      <w:r w:rsidRPr="00D645A6">
        <w:rPr>
          <w:rStyle w:val="Emphasis"/>
          <w:highlight w:val="green"/>
        </w:rPr>
        <w:t>popular leverage</w:t>
      </w:r>
      <w:r w:rsidRPr="006E7BCA">
        <w:rPr>
          <w:sz w:val="10"/>
        </w:rPr>
        <w:t xml:space="preserve">, from electoral campaigns to mass sabotage. </w:t>
      </w:r>
      <w:r w:rsidRPr="00F558EC">
        <w:rPr>
          <w:rStyle w:val="StyleUnderline"/>
        </w:rPr>
        <w:t xml:space="preserve">Left to its own </w:t>
      </w:r>
      <w:r w:rsidRPr="001A60FE">
        <w:rPr>
          <w:rStyle w:val="StyleUnderline"/>
        </w:rPr>
        <w:t>devices, the</w:t>
      </w:r>
      <w:r w:rsidRPr="006E7BCA">
        <w:rPr>
          <w:sz w:val="10"/>
        </w:rPr>
        <w:t xml:space="preserve"> </w:t>
      </w:r>
      <w:r w:rsidRPr="00D645A6">
        <w:rPr>
          <w:rStyle w:val="Emphasis"/>
          <w:highlight w:val="green"/>
        </w:rPr>
        <w:t xml:space="preserve">capitalist state will continue to attend to </w:t>
      </w:r>
      <w:r w:rsidRPr="00D645A6">
        <w:rPr>
          <w:rStyle w:val="Emphasis"/>
          <w:highlight w:val="green"/>
        </w:rPr>
        <w:lastRenderedPageBreak/>
        <w:t>symptoms, which</w:t>
      </w:r>
      <w:r w:rsidRPr="006E7BCA">
        <w:rPr>
          <w:sz w:val="10"/>
        </w:rPr>
        <w:t xml:space="preserve">, however, must </w:t>
      </w:r>
      <w:r w:rsidRPr="001A60FE">
        <w:rPr>
          <w:rStyle w:val="StyleUnderline"/>
        </w:rPr>
        <w:t xml:space="preserve">eventually </w:t>
      </w:r>
      <w:r w:rsidRPr="00D645A6">
        <w:rPr>
          <w:rStyle w:val="Emphasis"/>
          <w:highlight w:val="green"/>
        </w:rPr>
        <w:t>reach a boiling point.</w:t>
      </w:r>
      <w:r w:rsidRPr="006E7BCA">
        <w:rPr>
          <w:sz w:val="10"/>
        </w:rPr>
        <w:t xml:space="preserve"> </w:t>
      </w:r>
      <w:r w:rsidRPr="00846941">
        <w:rPr>
          <w:rStyle w:val="StyleUnderline"/>
        </w:rPr>
        <w:t xml:space="preserve">One can imagine that in the next years and decades, storms will bite into property, droughts tear apart supply chains, crop yields halve, heat waves enervate </w:t>
      </w:r>
      <w:proofErr w:type="spellStart"/>
      <w:r w:rsidRPr="00846941">
        <w:rPr>
          <w:rStyle w:val="StyleUnderline"/>
        </w:rPr>
        <w:t>labour</w:t>
      </w:r>
      <w:proofErr w:type="spellEnd"/>
      <w:r w:rsidRPr="00846941">
        <w:rPr>
          <w:rStyle w:val="StyleUnderline"/>
        </w:rPr>
        <w:t xml:space="preserve"> productivity to the extent that the timeline of victimhood catches up with the dominant classes</w:t>
      </w:r>
      <w:r w:rsidRPr="006E7BCA">
        <w:rPr>
          <w:sz w:val="10"/>
        </w:rPr>
        <w:t xml:space="preserve">. The second contradiction will then be upon them. States might no longer be able to just parry the </w:t>
      </w:r>
      <w:proofErr w:type="gramStart"/>
      <w:r w:rsidRPr="006E7BCA">
        <w:rPr>
          <w:sz w:val="10"/>
        </w:rPr>
        <w:t>impacts, but</w:t>
      </w:r>
      <w:proofErr w:type="gramEnd"/>
      <w:r w:rsidRPr="006E7BCA">
        <w:rPr>
          <w:sz w:val="10"/>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6E7BCA">
        <w:rPr>
          <w:sz w:val="10"/>
        </w:rPr>
        <w:t>night.Indeed</w:t>
      </w:r>
      <w:proofErr w:type="spellEnd"/>
      <w:proofErr w:type="gramEnd"/>
      <w:r w:rsidRPr="006E7BCA">
        <w:rPr>
          <w:sz w:val="10"/>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6E7BCA">
        <w:rPr>
          <w:sz w:val="10"/>
        </w:rPr>
        <w:t>authorised</w:t>
      </w:r>
      <w:proofErr w:type="spellEnd"/>
      <w:r w:rsidRPr="006E7BCA">
        <w:rPr>
          <w:sz w:val="10"/>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6E7BCA">
        <w:rPr>
          <w:sz w:val="10"/>
        </w:rPr>
        <w:t>fairly widely</w:t>
      </w:r>
      <w:proofErr w:type="gramEnd"/>
      <w:r w:rsidRPr="006E7BCA">
        <w:rPr>
          <w:sz w:val="10"/>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6E7BCA">
        <w:rPr>
          <w:sz w:val="10"/>
        </w:rPr>
        <w:t>favourite</w:t>
      </w:r>
      <w:proofErr w:type="spellEnd"/>
      <w:r w:rsidRPr="006E7BCA">
        <w:rPr>
          <w:sz w:val="10"/>
        </w:rPr>
        <w:t xml:space="preserve"> metaphor – to surviving inside a burning house by drinking lots of cold water. Virtually by definition, the most classical Leninist gesture is the only one that can point to an emergency exit. It is worth </w:t>
      </w:r>
      <w:proofErr w:type="spellStart"/>
      <w:r w:rsidRPr="006E7BCA">
        <w:rPr>
          <w:sz w:val="10"/>
        </w:rPr>
        <w:t>re-emphasising</w:t>
      </w:r>
      <w:proofErr w:type="spellEnd"/>
      <w:r w:rsidRPr="006E7BCA">
        <w:rPr>
          <w:sz w:val="10"/>
        </w:rPr>
        <w:t xml:space="preserve">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6E7BCA">
        <w:rPr>
          <w:sz w:val="10"/>
        </w:rPr>
        <w:t>civilisation</w:t>
      </w:r>
      <w:proofErr w:type="spellEnd"/>
      <w:r w:rsidRPr="006E7BCA">
        <w:rPr>
          <w:sz w:val="10"/>
        </w:rPr>
        <w:t xml:space="preserve"> of mankind in question’. Luxemburg expected world war to become a ‘permanent’ </w:t>
      </w:r>
      <w:proofErr w:type="gramStart"/>
      <w:r w:rsidRPr="006E7BCA">
        <w:rPr>
          <w:sz w:val="10"/>
        </w:rPr>
        <w:t>state of affairs</w:t>
      </w:r>
      <w:proofErr w:type="gramEnd"/>
      <w:r w:rsidRPr="006E7BCA">
        <w:rPr>
          <w:sz w:val="10"/>
        </w:rPr>
        <w:t xml:space="preserve">. It didn’t, and here the differentia </w:t>
      </w:r>
      <w:proofErr w:type="spellStart"/>
      <w:r w:rsidRPr="006E7BCA">
        <w:rPr>
          <w:sz w:val="10"/>
        </w:rPr>
        <w:t>specifica</w:t>
      </w:r>
      <w:proofErr w:type="spellEnd"/>
      <w:r w:rsidRPr="006E7BCA">
        <w:rPr>
          <w:sz w:val="10"/>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6E7BCA">
        <w:rPr>
          <w:sz w:val="10"/>
        </w:rPr>
        <w:t>2 .</w:t>
      </w:r>
      <w:proofErr w:type="gramEnd"/>
      <w:r w:rsidRPr="006E7BCA">
        <w:rPr>
          <w:sz w:val="10"/>
        </w:rPr>
        <w:t xml:space="preserve">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6E7BCA">
        <w:rPr>
          <w:sz w:val="10"/>
        </w:rPr>
        <w:t>classes’</w:t>
      </w:r>
      <w:proofErr w:type="gramEnd"/>
      <w:r w:rsidRPr="006E7BCA">
        <w:rPr>
          <w:sz w:val="10"/>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6E7BCA">
        <w:rPr>
          <w:sz w:val="10"/>
        </w:rPr>
        <w:t>halfmeasures</w:t>
      </w:r>
      <w:proofErr w:type="spellEnd"/>
      <w:r w:rsidRPr="006E7BCA">
        <w:rPr>
          <w:sz w:val="10"/>
        </w:rPr>
        <w:t>.’ Third, ecological Leninism leaps at any opportunity to wrest the state in this direction, break with business-</w:t>
      </w:r>
      <w:proofErr w:type="spellStart"/>
      <w:r w:rsidRPr="006E7BCA">
        <w:rPr>
          <w:sz w:val="10"/>
        </w:rPr>
        <w:t>asusual</w:t>
      </w:r>
      <w:proofErr w:type="spellEnd"/>
      <w:r w:rsidRPr="006E7BCA">
        <w:rPr>
          <w:sz w:val="10"/>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w:t>
      </w:r>
      <w:r w:rsidRPr="00F551EB">
        <w:rPr>
          <w:rStyle w:val="StyleUnderline"/>
        </w:rPr>
        <w:t>actual transition would require some coercive authority</w:t>
      </w:r>
      <w:r w:rsidRPr="006E7BCA">
        <w:rPr>
          <w:sz w:val="10"/>
        </w:rPr>
        <w:t xml:space="preserve">. If anarchists would ever wield influence in such a process, they would quickly discover this circumstance and, just like anybody else, </w:t>
      </w:r>
      <w:proofErr w:type="gramStart"/>
      <w:r w:rsidRPr="006E7BCA">
        <w:rPr>
          <w:sz w:val="10"/>
        </w:rPr>
        <w:t>have to</w:t>
      </w:r>
      <w:proofErr w:type="gramEnd"/>
      <w:r w:rsidRPr="006E7BCA">
        <w:rPr>
          <w:sz w:val="10"/>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6E7BCA">
        <w:rPr>
          <w:sz w:val="10"/>
        </w:rPr>
        <w:t>materialise</w:t>
      </w:r>
      <w:proofErr w:type="spellEnd"/>
      <w:r w:rsidRPr="006E7BCA">
        <w:rPr>
          <w:sz w:val="10"/>
        </w:rPr>
        <w:t xml:space="preserve"> anytime soon, if ever. Waiting for it would be both delusional and criminal, </w:t>
      </w:r>
      <w:r w:rsidRPr="00F551EB">
        <w:rPr>
          <w:rStyle w:val="StyleUnderline"/>
        </w:rPr>
        <w:t xml:space="preserve">and so all we </w:t>
      </w:r>
      <w:proofErr w:type="gramStart"/>
      <w:r w:rsidRPr="00F551EB">
        <w:rPr>
          <w:rStyle w:val="StyleUnderline"/>
        </w:rPr>
        <w:t>have to</w:t>
      </w:r>
      <w:proofErr w:type="gramEnd"/>
      <w:r w:rsidRPr="00F551EB">
        <w:rPr>
          <w:rStyle w:val="StyleUnderline"/>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w:t>
      </w:r>
      <w:r w:rsidRPr="006E7BCA">
        <w:rPr>
          <w:sz w:val="10"/>
        </w:rPr>
        <w:t xml:space="preserve"> (some further outlined by the present author in How to Blow Up a Pipeline: Learning to Fight in a World on Fire). But this would clearly be a departure from the classical </w:t>
      </w:r>
      <w:proofErr w:type="spellStart"/>
      <w:r w:rsidRPr="006E7BCA">
        <w:rPr>
          <w:sz w:val="10"/>
        </w:rPr>
        <w:t>programme</w:t>
      </w:r>
      <w:proofErr w:type="spellEnd"/>
      <w:r w:rsidRPr="006E7BCA">
        <w:rPr>
          <w:sz w:val="10"/>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t>
      </w:r>
      <w:r w:rsidRPr="00F551EB">
        <w:rPr>
          <w:rStyle w:val="StyleUnderline"/>
        </w:rPr>
        <w:t xml:space="preserve">Who knows what openings other moments of impact might </w:t>
      </w:r>
      <w:proofErr w:type="gramStart"/>
      <w:r w:rsidRPr="00F551EB">
        <w:rPr>
          <w:rStyle w:val="StyleUnderline"/>
        </w:rPr>
        <w:t>bring.</w:t>
      </w:r>
      <w:proofErr w:type="gramEnd"/>
      <w:r w:rsidRPr="00F551EB">
        <w:rPr>
          <w:rStyle w:val="StyleUnderline"/>
        </w:rPr>
        <w:t xml:space="preserve"> In</w:t>
      </w:r>
      <w:r w:rsidRPr="006E7BCA">
        <w:rPr>
          <w:sz w:val="10"/>
        </w:rPr>
        <w:t xml:space="preserve">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w:t>
      </w:r>
      <w:r w:rsidRPr="00F551EB">
        <w:rPr>
          <w:rStyle w:val="StyleUnderline"/>
        </w:rPr>
        <w:t xml:space="preserve">the mission of ecological Leninists is </w:t>
      </w:r>
      <w:r w:rsidRPr="006E7BCA">
        <w:rPr>
          <w:rStyle w:val="StyleUnderline"/>
        </w:rPr>
        <w:t>to raise consciousness in such spontaneous movements and reroute them towards the drivers of catastrophe</w:t>
      </w:r>
      <w:r w:rsidRPr="006E7BCA">
        <w:rPr>
          <w:sz w:val="10"/>
        </w:rPr>
        <w:t>. Hence the heightened relevance of the slogan that for Bensaïd ‘sums up Leninist politics: “</w:t>
      </w:r>
      <w:r w:rsidRPr="00F551EB">
        <w:rPr>
          <w:rStyle w:val="StyleUnderline"/>
        </w:rPr>
        <w:t>Be ready</w:t>
      </w:r>
      <w:r w:rsidRPr="006E7BCA">
        <w:rPr>
          <w:sz w:val="10"/>
        </w:rPr>
        <w:t xml:space="preserve">!” Be ready for the improbable, for the unexpected, for what happens.’ It includes a readiness to, with Lenin’s own words, ‘set to work to stir up all and sundry, even the oldest, </w:t>
      </w:r>
      <w:proofErr w:type="gramStart"/>
      <w:r w:rsidRPr="006E7BCA">
        <w:rPr>
          <w:sz w:val="10"/>
        </w:rPr>
        <w:t>mustiest</w:t>
      </w:r>
      <w:proofErr w:type="gramEnd"/>
      <w:r w:rsidRPr="006E7BCA">
        <w:rPr>
          <w:sz w:val="10"/>
        </w:rPr>
        <w:t xml:space="preserve"> and seemingly hopeless spheres, for otherwise we shall not be able to cope with our tasks’. If the matter is exigent, the material at hand must be used. On this view, </w:t>
      </w:r>
      <w:r w:rsidRPr="00D645A6">
        <w:rPr>
          <w:rStyle w:val="Emphasis"/>
          <w:highlight w:val="green"/>
        </w:rPr>
        <w:t>ecological Leninism is a lodestar of principles</w:t>
      </w:r>
      <w:r w:rsidRPr="00F551EB">
        <w:rPr>
          <w:rStyle w:val="StyleUnderline"/>
        </w:rPr>
        <w:t>, not a party affiliation</w:t>
      </w:r>
      <w:r w:rsidRPr="006E7BCA">
        <w:rPr>
          <w:sz w:val="10"/>
        </w:rPr>
        <w:t xml:space="preserve">. 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 The basic make-up must </w:t>
      </w:r>
      <w:proofErr w:type="spellStart"/>
      <w:r w:rsidRPr="006E7BCA">
        <w:rPr>
          <w:sz w:val="10"/>
        </w:rPr>
        <w:t>harbour</w:t>
      </w:r>
      <w:proofErr w:type="spellEnd"/>
      <w:r w:rsidRPr="006E7BCA">
        <w:rPr>
          <w:sz w:val="10"/>
        </w:rPr>
        <w:t xml:space="preserve"> a </w:t>
      </w:r>
      <w:r w:rsidRPr="00D645A6">
        <w:rPr>
          <w:rStyle w:val="Emphasis"/>
          <w:highlight w:val="green"/>
        </w:rPr>
        <w:t>predisposition for emergency action and an openness to some degree of hard power from the state</w:t>
      </w:r>
      <w:r w:rsidRPr="00F551EB">
        <w:rPr>
          <w:rStyle w:val="StyleUnderline"/>
        </w:rPr>
        <w:t xml:space="preserve">. </w:t>
      </w:r>
      <w:r w:rsidRPr="006E7BCA">
        <w:rPr>
          <w:sz w:val="10"/>
        </w:rPr>
        <w:t xml:space="preserve">Anarchism detests the state; social democracy shrivels in catastrophe. But there is no reason not to experiment with ecological </w:t>
      </w:r>
      <w:proofErr w:type="spellStart"/>
      <w:r w:rsidRPr="006E7BCA">
        <w:rPr>
          <w:sz w:val="10"/>
        </w:rPr>
        <w:t>Luxemburgism</w:t>
      </w:r>
      <w:proofErr w:type="spellEnd"/>
      <w:r w:rsidRPr="006E7BCA">
        <w:rPr>
          <w:sz w:val="10"/>
        </w:rPr>
        <w:t xml:space="preserve">, or ecological Blanquism, or Guevarism, or indeed Trotskyism … nor is there reason to give up on the sheer deductive force of revolutionary Marxism: ‘The inherent tendencies of capitalist development, at a certain point of their maturity, necessitate the </w:t>
      </w:r>
      <w:r w:rsidRPr="00F551EB">
        <w:rPr>
          <w:rStyle w:val="StyleUnderline"/>
        </w:rPr>
        <w:t>transition to a planful mode of production</w:t>
      </w:r>
      <w:r w:rsidRPr="006E7BCA">
        <w:rPr>
          <w:sz w:val="10"/>
        </w:rPr>
        <w:t xml:space="preserve">, </w:t>
      </w:r>
      <w:r w:rsidRPr="00F551EB">
        <w:rPr>
          <w:rStyle w:val="StyleUnderline"/>
        </w:rPr>
        <w:t xml:space="preserve">consciously </w:t>
      </w:r>
      <w:proofErr w:type="spellStart"/>
      <w:r w:rsidRPr="00F551EB">
        <w:rPr>
          <w:rStyle w:val="StyleUnderline"/>
        </w:rPr>
        <w:t>organised</w:t>
      </w:r>
      <w:proofErr w:type="spellEnd"/>
      <w:r w:rsidRPr="006E7BCA">
        <w:rPr>
          <w:sz w:val="10"/>
        </w:rPr>
        <w:t xml:space="preserve"> by the entire working force of society – in order that all of society and human </w:t>
      </w:r>
      <w:proofErr w:type="spellStart"/>
      <w:r w:rsidRPr="006E7BCA">
        <w:rPr>
          <w:sz w:val="10"/>
        </w:rPr>
        <w:t>civilisation</w:t>
      </w:r>
      <w:proofErr w:type="spellEnd"/>
      <w:r w:rsidRPr="006E7BCA">
        <w:rPr>
          <w:sz w:val="10"/>
        </w:rPr>
        <w:t xml:space="preserve"> might not perish’, again with Luxemburg. But ‘necessitate’ does not mean ‘preordain’. Something can be necessary and yet never come about.</w:t>
      </w:r>
    </w:p>
    <w:p w14:paraId="6F8644CC" w14:textId="42B43657" w:rsidR="00653D97" w:rsidRDefault="00653D97" w:rsidP="00653D97">
      <w:pPr>
        <w:pStyle w:val="Heading3"/>
      </w:pPr>
      <w:r>
        <w:lastRenderedPageBreak/>
        <w:t xml:space="preserve">1NC – OFF </w:t>
      </w:r>
    </w:p>
    <w:p w14:paraId="7FB94DE9" w14:textId="77777777" w:rsidR="00653D97" w:rsidRDefault="00653D97" w:rsidP="00653D97">
      <w:pPr>
        <w:pStyle w:val="Heading4"/>
      </w:pPr>
      <w:r>
        <w:t>CP Text – In a Democracy, a Free Press ought to prioritize Objectivity over Advocacy, except for instances of Solution Journalism.</w:t>
      </w:r>
    </w:p>
    <w:p w14:paraId="02EEE9B2" w14:textId="77777777" w:rsidR="00653D97" w:rsidRDefault="00653D97" w:rsidP="00653D97">
      <w:pPr>
        <w:pStyle w:val="Heading4"/>
      </w:pPr>
      <w:r>
        <w:t xml:space="preserve">The CP </w:t>
      </w:r>
      <w:r>
        <w:rPr>
          <w:u w:val="single"/>
        </w:rPr>
        <w:t>competes</w:t>
      </w:r>
      <w:r>
        <w:t xml:space="preserve"> – Solution Journalism prioritizes </w:t>
      </w:r>
      <w:r>
        <w:rPr>
          <w:u w:val="single"/>
        </w:rPr>
        <w:t>Advocacy</w:t>
      </w:r>
      <w:r>
        <w:t xml:space="preserve"> over </w:t>
      </w:r>
      <w:r>
        <w:rPr>
          <w:u w:val="single"/>
        </w:rPr>
        <w:t>Objectivity</w:t>
      </w:r>
      <w:r>
        <w:t xml:space="preserve"> and violating </w:t>
      </w:r>
      <w:r>
        <w:rPr>
          <w:u w:val="single"/>
        </w:rPr>
        <w:t>some</w:t>
      </w:r>
      <w:r>
        <w:t xml:space="preserve"> Objective Principals is critical to </w:t>
      </w:r>
      <w:r>
        <w:rPr>
          <w:u w:val="single"/>
        </w:rPr>
        <w:t>effective</w:t>
      </w:r>
      <w:r>
        <w:t xml:space="preserve"> Solution Journalism. </w:t>
      </w:r>
    </w:p>
    <w:p w14:paraId="2288037E" w14:textId="77777777" w:rsidR="00653D97" w:rsidRPr="005B3972" w:rsidRDefault="00653D97" w:rsidP="00653D97">
      <w:r w:rsidRPr="005B3972">
        <w:rPr>
          <w:rStyle w:val="Style13ptBold"/>
        </w:rPr>
        <w:t>Dyer 15</w:t>
      </w:r>
      <w:r w:rsidRPr="005B3972">
        <w:t xml:space="preserve"> John Dyer 6-11-2015 "Is Solutions Journalism the Solution?"</w:t>
      </w:r>
      <w:r>
        <w:t xml:space="preserve"> </w:t>
      </w:r>
      <w:hyperlink r:id="rId8" w:history="1">
        <w:r w:rsidRPr="00976FFD">
          <w:rPr>
            <w:rStyle w:val="Hyperlink"/>
          </w:rPr>
          <w:t>https://niemanreports.org/articles/is-solutions-journalism-the-solution/</w:t>
        </w:r>
      </w:hyperlink>
      <w:r>
        <w:t xml:space="preserve"> (</w:t>
      </w:r>
      <w:r w:rsidRPr="005B3972">
        <w:t>John Dyer is a journalist based in Massachusetts. He serves as the American editor for Associated Reporters Abroad</w:t>
      </w:r>
      <w:r>
        <w:t xml:space="preserve">)//Elmer </w:t>
      </w:r>
    </w:p>
    <w:p w14:paraId="56FACA99" w14:textId="77777777" w:rsidR="00653D97" w:rsidRDefault="00653D97" w:rsidP="00653D97">
      <w:pPr>
        <w:rPr>
          <w:rStyle w:val="StyleUnderline"/>
        </w:rPr>
      </w:pPr>
      <w:r w:rsidRPr="00551098">
        <w:rPr>
          <w:sz w:val="16"/>
        </w:rPr>
        <w:t xml:space="preserve">That line can be hard to distinguish. Media coverage grants legitimacy and authority to solutions, potentially to the exclusion of other fixes that reporters or their sources never encountered—an easy oversight on big, complicated topics like healthcare, clean </w:t>
      </w:r>
      <w:proofErr w:type="gramStart"/>
      <w:r w:rsidRPr="00551098">
        <w:rPr>
          <w:sz w:val="16"/>
        </w:rPr>
        <w:t>water</w:t>
      </w:r>
      <w:proofErr w:type="gramEnd"/>
      <w:r w:rsidRPr="00551098">
        <w:rPr>
          <w:sz w:val="16"/>
        </w:rPr>
        <w:t xml:space="preserve"> and other global issues, says Arizona State University journalism professor Dan Gillmor. Gillmor wonders if </w:t>
      </w:r>
      <w:r w:rsidRPr="005B3972">
        <w:rPr>
          <w:rStyle w:val="Emphasis"/>
          <w:highlight w:val="green"/>
        </w:rPr>
        <w:t>journalists might</w:t>
      </w:r>
      <w:r w:rsidRPr="00551098">
        <w:rPr>
          <w:sz w:val="16"/>
          <w:highlight w:val="green"/>
        </w:rPr>
        <w:t xml:space="preserve"> </w:t>
      </w:r>
      <w:r w:rsidRPr="005B3972">
        <w:rPr>
          <w:rStyle w:val="Emphasis"/>
          <w:highlight w:val="green"/>
        </w:rPr>
        <w:t>compromise their objectivity</w:t>
      </w:r>
      <w:r w:rsidRPr="00551098">
        <w:rPr>
          <w:sz w:val="16"/>
          <w:highlight w:val="green"/>
        </w:rPr>
        <w:t xml:space="preserve"> </w:t>
      </w:r>
      <w:r w:rsidRPr="005B3972">
        <w:rPr>
          <w:rStyle w:val="Emphasis"/>
          <w:highlight w:val="green"/>
        </w:rPr>
        <w:t xml:space="preserve">when they approach a story with the </w:t>
      </w:r>
      <w:r w:rsidRPr="005B3972">
        <w:rPr>
          <w:rStyle w:val="Emphasis"/>
          <w:highlight w:val="green"/>
          <w:bdr w:val="single" w:sz="18" w:space="0" w:color="auto"/>
        </w:rPr>
        <w:t>goal of proving that a specific solution is valid</w:t>
      </w:r>
      <w:r w:rsidRPr="00551098">
        <w:rPr>
          <w:sz w:val="16"/>
        </w:rPr>
        <w:t>. “</w:t>
      </w:r>
      <w:r w:rsidRPr="005B3972">
        <w:rPr>
          <w:rStyle w:val="StyleUnderline"/>
        </w:rPr>
        <w:t>The journalist</w:t>
      </w:r>
      <w:r w:rsidRPr="00551098">
        <w:rPr>
          <w:sz w:val="16"/>
        </w:rPr>
        <w:t xml:space="preserve"> </w:t>
      </w:r>
      <w:r w:rsidRPr="005B3972">
        <w:rPr>
          <w:rStyle w:val="Emphasis"/>
          <w:highlight w:val="green"/>
        </w:rPr>
        <w:t>goes into</w:t>
      </w:r>
      <w:r w:rsidRPr="00551098">
        <w:rPr>
          <w:sz w:val="16"/>
          <w:highlight w:val="green"/>
        </w:rPr>
        <w:t xml:space="preserve"> </w:t>
      </w:r>
      <w:r w:rsidRPr="005B3972">
        <w:rPr>
          <w:rStyle w:val="StyleUnderline"/>
        </w:rPr>
        <w:t>the</w:t>
      </w:r>
      <w:r w:rsidRPr="00551098">
        <w:rPr>
          <w:sz w:val="16"/>
        </w:rPr>
        <w:t xml:space="preserve"> </w:t>
      </w:r>
      <w:r w:rsidRPr="005B3972">
        <w:rPr>
          <w:rStyle w:val="Emphasis"/>
          <w:highlight w:val="green"/>
        </w:rPr>
        <w:t>topic</w:t>
      </w:r>
      <w:r w:rsidRPr="00551098">
        <w:rPr>
          <w:sz w:val="16"/>
          <w:highlight w:val="green"/>
        </w:rPr>
        <w:t xml:space="preserve"> </w:t>
      </w:r>
      <w:r w:rsidRPr="005B3972">
        <w:rPr>
          <w:rStyle w:val="Emphasis"/>
          <w:highlight w:val="green"/>
        </w:rPr>
        <w:t>with</w:t>
      </w:r>
      <w:r w:rsidRPr="00551098">
        <w:rPr>
          <w:sz w:val="16"/>
          <w:highlight w:val="green"/>
        </w:rPr>
        <w:t xml:space="preserve"> </w:t>
      </w:r>
      <w:r w:rsidRPr="005B3972">
        <w:rPr>
          <w:rStyle w:val="Emphasis"/>
          <w:highlight w:val="green"/>
        </w:rPr>
        <w:t>some</w:t>
      </w:r>
      <w:r w:rsidRPr="00551098">
        <w:rPr>
          <w:sz w:val="16"/>
          <w:highlight w:val="green"/>
        </w:rPr>
        <w:t xml:space="preserve"> </w:t>
      </w:r>
      <w:r w:rsidRPr="005B3972">
        <w:rPr>
          <w:rStyle w:val="StyleUnderline"/>
        </w:rPr>
        <w:t>sort of</w:t>
      </w:r>
      <w:r w:rsidRPr="00551098">
        <w:rPr>
          <w:sz w:val="16"/>
        </w:rPr>
        <w:t xml:space="preserve"> </w:t>
      </w:r>
      <w:r w:rsidRPr="005B3972">
        <w:rPr>
          <w:rStyle w:val="Emphasis"/>
          <w:highlight w:val="green"/>
        </w:rPr>
        <w:t>outcome in mind</w:t>
      </w:r>
      <w:r w:rsidRPr="00551098">
        <w:rPr>
          <w:sz w:val="16"/>
        </w:rPr>
        <w:t xml:space="preserve">,” says Gillmor. “That’s fine if you are looking for examples of agreement.” The MIT Center for Civic Media’s </w:t>
      </w:r>
      <w:r w:rsidRPr="005B3972">
        <w:rPr>
          <w:rStyle w:val="StyleUnderline"/>
        </w:rPr>
        <w:t xml:space="preserve">Ethan Zuckerman believes the </w:t>
      </w:r>
      <w:r w:rsidRPr="005B3972">
        <w:rPr>
          <w:rStyle w:val="Emphasis"/>
          <w:highlight w:val="green"/>
        </w:rPr>
        <w:t xml:space="preserve">proponents of solutions journalism are </w:t>
      </w:r>
      <w:r w:rsidRPr="005B3972">
        <w:rPr>
          <w:rStyle w:val="Emphasis"/>
          <w:highlight w:val="green"/>
          <w:bdr w:val="single" w:sz="18" w:space="0" w:color="auto"/>
        </w:rPr>
        <w:t>trying too hard to distance themselves from advocacy</w:t>
      </w:r>
      <w:r w:rsidRPr="00551098">
        <w:rPr>
          <w:sz w:val="16"/>
        </w:rPr>
        <w:t xml:space="preserve">. He co-founded a citizen journalism website, Global Voices, in part to advocate for freedom of expression. To Zuckerman, </w:t>
      </w:r>
      <w:r w:rsidRPr="005B3972">
        <w:rPr>
          <w:rStyle w:val="Emphasis"/>
          <w:highlight w:val="green"/>
        </w:rPr>
        <w:t>purposefully motivating readers to act on the issues raised in stories is</w:t>
      </w:r>
      <w:r w:rsidRPr="00551098">
        <w:rPr>
          <w:sz w:val="16"/>
        </w:rPr>
        <w:t xml:space="preserve"> </w:t>
      </w:r>
      <w:r w:rsidRPr="005B3972">
        <w:rPr>
          <w:rStyle w:val="StyleUnderline"/>
        </w:rPr>
        <w:t>perfectly respectable—indeed</w:t>
      </w:r>
      <w:r w:rsidRPr="00551098">
        <w:rPr>
          <w:sz w:val="16"/>
        </w:rPr>
        <w:t xml:space="preserve">, </w:t>
      </w:r>
      <w:r w:rsidRPr="005B3972">
        <w:rPr>
          <w:rStyle w:val="Emphasis"/>
          <w:highlight w:val="green"/>
        </w:rPr>
        <w:t>necessary</w:t>
      </w:r>
      <w:r w:rsidRPr="00551098">
        <w:rPr>
          <w:sz w:val="16"/>
        </w:rPr>
        <w:t xml:space="preserve">. </w:t>
      </w:r>
      <w:r w:rsidRPr="00551098">
        <w:rPr>
          <w:rStyle w:val="Emphasis"/>
          <w:highlight w:val="green"/>
        </w:rPr>
        <w:t>As confidence in the mainstream media ebbs</w:t>
      </w:r>
      <w:r w:rsidRPr="00551098">
        <w:rPr>
          <w:sz w:val="16"/>
        </w:rPr>
        <w:t xml:space="preserve">, </w:t>
      </w:r>
      <w:r w:rsidRPr="00551098">
        <w:rPr>
          <w:rStyle w:val="Emphasis"/>
          <w:highlight w:val="green"/>
        </w:rPr>
        <w:t>why shouldn’t</w:t>
      </w:r>
      <w:r w:rsidRPr="00551098">
        <w:rPr>
          <w:sz w:val="16"/>
          <w:highlight w:val="green"/>
        </w:rPr>
        <w:t xml:space="preserve"> </w:t>
      </w:r>
      <w:r w:rsidRPr="00551098">
        <w:rPr>
          <w:sz w:val="16"/>
        </w:rPr>
        <w:t xml:space="preserve">top-notch </w:t>
      </w:r>
      <w:r w:rsidRPr="00551098">
        <w:rPr>
          <w:rStyle w:val="Emphasis"/>
          <w:highlight w:val="green"/>
        </w:rPr>
        <w:t>journalists</w:t>
      </w:r>
      <w:r w:rsidRPr="00551098">
        <w:rPr>
          <w:sz w:val="16"/>
          <w:highlight w:val="green"/>
        </w:rPr>
        <w:t xml:space="preserve"> </w:t>
      </w:r>
      <w:r w:rsidRPr="00551098">
        <w:rPr>
          <w:rStyle w:val="Emphasis"/>
          <w:highlight w:val="green"/>
          <w:bdr w:val="single" w:sz="18" w:space="0" w:color="auto"/>
        </w:rPr>
        <w:t>tell audiences how they might become involved in an issue that energizes them</w:t>
      </w:r>
      <w:r w:rsidRPr="00551098">
        <w:rPr>
          <w:sz w:val="16"/>
        </w:rPr>
        <w:t>. “</w:t>
      </w:r>
      <w:r w:rsidRPr="00551098">
        <w:rPr>
          <w:rStyle w:val="StyleUnderline"/>
        </w:rPr>
        <w:t>What Bornstein is actually doing is essentially saying, ‘Let’s find the problem solvers and let’s do traditional journalism stories about them. Let’s look at them with caution and scrutiny. Let’s evaluate their claims,’</w:t>
      </w:r>
      <w:r w:rsidRPr="00551098">
        <w:rPr>
          <w:sz w:val="16"/>
        </w:rPr>
        <w:t xml:space="preserve">” says Zuckerman. </w:t>
      </w:r>
      <w:r w:rsidRPr="00551098">
        <w:rPr>
          <w:rStyle w:val="StyleUnderline"/>
        </w:rPr>
        <w:t>“Is it enough that we find a solution if it is a solution that our viewers or our readers can’t be a part of? For me, that’s the most challenging feature of this. Can we give our readers something positive and constructive they can do?”</w:t>
      </w:r>
    </w:p>
    <w:p w14:paraId="6E3B278C" w14:textId="77777777" w:rsidR="00653D97" w:rsidRDefault="00653D97" w:rsidP="00653D97">
      <w:pPr>
        <w:pStyle w:val="Heading4"/>
      </w:pPr>
      <w:r>
        <w:t xml:space="preserve">Advocating for a </w:t>
      </w:r>
      <w:r>
        <w:rPr>
          <w:u w:val="single"/>
        </w:rPr>
        <w:t>particular Solution</w:t>
      </w:r>
      <w:r>
        <w:t xml:space="preserve"> suspends </w:t>
      </w:r>
      <w:r w:rsidRPr="00C60385">
        <w:rPr>
          <w:u w:val="single"/>
        </w:rPr>
        <w:t>Objectivity</w:t>
      </w:r>
      <w:r>
        <w:t xml:space="preserve"> in favor of </w:t>
      </w:r>
      <w:r w:rsidRPr="00C60385">
        <w:rPr>
          <w:u w:val="single"/>
        </w:rPr>
        <w:t>Partial Campaigning</w:t>
      </w:r>
      <w:r>
        <w:t>.</w:t>
      </w:r>
    </w:p>
    <w:p w14:paraId="6E690923" w14:textId="77777777" w:rsidR="00653D97" w:rsidRPr="00D90881" w:rsidRDefault="00653D97" w:rsidP="00653D97">
      <w:r w:rsidRPr="00D90881">
        <w:rPr>
          <w:rStyle w:val="Style13ptBold"/>
        </w:rPr>
        <w:t>Salvesen</w:t>
      </w:r>
      <w:r>
        <w:rPr>
          <w:rStyle w:val="Style13ptBold"/>
        </w:rPr>
        <w:t xml:space="preserve"> 18</w:t>
      </w:r>
      <w:r w:rsidRPr="00D90881">
        <w:t xml:space="preserve">, Ingerid. "Should </w:t>
      </w:r>
      <w:proofErr w:type="gramStart"/>
      <w:r w:rsidRPr="00D90881">
        <w:t>journalists</w:t>
      </w:r>
      <w:proofErr w:type="gramEnd"/>
      <w:r w:rsidRPr="00D90881">
        <w:t xml:space="preserve"> campaign on climate change." (2018).</w:t>
      </w:r>
      <w:r>
        <w:t xml:space="preserve"> (</w:t>
      </w:r>
      <w:r w:rsidRPr="00D90881">
        <w:t xml:space="preserve">Ingerid Salvesen has written and produced stories for several of Norway´s biggest newspapers and media companies. Before she chose </w:t>
      </w:r>
      <w:proofErr w:type="gramStart"/>
      <w:r w:rsidRPr="00D90881">
        <w:t>freelancing</w:t>
      </w:r>
      <w:proofErr w:type="gramEnd"/>
      <w:r w:rsidRPr="00D90881">
        <w:t xml:space="preserve"> she worked, amongst others, as a foreign affairs reporter for the leading Norwegian news agency, NTB, and as a long form writer for the Magazine of Norway´s largest business daily, </w:t>
      </w:r>
      <w:proofErr w:type="spellStart"/>
      <w:r w:rsidRPr="00D90881">
        <w:t>Dagens</w:t>
      </w:r>
      <w:proofErr w:type="spellEnd"/>
      <w:r w:rsidRPr="00D90881">
        <w:t xml:space="preserve"> </w:t>
      </w:r>
      <w:proofErr w:type="spellStart"/>
      <w:r w:rsidRPr="00D90881">
        <w:t>Næringsliv</w:t>
      </w:r>
      <w:proofErr w:type="spellEnd"/>
      <w:r w:rsidRPr="00D90881">
        <w:t xml:space="preserve">. As a journalist, she is interested in questions of environment, </w:t>
      </w:r>
      <w:proofErr w:type="gramStart"/>
      <w:r w:rsidRPr="00D90881">
        <w:t>migration</w:t>
      </w:r>
      <w:proofErr w:type="gramEnd"/>
      <w:r w:rsidRPr="00D90881">
        <w:t xml:space="preserve"> and inequality, and has increasingly been covering climate change science and politics. Together with two journalist colleagues, she started an independent foreign affairs podcast in 2016 called "Du </w:t>
      </w:r>
      <w:proofErr w:type="spellStart"/>
      <w:r w:rsidRPr="00D90881">
        <w:t>verden</w:t>
      </w:r>
      <w:proofErr w:type="spellEnd"/>
      <w:r w:rsidRPr="00D90881">
        <w:t>!".</w:t>
      </w:r>
      <w:r>
        <w:t xml:space="preserve">)//Elmer </w:t>
      </w:r>
    </w:p>
    <w:p w14:paraId="4E90777A" w14:textId="77777777" w:rsidR="00653D97" w:rsidRPr="008032FA" w:rsidRDefault="00653D97" w:rsidP="00653D97">
      <w:pPr>
        <w:rPr>
          <w:sz w:val="16"/>
        </w:rPr>
      </w:pPr>
      <w:r w:rsidRPr="008032FA">
        <w:rPr>
          <w:sz w:val="16"/>
        </w:rPr>
        <w:t xml:space="preserve">Still, </w:t>
      </w:r>
      <w:r w:rsidRPr="00D90881">
        <w:rPr>
          <w:rStyle w:val="Emphasis"/>
          <w:highlight w:val="green"/>
        </w:rPr>
        <w:t>it was not</w:t>
      </w:r>
      <w:r w:rsidRPr="008032FA">
        <w:rPr>
          <w:sz w:val="16"/>
          <w:highlight w:val="green"/>
        </w:rPr>
        <w:t xml:space="preserve"> </w:t>
      </w:r>
      <w:r w:rsidRPr="008032FA">
        <w:rPr>
          <w:sz w:val="16"/>
        </w:rPr>
        <w:t xml:space="preserve">just </w:t>
      </w:r>
      <w:r w:rsidRPr="00D90881">
        <w:rPr>
          <w:rStyle w:val="Emphasis"/>
          <w:highlight w:val="green"/>
        </w:rPr>
        <w:t>climate science generally</w:t>
      </w:r>
      <w:r w:rsidRPr="008032FA">
        <w:rPr>
          <w:sz w:val="16"/>
          <w:highlight w:val="green"/>
        </w:rPr>
        <w:t xml:space="preserve"> </w:t>
      </w:r>
      <w:r w:rsidRPr="00D90881">
        <w:rPr>
          <w:rStyle w:val="Emphasis"/>
          <w:highlight w:val="green"/>
          <w:bdr w:val="single" w:sz="18" w:space="0" w:color="auto"/>
        </w:rPr>
        <w:t>the Guardian embraced</w:t>
      </w:r>
      <w:r w:rsidRPr="008032FA">
        <w:rPr>
          <w:sz w:val="16"/>
          <w:highlight w:val="green"/>
        </w:rPr>
        <w:t xml:space="preserve"> </w:t>
      </w:r>
      <w:r w:rsidRPr="008032FA">
        <w:rPr>
          <w:sz w:val="16"/>
        </w:rPr>
        <w:t xml:space="preserve">in its campaign, </w:t>
      </w:r>
      <w:r w:rsidRPr="00D90881">
        <w:rPr>
          <w:rStyle w:val="Emphasis"/>
          <w:highlight w:val="green"/>
        </w:rPr>
        <w:t>but</w:t>
      </w:r>
      <w:r w:rsidRPr="008032FA">
        <w:rPr>
          <w:sz w:val="16"/>
          <w:highlight w:val="green"/>
        </w:rPr>
        <w:t xml:space="preserve"> </w:t>
      </w:r>
      <w:r w:rsidRPr="00D90881">
        <w:rPr>
          <w:rStyle w:val="Emphasis"/>
          <w:highlight w:val="green"/>
          <w:bdr w:val="single" w:sz="18" w:space="0" w:color="auto"/>
        </w:rPr>
        <w:t>a specific policy proposal</w:t>
      </w:r>
      <w:r w:rsidRPr="008032FA">
        <w:rPr>
          <w:sz w:val="16"/>
          <w:highlight w:val="green"/>
        </w:rPr>
        <w:t xml:space="preserve"> </w:t>
      </w:r>
      <w:r w:rsidRPr="008032FA">
        <w:rPr>
          <w:sz w:val="16"/>
        </w:rPr>
        <w:t xml:space="preserve">– and this was met with criticism at the time. Yet Alan </w:t>
      </w:r>
      <w:proofErr w:type="spellStart"/>
      <w:r w:rsidRPr="008032FA">
        <w:rPr>
          <w:sz w:val="16"/>
        </w:rPr>
        <w:t>Rusbridger</w:t>
      </w:r>
      <w:proofErr w:type="spellEnd"/>
      <w:r w:rsidRPr="008032FA">
        <w:rPr>
          <w:sz w:val="16"/>
        </w:rPr>
        <w:t xml:space="preserve"> argue that </w:t>
      </w:r>
      <w:r w:rsidRPr="00D90881">
        <w:rPr>
          <w:rStyle w:val="Emphasis"/>
          <w:highlight w:val="green"/>
        </w:rPr>
        <w:t>it is acceptable for editorial objectivity to be suspended on matters</w:t>
      </w:r>
      <w:r w:rsidRPr="008032FA">
        <w:rPr>
          <w:sz w:val="16"/>
        </w:rPr>
        <w:t xml:space="preserve"> </w:t>
      </w:r>
      <w:r w:rsidRPr="00D90881">
        <w:rPr>
          <w:rStyle w:val="Emphasis"/>
          <w:highlight w:val="green"/>
        </w:rPr>
        <w:t>which has</w:t>
      </w:r>
      <w:r w:rsidRPr="008032FA">
        <w:rPr>
          <w:sz w:val="16"/>
          <w:highlight w:val="green"/>
        </w:rPr>
        <w:t xml:space="preserve"> </w:t>
      </w:r>
      <w:r w:rsidRPr="00D90881">
        <w:rPr>
          <w:rStyle w:val="StyleUnderline"/>
        </w:rPr>
        <w:t>such</w:t>
      </w:r>
      <w:r w:rsidRPr="008032FA">
        <w:rPr>
          <w:sz w:val="16"/>
        </w:rPr>
        <w:t xml:space="preserve"> </w:t>
      </w:r>
      <w:r w:rsidRPr="00D90881">
        <w:rPr>
          <w:rStyle w:val="Emphasis"/>
          <w:highlight w:val="green"/>
          <w:bdr w:val="single" w:sz="18" w:space="0" w:color="auto"/>
        </w:rPr>
        <w:t>profound moral and social consequences</w:t>
      </w:r>
      <w:r w:rsidRPr="008032FA">
        <w:rPr>
          <w:sz w:val="16"/>
          <w:highlight w:val="green"/>
        </w:rPr>
        <w:t xml:space="preserve"> </w:t>
      </w:r>
      <w:r w:rsidRPr="00D90881">
        <w:rPr>
          <w:rStyle w:val="StyleUnderline"/>
        </w:rPr>
        <w:t>as climate change arguably does have, and</w:t>
      </w:r>
      <w:r w:rsidRPr="008032FA">
        <w:rPr>
          <w:sz w:val="16"/>
        </w:rPr>
        <w:t xml:space="preserve"> he likened it with apartheid and tobacco: “</w:t>
      </w:r>
      <w:r w:rsidRPr="00D90881">
        <w:rPr>
          <w:rStyle w:val="StyleUnderline"/>
        </w:rPr>
        <w:t xml:space="preserve">You can view this in two ways. One is that this is a moral issue, like tobacco and apartheid - you should not have your money with these companies, as they are irresponsible. Or you can argue that it is financially recklessness - these are </w:t>
      </w:r>
      <w:r w:rsidRPr="00D90881">
        <w:rPr>
          <w:rStyle w:val="StyleUnderline"/>
        </w:rPr>
        <w:lastRenderedPageBreak/>
        <w:t xml:space="preserve">stranded assets and if you are investing in a long-term </w:t>
      </w:r>
      <w:proofErr w:type="gramStart"/>
      <w:r w:rsidRPr="00D90881">
        <w:rPr>
          <w:rStyle w:val="StyleUnderline"/>
        </w:rPr>
        <w:t>perspective</w:t>
      </w:r>
      <w:proofErr w:type="gramEnd"/>
      <w:r w:rsidRPr="00D90881">
        <w:rPr>
          <w:rStyle w:val="StyleUnderline"/>
        </w:rPr>
        <w:t xml:space="preserve"> you are being irresponsible</w:t>
      </w:r>
      <w:r w:rsidRPr="008032FA">
        <w:rPr>
          <w:sz w:val="16"/>
        </w:rPr>
        <w:t xml:space="preserve">. </w:t>
      </w:r>
      <w:r w:rsidRPr="00D90881">
        <w:rPr>
          <w:rStyle w:val="Emphasis"/>
          <w:highlight w:val="green"/>
        </w:rPr>
        <w:t>We are not going to be neutral</w:t>
      </w:r>
      <w:r w:rsidRPr="008032FA">
        <w:rPr>
          <w:sz w:val="16"/>
          <w:highlight w:val="green"/>
        </w:rPr>
        <w:t xml:space="preserve"> </w:t>
      </w:r>
      <w:r w:rsidRPr="008032FA">
        <w:rPr>
          <w:sz w:val="16"/>
        </w:rPr>
        <w:t xml:space="preserve">about that, </w:t>
      </w:r>
      <w:r w:rsidRPr="00D90881">
        <w:rPr>
          <w:rStyle w:val="Emphasis"/>
          <w:highlight w:val="green"/>
        </w:rPr>
        <w:t>or impartial</w:t>
      </w:r>
      <w:r w:rsidRPr="008032FA">
        <w:rPr>
          <w:sz w:val="16"/>
          <w:highlight w:val="green"/>
        </w:rPr>
        <w:t xml:space="preserve"> </w:t>
      </w:r>
      <w:r w:rsidRPr="008032FA">
        <w:rPr>
          <w:sz w:val="16"/>
        </w:rPr>
        <w:t xml:space="preserve">about that – </w:t>
      </w:r>
      <w:r w:rsidRPr="00D90881">
        <w:rPr>
          <w:rStyle w:val="Emphasis"/>
          <w:highlight w:val="green"/>
          <w:bdr w:val="single" w:sz="18" w:space="0" w:color="auto"/>
        </w:rPr>
        <w:t>this is a campaign</w:t>
      </w:r>
      <w:r w:rsidRPr="008032FA">
        <w:rPr>
          <w:sz w:val="16"/>
          <w:highlight w:val="green"/>
        </w:rPr>
        <w:t xml:space="preserve"> </w:t>
      </w:r>
      <w:r w:rsidRPr="008032FA">
        <w:rPr>
          <w:sz w:val="16"/>
        </w:rPr>
        <w:t xml:space="preserve">and here is what you can do” </w:t>
      </w:r>
      <w:r w:rsidRPr="00D90881">
        <w:rPr>
          <w:rStyle w:val="StyleUnderline"/>
        </w:rPr>
        <w:t xml:space="preserve">His latter point was one of the key arguments for running the KIITG-campaign: the perceived benefits of </w:t>
      </w:r>
      <w:r w:rsidRPr="008032FA">
        <w:rPr>
          <w:rStyle w:val="Emphasis"/>
          <w:highlight w:val="green"/>
        </w:rPr>
        <w:t>offering people an actionable alternative</w:t>
      </w:r>
      <w:r w:rsidRPr="00D90881">
        <w:rPr>
          <w:rStyle w:val="StyleUnderline"/>
        </w:rPr>
        <w:t xml:space="preserve">. The journalists in </w:t>
      </w:r>
      <w:proofErr w:type="spellStart"/>
      <w:r w:rsidRPr="00D90881">
        <w:rPr>
          <w:rStyle w:val="StyleUnderline"/>
        </w:rPr>
        <w:t>favour</w:t>
      </w:r>
      <w:proofErr w:type="spellEnd"/>
      <w:r w:rsidRPr="00D90881">
        <w:rPr>
          <w:rStyle w:val="StyleUnderline"/>
        </w:rPr>
        <w:t xml:space="preserve"> argued it would make the project </w:t>
      </w:r>
      <w:r w:rsidRPr="008032FA">
        <w:rPr>
          <w:rStyle w:val="Emphasis"/>
          <w:highlight w:val="green"/>
        </w:rPr>
        <w:t>stand out from normal journalism</w:t>
      </w:r>
      <w:r w:rsidRPr="008032FA">
        <w:rPr>
          <w:rStyle w:val="StyleUnderline"/>
          <w:highlight w:val="green"/>
        </w:rPr>
        <w:t xml:space="preserve"> </w:t>
      </w:r>
      <w:r w:rsidRPr="00D90881">
        <w:rPr>
          <w:rStyle w:val="StyleUnderline"/>
        </w:rPr>
        <w:t xml:space="preserve">on climate change where you are mainly just offered (more of the same) information, </w:t>
      </w:r>
      <w:proofErr w:type="gramStart"/>
      <w:r w:rsidRPr="00D90881">
        <w:rPr>
          <w:rStyle w:val="StyleUnderline"/>
        </w:rPr>
        <w:t>and also</w:t>
      </w:r>
      <w:proofErr w:type="gramEnd"/>
      <w:r w:rsidRPr="00D90881">
        <w:rPr>
          <w:rStyle w:val="StyleUnderline"/>
        </w:rPr>
        <w:t xml:space="preserve"> it was argued it could break the feeling of hopelessness that they thought the public (and even many of the journalists themselves) were feeling when reading about climate change</w:t>
      </w:r>
      <w:r w:rsidRPr="008032FA">
        <w:rPr>
          <w:sz w:val="16"/>
        </w:rPr>
        <w:t xml:space="preserve">. “The </w:t>
      </w:r>
      <w:r w:rsidRPr="008032FA">
        <w:rPr>
          <w:rStyle w:val="Emphasis"/>
          <w:highlight w:val="green"/>
        </w:rPr>
        <w:t>advantages of</w:t>
      </w:r>
      <w:r w:rsidRPr="008032FA">
        <w:rPr>
          <w:sz w:val="16"/>
          <w:highlight w:val="green"/>
        </w:rPr>
        <w:t xml:space="preserve"> </w:t>
      </w:r>
      <w:r w:rsidRPr="008032FA">
        <w:rPr>
          <w:sz w:val="16"/>
        </w:rPr>
        <w:t xml:space="preserve">a news </w:t>
      </w:r>
      <w:proofErr w:type="spellStart"/>
      <w:r w:rsidRPr="008032FA">
        <w:rPr>
          <w:sz w:val="16"/>
        </w:rPr>
        <w:t>organisation</w:t>
      </w:r>
      <w:proofErr w:type="spellEnd"/>
      <w:r w:rsidRPr="008032FA">
        <w:rPr>
          <w:sz w:val="16"/>
        </w:rPr>
        <w:t xml:space="preserve"> </w:t>
      </w:r>
      <w:r w:rsidRPr="008032FA">
        <w:rPr>
          <w:rStyle w:val="Emphasis"/>
          <w:highlight w:val="green"/>
        </w:rPr>
        <w:t>stepping into an advocacy role is</w:t>
      </w:r>
      <w:r w:rsidRPr="008032FA">
        <w:rPr>
          <w:sz w:val="16"/>
          <w:highlight w:val="green"/>
        </w:rPr>
        <w:t xml:space="preserve"> </w:t>
      </w:r>
      <w:r w:rsidRPr="008032FA">
        <w:rPr>
          <w:sz w:val="16"/>
        </w:rPr>
        <w:t xml:space="preserve">that </w:t>
      </w:r>
      <w:r w:rsidRPr="008032FA">
        <w:rPr>
          <w:rStyle w:val="Emphasis"/>
          <w:highlight w:val="green"/>
        </w:rPr>
        <w:t>you provide</w:t>
      </w:r>
      <w:r w:rsidRPr="008032FA">
        <w:rPr>
          <w:sz w:val="16"/>
          <w:highlight w:val="green"/>
        </w:rPr>
        <w:t xml:space="preserve"> </w:t>
      </w:r>
      <w:r w:rsidRPr="008032FA">
        <w:rPr>
          <w:rStyle w:val="Emphasis"/>
          <w:highlight w:val="green"/>
        </w:rPr>
        <w:t>a mechanism for taking action</w:t>
      </w:r>
      <w:r w:rsidRPr="008032FA">
        <w:rPr>
          <w:sz w:val="16"/>
        </w:rPr>
        <w:t xml:space="preserve">”, says Aron </w:t>
      </w:r>
      <w:proofErr w:type="spellStart"/>
      <w:r w:rsidRPr="008032FA">
        <w:rPr>
          <w:sz w:val="16"/>
        </w:rPr>
        <w:t>Pilhofer</w:t>
      </w:r>
      <w:proofErr w:type="spellEnd"/>
      <w:r w:rsidRPr="008032FA">
        <w:rPr>
          <w:sz w:val="16"/>
        </w:rPr>
        <w:t>. “A campaign gives people agency and ownership and something that they can touch”, argued James Randerson.</w:t>
      </w:r>
    </w:p>
    <w:p w14:paraId="17447597" w14:textId="77777777" w:rsidR="00653D97" w:rsidRDefault="00653D97" w:rsidP="00653D97">
      <w:pPr>
        <w:pStyle w:val="Heading4"/>
      </w:pPr>
      <w:r>
        <w:t xml:space="preserve">Studies prove that Solutions Journalism </w:t>
      </w:r>
      <w:r>
        <w:rPr>
          <w:u w:val="single"/>
        </w:rPr>
        <w:t>is effective</w:t>
      </w:r>
      <w:r>
        <w:t xml:space="preserve"> and </w:t>
      </w:r>
      <w:r>
        <w:rPr>
          <w:u w:val="single"/>
        </w:rPr>
        <w:t>works</w:t>
      </w:r>
      <w:r>
        <w:t>.</w:t>
      </w:r>
    </w:p>
    <w:p w14:paraId="385FD568" w14:textId="77777777" w:rsidR="00653D97" w:rsidRPr="00526C05" w:rsidRDefault="00653D97" w:rsidP="00653D97">
      <w:r w:rsidRPr="00972EA3">
        <w:t>Alexander</w:t>
      </w:r>
      <w:r>
        <w:t xml:space="preserve"> </w:t>
      </w:r>
      <w:r w:rsidRPr="00972EA3">
        <w:t xml:space="preserve">L. </w:t>
      </w:r>
      <w:r w:rsidRPr="00C37555">
        <w:rPr>
          <w:b/>
          <w:bCs/>
          <w:sz w:val="26"/>
          <w:szCs w:val="26"/>
        </w:rPr>
        <w:t>Curry</w:t>
      </w:r>
      <w:r w:rsidRPr="00972EA3">
        <w:t xml:space="preserve"> and</w:t>
      </w:r>
      <w:r>
        <w:t xml:space="preserve"> </w:t>
      </w:r>
      <w:r w:rsidRPr="00972EA3">
        <w:t>Keith</w:t>
      </w:r>
      <w:r>
        <w:t xml:space="preserve"> </w:t>
      </w:r>
      <w:r w:rsidRPr="00972EA3">
        <w:t>H.</w:t>
      </w:r>
      <w:r>
        <w:t xml:space="preserve"> </w:t>
      </w:r>
      <w:r w:rsidRPr="00C37555">
        <w:rPr>
          <w:b/>
          <w:bCs/>
          <w:sz w:val="26"/>
          <w:szCs w:val="26"/>
        </w:rPr>
        <w:t xml:space="preserve">Hammonds, 14 </w:t>
      </w:r>
      <w:r w:rsidRPr="00972EA3">
        <w:t>[Alexander</w:t>
      </w:r>
      <w:r>
        <w:t xml:space="preserve"> </w:t>
      </w:r>
      <w:r w:rsidRPr="00972EA3">
        <w:t>L. Curry, (</w:t>
      </w:r>
      <w:r w:rsidRPr="00C37555">
        <w:t>Alex Curry (PhD, The University of Texas at Austin) is an assistant professor in the communication studies department at Western Oregon University, as well as a faculty research associate at the Center for Media Engagement. His research interests include sports, news, and civic engagement, and he is particularly interested in how sports tie people to their community and to each other. From 2005 to 2010, he served as a writer for Governor Arnold Schwarzenegger.</w:t>
      </w:r>
      <w:r w:rsidRPr="00972EA3">
        <w:t>)</w:t>
      </w:r>
      <w:r>
        <w:t xml:space="preserve"> Keith H. Hammonds (Keith H. Hammonds is the founder of Solutions Journalism Network and Ashoka News and Knowledge Initiative. He has been an editor Executive Editor and Associate Editor while also getting an MBA from Harvard</w:t>
      </w:r>
      <w:proofErr w:type="gramStart"/>
      <w:r>
        <w:t xml:space="preserve">. </w:t>
      </w:r>
      <w:r w:rsidRPr="00972EA3">
        <w:t>]</w:t>
      </w:r>
      <w:proofErr w:type="gramEnd"/>
      <w:r w:rsidRPr="00972EA3">
        <w:t>. "</w:t>
      </w:r>
      <w:r>
        <w:t>The Power of Solutions Journalism</w:t>
      </w:r>
      <w:r w:rsidRPr="00972EA3">
        <w:t xml:space="preserve">" </w:t>
      </w:r>
      <w:r>
        <w:t xml:space="preserve">June 2014, </w:t>
      </w:r>
      <w:r w:rsidRPr="00972EA3">
        <w:t xml:space="preserve">Accessed 3-3-2022. https://mediaengagement.org/wp-content/uploads/2014/06/ENP_SJN-report.pdf // </w:t>
      </w:r>
      <w:proofErr w:type="spellStart"/>
      <w:r>
        <w:t>duongie</w:t>
      </w:r>
      <w:proofErr w:type="spellEnd"/>
    </w:p>
    <w:p w14:paraId="4F8ACF6C" w14:textId="77777777" w:rsidR="00653D97" w:rsidRPr="00526C05" w:rsidRDefault="00653D97" w:rsidP="00653D97">
      <w:pPr>
        <w:rPr>
          <w:sz w:val="16"/>
        </w:rPr>
      </w:pPr>
      <w:r w:rsidRPr="00526C05">
        <w:rPr>
          <w:sz w:val="16"/>
        </w:rPr>
        <w:t xml:space="preserve">CONCLUSION These </w:t>
      </w:r>
      <w:r w:rsidRPr="00551098">
        <w:rPr>
          <w:rStyle w:val="Emphasis"/>
          <w:highlight w:val="green"/>
        </w:rPr>
        <w:t>study results suggest</w:t>
      </w:r>
      <w:r w:rsidRPr="00551098">
        <w:rPr>
          <w:highlight w:val="green"/>
          <w:u w:val="single"/>
        </w:rPr>
        <w:t xml:space="preserve"> </w:t>
      </w:r>
      <w:r w:rsidRPr="00526C05">
        <w:rPr>
          <w:u w:val="single"/>
        </w:rPr>
        <w:t xml:space="preserve">that </w:t>
      </w:r>
      <w:r w:rsidRPr="00551098">
        <w:rPr>
          <w:rStyle w:val="Emphasis"/>
          <w:highlight w:val="green"/>
        </w:rPr>
        <w:t>solutions journalism</w:t>
      </w:r>
      <w:r w:rsidRPr="00526C05">
        <w:rPr>
          <w:u w:val="single"/>
        </w:rPr>
        <w:t xml:space="preserve"> </w:t>
      </w:r>
      <w:r w:rsidRPr="00551098">
        <w:rPr>
          <w:rStyle w:val="Emphasis"/>
          <w:highlight w:val="green"/>
          <w:bdr w:val="single" w:sz="18" w:space="0" w:color="auto"/>
        </w:rPr>
        <w:t>could have significant ramifications</w:t>
      </w:r>
      <w:r w:rsidRPr="00551098">
        <w:rPr>
          <w:highlight w:val="green"/>
          <w:u w:val="single"/>
        </w:rPr>
        <w:t xml:space="preserve"> </w:t>
      </w:r>
      <w:r w:rsidRPr="00551098">
        <w:rPr>
          <w:u w:val="single"/>
        </w:rPr>
        <w:t>for readers and news organizations</w:t>
      </w:r>
      <w:r w:rsidRPr="00526C05">
        <w:rPr>
          <w:u w:val="single"/>
        </w:rPr>
        <w:t xml:space="preserve"> alike, along </w:t>
      </w:r>
      <w:r w:rsidRPr="00551098">
        <w:rPr>
          <w:rStyle w:val="Emphasis"/>
          <w:highlight w:val="green"/>
          <w:bdr w:val="single" w:sz="18" w:space="0" w:color="auto"/>
        </w:rPr>
        <w:t>with the potential to impact society at large</w:t>
      </w:r>
      <w:r w:rsidRPr="00526C05">
        <w:rPr>
          <w:u w:val="single"/>
        </w:rPr>
        <w:t xml:space="preserve">. </w:t>
      </w:r>
      <w:r w:rsidRPr="00526C05">
        <w:rPr>
          <w:sz w:val="16"/>
        </w:rPr>
        <w:t xml:space="preserve">Compared to readers of non-solutions articles, readers of </w:t>
      </w:r>
      <w:r w:rsidRPr="00526C05">
        <w:rPr>
          <w:u w:val="single"/>
        </w:rPr>
        <w:t xml:space="preserve">solutions-based articles not only indicate that they </w:t>
      </w:r>
      <w:r w:rsidRPr="00972EA3">
        <w:rPr>
          <w:u w:val="single"/>
        </w:rPr>
        <w:t>feel more informed</w:t>
      </w:r>
      <w:r w:rsidRPr="00526C05">
        <w:rPr>
          <w:u w:val="single"/>
        </w:rPr>
        <w:t xml:space="preserve"> by reading solutions stories, but that they want to </w:t>
      </w:r>
      <w:r w:rsidRPr="00972EA3">
        <w:rPr>
          <w:highlight w:val="green"/>
          <w:u w:val="single"/>
        </w:rPr>
        <w:t>continue to learn</w:t>
      </w:r>
      <w:r w:rsidRPr="00526C05">
        <w:rPr>
          <w:u w:val="single"/>
        </w:rPr>
        <w:t xml:space="preserve"> about the issue </w:t>
      </w:r>
      <w:r w:rsidRPr="00972EA3">
        <w:rPr>
          <w:highlight w:val="green"/>
          <w:u w:val="single"/>
        </w:rPr>
        <w:t>and</w:t>
      </w:r>
      <w:r w:rsidRPr="00526C05">
        <w:rPr>
          <w:u w:val="single"/>
        </w:rPr>
        <w:t xml:space="preserve"> were </w:t>
      </w:r>
      <w:r w:rsidRPr="00972EA3">
        <w:rPr>
          <w:highlight w:val="green"/>
          <w:u w:val="single"/>
        </w:rPr>
        <w:t>inspired to work toward</w:t>
      </w:r>
      <w:r w:rsidRPr="00526C05">
        <w:rPr>
          <w:u w:val="single"/>
        </w:rPr>
        <w:t xml:space="preserve"> a </w:t>
      </w:r>
      <w:r w:rsidRPr="00972EA3">
        <w:rPr>
          <w:highlight w:val="green"/>
          <w:u w:val="single"/>
        </w:rPr>
        <w:t>solution</w:t>
      </w:r>
      <w:r w:rsidRPr="00526C05">
        <w:rPr>
          <w:sz w:val="16"/>
        </w:rPr>
        <w:t xml:space="preserve">. For news organizations, the </w:t>
      </w:r>
      <w:r w:rsidRPr="00526C05">
        <w:rPr>
          <w:u w:val="single"/>
        </w:rPr>
        <w:t xml:space="preserve">benefits lie in the solutions-readers’ </w:t>
      </w:r>
      <w:r w:rsidRPr="00972EA3">
        <w:rPr>
          <w:highlight w:val="green"/>
          <w:u w:val="single"/>
        </w:rPr>
        <w:t>deeper connection</w:t>
      </w:r>
      <w:r w:rsidRPr="00526C05">
        <w:rPr>
          <w:u w:val="single"/>
        </w:rPr>
        <w:t xml:space="preserve"> to the issues and desire to continue to engage on them,</w:t>
      </w:r>
      <w:r w:rsidRPr="00526C05">
        <w:rPr>
          <w:sz w:val="16"/>
        </w:rPr>
        <w:t xml:space="preserve"> their </w:t>
      </w:r>
      <w:r w:rsidRPr="00526C05">
        <w:rPr>
          <w:u w:val="single"/>
        </w:rPr>
        <w:t>increased propensity to share what they read, and their desire to read more articles by the author and from the same newspaper</w:t>
      </w:r>
      <w:r w:rsidRPr="00526C05">
        <w:rPr>
          <w:sz w:val="16"/>
        </w:rPr>
        <w:t xml:space="preserve">. These benefits to individuals, news organizations and, potentially, society, </w:t>
      </w:r>
      <w:r w:rsidRPr="00526C05">
        <w:rPr>
          <w:u w:val="single"/>
        </w:rPr>
        <w:t xml:space="preserve">could make solutions journalism a </w:t>
      </w:r>
      <w:r w:rsidRPr="00972EA3">
        <w:rPr>
          <w:highlight w:val="green"/>
          <w:u w:val="single"/>
        </w:rPr>
        <w:t>valuable alternative to traditional</w:t>
      </w:r>
      <w:r w:rsidRPr="00526C05">
        <w:rPr>
          <w:u w:val="single"/>
        </w:rPr>
        <w:t xml:space="preserve"> problem-focused </w:t>
      </w:r>
      <w:r w:rsidRPr="00972EA3">
        <w:rPr>
          <w:highlight w:val="green"/>
          <w:u w:val="single"/>
        </w:rPr>
        <w:t>reporting</w:t>
      </w:r>
      <w:r w:rsidRPr="00526C05">
        <w:rPr>
          <w:u w:val="single"/>
        </w:rPr>
        <w:t>.</w:t>
      </w:r>
      <w:r w:rsidRPr="00526C05">
        <w:rPr>
          <w:sz w:val="16"/>
        </w:rPr>
        <w:t xml:space="preserve"> BACKGROUND ON SOLUTIONS JOURNALISM WHAT IS SOLUTIONS JOURNALISM? </w:t>
      </w:r>
      <w:r w:rsidRPr="00526C05">
        <w:rPr>
          <w:u w:val="single"/>
        </w:rPr>
        <w:t xml:space="preserve">Solutions journalism is critical reporting that investigates and </w:t>
      </w:r>
      <w:r w:rsidRPr="00972EA3">
        <w:rPr>
          <w:highlight w:val="green"/>
          <w:u w:val="single"/>
        </w:rPr>
        <w:t>explains credible responses to social problems</w:t>
      </w:r>
      <w:r w:rsidRPr="00972EA3">
        <w:rPr>
          <w:sz w:val="16"/>
          <w:highlight w:val="green"/>
        </w:rPr>
        <w:t>.</w:t>
      </w:r>
      <w:r w:rsidRPr="00526C05">
        <w:rPr>
          <w:sz w:val="16"/>
        </w:rPr>
        <w:t xml:space="preserve"> I</w:t>
      </w:r>
      <w:r w:rsidRPr="00526C05">
        <w:rPr>
          <w:u w:val="single"/>
        </w:rPr>
        <w:t>t delves into the how-</w:t>
      </w:r>
      <w:proofErr w:type="spellStart"/>
      <w:r w:rsidRPr="00526C05">
        <w:rPr>
          <w:u w:val="single"/>
        </w:rPr>
        <w:t>to’s</w:t>
      </w:r>
      <w:proofErr w:type="spellEnd"/>
      <w:r w:rsidRPr="00526C05">
        <w:rPr>
          <w:u w:val="single"/>
        </w:rPr>
        <w:t xml:space="preserve"> of problem solving, often structuring stories as puzzles or mysteries that investigate questions</w:t>
      </w:r>
      <w:r w:rsidRPr="00526C05">
        <w:rPr>
          <w:sz w:val="16"/>
        </w:rPr>
        <w:t xml:space="preserve"> like: What models are having success reducing the high school dropout rate and how do they </w:t>
      </w:r>
      <w:proofErr w:type="gramStart"/>
      <w:r w:rsidRPr="00526C05">
        <w:rPr>
          <w:sz w:val="16"/>
        </w:rPr>
        <w:t>actually work</w:t>
      </w:r>
      <w:proofErr w:type="gramEnd"/>
      <w:r w:rsidRPr="00526C05">
        <w:rPr>
          <w:sz w:val="16"/>
        </w:rPr>
        <w:t xml:space="preserve">? When done well, the stories can provide valuable insights about how communities may better tackle important problems. As such, </w:t>
      </w:r>
      <w:r w:rsidRPr="00526C05">
        <w:rPr>
          <w:u w:val="single"/>
        </w:rPr>
        <w:t>solutions journalism can be both highly informing and engaging.</w:t>
      </w:r>
      <w:r w:rsidRPr="00526C05">
        <w:rPr>
          <w:sz w:val="16"/>
        </w:rPr>
        <w:t xml:space="preserve"> News organizations such as The Seattle Times, the Milwaukee Journal Sentinel, and the Deseret News, among others, have deployed solutions reporting </w:t>
      </w:r>
      <w:proofErr w:type="gramStart"/>
      <w:r w:rsidRPr="00526C05">
        <w:rPr>
          <w:sz w:val="16"/>
        </w:rPr>
        <w:t>in an attempt to</w:t>
      </w:r>
      <w:proofErr w:type="gramEnd"/>
      <w:r w:rsidRPr="00526C05">
        <w:rPr>
          <w:sz w:val="16"/>
        </w:rPr>
        <w:t xml:space="preserve"> create a foundation for productive, forward looking (and less polarizing) community dialogues about vital social issues. In trying to meet these goals, a solutions journalism story attempts to answer in the affirmative the following ten questions (which serve as a framework, not a set of rules): 11 1. Does the story explain the causes of a social problem? 2. Does the story present an associated response to that problem? 3. Does the story refer to problem solving and how-to details? 4. Is the </w:t>
      </w:r>
      <w:proofErr w:type="gramStart"/>
      <w:r w:rsidRPr="00526C05">
        <w:rPr>
          <w:sz w:val="16"/>
        </w:rPr>
        <w:t>problem solving</w:t>
      </w:r>
      <w:proofErr w:type="gramEnd"/>
      <w:r w:rsidRPr="00526C05">
        <w:rPr>
          <w:sz w:val="16"/>
        </w:rPr>
        <w:t xml:space="preserve"> process central to the story’s narrative? 5. Does the story present evidence of results linked to the response? 6. Does the story explain the limitations of the response? 7. Does the story contain an insight or teachable lesson? 8. Does the story avoid reading like a puff piece? 9. Does the story draw on sources that have ground-level expertise, not just a </w:t>
      </w:r>
      <w:proofErr w:type="gramStart"/>
      <w:r w:rsidRPr="00526C05">
        <w:rPr>
          <w:sz w:val="16"/>
        </w:rPr>
        <w:t>30,000 foot</w:t>
      </w:r>
      <w:proofErr w:type="gramEnd"/>
      <w:r w:rsidRPr="00526C05">
        <w:rPr>
          <w:sz w:val="16"/>
        </w:rPr>
        <w:t xml:space="preserve"> understanding? 10. Does the story give greater attention to the response than to a leader, innovator, or do-gooder? A good example of solutions journalism will address many, though not necessarily all, of the above questions. </w:t>
      </w:r>
      <w:r w:rsidRPr="00526C05">
        <w:rPr>
          <w:u w:val="single"/>
        </w:rPr>
        <w:t xml:space="preserve">Solutions journalism </w:t>
      </w:r>
      <w:r w:rsidRPr="00526C05">
        <w:rPr>
          <w:sz w:val="16"/>
        </w:rPr>
        <w:t xml:space="preserve">is a form of explanatory journalism that may serve as a form of watchdog reporting, </w:t>
      </w:r>
      <w:r w:rsidRPr="00526C05">
        <w:rPr>
          <w:u w:val="single"/>
        </w:rPr>
        <w:t xml:space="preserve">highlighting effective responses to problems </w:t>
      </w:r>
      <w:proofErr w:type="gramStart"/>
      <w:r w:rsidRPr="00526C05">
        <w:rPr>
          <w:u w:val="single"/>
        </w:rPr>
        <w:t>in order to</w:t>
      </w:r>
      <w:proofErr w:type="gramEnd"/>
      <w:r w:rsidRPr="00526C05">
        <w:rPr>
          <w:u w:val="single"/>
        </w:rPr>
        <w:t xml:space="preserve"> </w:t>
      </w:r>
      <w:r w:rsidRPr="00972EA3">
        <w:rPr>
          <w:highlight w:val="green"/>
          <w:u w:val="single"/>
        </w:rPr>
        <w:t xml:space="preserve">spur </w:t>
      </w:r>
      <w:r w:rsidRPr="00972EA3">
        <w:rPr>
          <w:highlight w:val="green"/>
          <w:u w:val="single"/>
        </w:rPr>
        <w:lastRenderedPageBreak/>
        <w:t>reform</w:t>
      </w:r>
      <w:r w:rsidRPr="00526C05">
        <w:rPr>
          <w:u w:val="single"/>
        </w:rPr>
        <w:t xml:space="preserve"> in areas </w:t>
      </w:r>
      <w:r w:rsidRPr="00972EA3">
        <w:rPr>
          <w:highlight w:val="green"/>
          <w:u w:val="single"/>
        </w:rPr>
        <w:t>where people</w:t>
      </w:r>
      <w:r w:rsidRPr="00526C05">
        <w:rPr>
          <w:u w:val="single"/>
        </w:rPr>
        <w:t xml:space="preserve"> or organizations are </w:t>
      </w:r>
      <w:r w:rsidRPr="00972EA3">
        <w:rPr>
          <w:highlight w:val="green"/>
          <w:u w:val="single"/>
        </w:rPr>
        <w:t>failing to respond</w:t>
      </w:r>
      <w:r w:rsidRPr="00972EA3">
        <w:rPr>
          <w:u w:val="single"/>
        </w:rPr>
        <w:t xml:space="preserve"> adequately,</w:t>
      </w:r>
      <w:r w:rsidRPr="00972EA3">
        <w:rPr>
          <w:sz w:val="16"/>
        </w:rPr>
        <w:t xml:space="preserve"> particularly when better options are available. DISCUSSION AND IMPLICATIONS FOR NEWS ORGANIZATIONS</w:t>
      </w:r>
      <w:r w:rsidRPr="00526C05">
        <w:rPr>
          <w:sz w:val="16"/>
        </w:rPr>
        <w:t xml:space="preserve"> </w:t>
      </w:r>
      <w:r w:rsidRPr="00972EA3">
        <w:rPr>
          <w:highlight w:val="green"/>
          <w:u w:val="single"/>
        </w:rPr>
        <w:t>Many journalists</w:t>
      </w:r>
      <w:r w:rsidRPr="00526C05">
        <w:rPr>
          <w:u w:val="single"/>
        </w:rPr>
        <w:t xml:space="preserve"> report compellingly on the world’s problems, but they regularly </w:t>
      </w:r>
      <w:r w:rsidRPr="00972EA3">
        <w:rPr>
          <w:highlight w:val="green"/>
          <w:u w:val="single"/>
        </w:rPr>
        <w:t>fail to highlight</w:t>
      </w:r>
      <w:r w:rsidRPr="00526C05">
        <w:rPr>
          <w:u w:val="single"/>
        </w:rPr>
        <w:t xml:space="preserve"> and explain </w:t>
      </w:r>
      <w:r w:rsidRPr="00972EA3">
        <w:rPr>
          <w:highlight w:val="green"/>
          <w:u w:val="single"/>
        </w:rPr>
        <w:t>responses</w:t>
      </w:r>
      <w:r w:rsidRPr="00526C05">
        <w:rPr>
          <w:u w:val="single"/>
        </w:rPr>
        <w:t xml:space="preserve"> that demonstrate the potential to ameliorate problems</w:t>
      </w:r>
      <w:r w:rsidRPr="00526C05">
        <w:rPr>
          <w:sz w:val="16"/>
        </w:rPr>
        <w:t xml:space="preserve">, even when those initiatives show strong evidence of effectiveness. As a result, </w:t>
      </w:r>
      <w:r w:rsidRPr="00526C05">
        <w:rPr>
          <w:u w:val="single"/>
        </w:rPr>
        <w:t>people are far more aware of what is wrong with society than what is being done to try to improve it.</w:t>
      </w:r>
      <w:r w:rsidRPr="00526C05">
        <w:rPr>
          <w:sz w:val="16"/>
        </w:rPr>
        <w:t xml:space="preserve"> For many issues that receive ongoing news coverage, what’s most </w:t>
      </w:r>
      <w:r w:rsidRPr="00972EA3">
        <w:rPr>
          <w:u w:val="single"/>
        </w:rPr>
        <w:t>absent</w:t>
      </w:r>
      <w:r w:rsidRPr="00526C05">
        <w:rPr>
          <w:u w:val="single"/>
        </w:rPr>
        <w:t xml:space="preserve"> is not </w:t>
      </w:r>
      <w:r w:rsidRPr="00972EA3">
        <w:rPr>
          <w:u w:val="single"/>
        </w:rPr>
        <w:t>awareness about</w:t>
      </w:r>
      <w:r w:rsidRPr="00526C05">
        <w:rPr>
          <w:u w:val="single"/>
        </w:rPr>
        <w:t xml:space="preserve"> the problems but awareness about credible </w:t>
      </w:r>
      <w:r w:rsidRPr="00972EA3">
        <w:rPr>
          <w:u w:val="single"/>
        </w:rPr>
        <w:t xml:space="preserve">efforts </w:t>
      </w:r>
      <w:r w:rsidRPr="00972EA3">
        <w:rPr>
          <w:highlight w:val="green"/>
          <w:u w:val="single"/>
        </w:rPr>
        <w:t>to solve</w:t>
      </w:r>
      <w:r w:rsidRPr="00526C05">
        <w:rPr>
          <w:u w:val="single"/>
        </w:rPr>
        <w:t xml:space="preserve"> those </w:t>
      </w:r>
      <w:r w:rsidRPr="00972EA3">
        <w:rPr>
          <w:highlight w:val="green"/>
          <w:u w:val="single"/>
        </w:rPr>
        <w:t>problems</w:t>
      </w:r>
      <w:r w:rsidRPr="00526C05">
        <w:rPr>
          <w:sz w:val="16"/>
        </w:rPr>
        <w:t xml:space="preserve">. This </w:t>
      </w:r>
      <w:r w:rsidRPr="00972EA3">
        <w:rPr>
          <w:highlight w:val="green"/>
          <w:u w:val="single"/>
        </w:rPr>
        <w:t>omission causes</w:t>
      </w:r>
      <w:r w:rsidRPr="00526C05">
        <w:rPr>
          <w:u w:val="single"/>
        </w:rPr>
        <w:t xml:space="preserve"> many </w:t>
      </w:r>
      <w:r w:rsidRPr="00972EA3">
        <w:rPr>
          <w:highlight w:val="green"/>
          <w:u w:val="single"/>
        </w:rPr>
        <w:t>people to feel</w:t>
      </w:r>
      <w:r w:rsidRPr="00526C05">
        <w:rPr>
          <w:u w:val="single"/>
        </w:rPr>
        <w:t xml:space="preserve"> overwhelmed and to believe that their </w:t>
      </w:r>
      <w:r w:rsidRPr="00972EA3">
        <w:rPr>
          <w:highlight w:val="green"/>
          <w:u w:val="single"/>
        </w:rPr>
        <w:t>efforts</w:t>
      </w:r>
      <w:r w:rsidRPr="00526C05">
        <w:rPr>
          <w:u w:val="single"/>
        </w:rPr>
        <w:t xml:space="preserve"> to engage </w:t>
      </w:r>
      <w:r w:rsidRPr="00972EA3">
        <w:rPr>
          <w:highlight w:val="green"/>
          <w:u w:val="single"/>
        </w:rPr>
        <w:t>as</w:t>
      </w:r>
      <w:r w:rsidRPr="00526C05">
        <w:rPr>
          <w:u w:val="single"/>
        </w:rPr>
        <w:t xml:space="preserve"> citizens may be </w:t>
      </w:r>
      <w:r w:rsidRPr="00972EA3">
        <w:rPr>
          <w:highlight w:val="green"/>
          <w:u w:val="single"/>
        </w:rPr>
        <w:t>futile</w:t>
      </w:r>
      <w:r w:rsidRPr="00526C05">
        <w:rPr>
          <w:sz w:val="16"/>
        </w:rPr>
        <w:t xml:space="preserve">. Research indicates that </w:t>
      </w:r>
      <w:r w:rsidRPr="00526C05">
        <w:rPr>
          <w:u w:val="single"/>
        </w:rPr>
        <w:t>when journalists regularly raise awareness about problems without showing people what can be done about them, news audiences are more likely to tune out and deny the message or even disengage from public life.</w:t>
      </w:r>
      <w:r w:rsidRPr="00526C05">
        <w:rPr>
          <w:sz w:val="16"/>
        </w:rPr>
        <w:t xml:space="preserve">12 These study results suggest that </w:t>
      </w:r>
      <w:r w:rsidRPr="00972EA3">
        <w:rPr>
          <w:highlight w:val="green"/>
          <w:u w:val="single"/>
        </w:rPr>
        <w:t>solutions journalism</w:t>
      </w:r>
      <w:r w:rsidRPr="00526C05">
        <w:rPr>
          <w:u w:val="single"/>
        </w:rPr>
        <w:t xml:space="preserve"> has the potential to </w:t>
      </w:r>
      <w:r w:rsidRPr="00972EA3">
        <w:rPr>
          <w:highlight w:val="green"/>
          <w:u w:val="single"/>
        </w:rPr>
        <w:t>address</w:t>
      </w:r>
      <w:r w:rsidRPr="00526C05">
        <w:rPr>
          <w:u w:val="single"/>
        </w:rPr>
        <w:t xml:space="preserve"> several major </w:t>
      </w:r>
      <w:r w:rsidRPr="00972EA3">
        <w:rPr>
          <w:highlight w:val="green"/>
          <w:u w:val="single"/>
        </w:rPr>
        <w:t>concerns confronting today’s news</w:t>
      </w:r>
      <w:r w:rsidRPr="00526C05">
        <w:rPr>
          <w:u w:val="single"/>
        </w:rPr>
        <w:t xml:space="preserve">rooms. These concerns </w:t>
      </w:r>
      <w:r w:rsidRPr="00972EA3">
        <w:rPr>
          <w:highlight w:val="green"/>
          <w:u w:val="single"/>
        </w:rPr>
        <w:t>include</w:t>
      </w:r>
      <w:r w:rsidRPr="00526C05">
        <w:rPr>
          <w:u w:val="single"/>
        </w:rPr>
        <w:t xml:space="preserve">: (a) </w:t>
      </w:r>
      <w:r w:rsidRPr="00972EA3">
        <w:rPr>
          <w:highlight w:val="green"/>
          <w:u w:val="single"/>
        </w:rPr>
        <w:t>readers’ perceptions</w:t>
      </w:r>
      <w:r w:rsidRPr="00526C05">
        <w:rPr>
          <w:u w:val="single"/>
        </w:rPr>
        <w:t xml:space="preserve">, real or imagined, that news is overwhelmingly negative, (b) readers’ </w:t>
      </w:r>
      <w:r w:rsidRPr="00972EA3">
        <w:rPr>
          <w:highlight w:val="green"/>
          <w:u w:val="single"/>
        </w:rPr>
        <w:t>feeling that</w:t>
      </w:r>
      <w:r w:rsidRPr="00526C05">
        <w:rPr>
          <w:u w:val="single"/>
        </w:rPr>
        <w:t xml:space="preserve"> the </w:t>
      </w:r>
      <w:r w:rsidRPr="00972EA3">
        <w:rPr>
          <w:highlight w:val="green"/>
          <w:u w:val="single"/>
        </w:rPr>
        <w:t>thoroughness of</w:t>
      </w:r>
      <w:r w:rsidRPr="00526C05">
        <w:rPr>
          <w:u w:val="single"/>
        </w:rPr>
        <w:t xml:space="preserve"> </w:t>
      </w:r>
      <w:r w:rsidRPr="00972EA3">
        <w:rPr>
          <w:highlight w:val="green"/>
          <w:u w:val="single"/>
        </w:rPr>
        <w:t>news</w:t>
      </w:r>
      <w:r w:rsidRPr="00526C05">
        <w:rPr>
          <w:u w:val="single"/>
        </w:rPr>
        <w:t xml:space="preserve"> reporting </w:t>
      </w:r>
      <w:r w:rsidRPr="00972EA3">
        <w:rPr>
          <w:highlight w:val="green"/>
          <w:u w:val="single"/>
        </w:rPr>
        <w:t>is</w:t>
      </w:r>
      <w:r w:rsidRPr="00526C05">
        <w:rPr>
          <w:u w:val="single"/>
        </w:rPr>
        <w:t xml:space="preserve"> on a </w:t>
      </w:r>
      <w:r w:rsidRPr="00972EA3">
        <w:rPr>
          <w:highlight w:val="green"/>
          <w:u w:val="single"/>
        </w:rPr>
        <w:t>down</w:t>
      </w:r>
      <w:r w:rsidRPr="00526C05">
        <w:rPr>
          <w:u w:val="single"/>
        </w:rPr>
        <w:t xml:space="preserve">ward trend; and (c) the </w:t>
      </w:r>
      <w:r w:rsidRPr="00972EA3">
        <w:rPr>
          <w:highlight w:val="green"/>
          <w:u w:val="single"/>
        </w:rPr>
        <w:t>decline in news readership</w:t>
      </w:r>
      <w:r w:rsidRPr="00526C05">
        <w:rPr>
          <w:u w:val="single"/>
        </w:rPr>
        <w:t>. Each of these concerns, along with solutions journalism’s potential to address them, is explored below.</w:t>
      </w:r>
      <w:r w:rsidRPr="00526C05">
        <w:rPr>
          <w:sz w:val="16"/>
        </w:rPr>
        <w:t xml:space="preserve"> </w:t>
      </w:r>
    </w:p>
    <w:p w14:paraId="1B443781" w14:textId="77777777" w:rsidR="00653D97" w:rsidRDefault="00653D97" w:rsidP="00653D97">
      <w:pPr>
        <w:pStyle w:val="Heading4"/>
      </w:pPr>
      <w:r>
        <w:t xml:space="preserve">Specifically, solves </w:t>
      </w:r>
      <w:r>
        <w:rPr>
          <w:u w:val="single"/>
        </w:rPr>
        <w:t>Climate Change</w:t>
      </w:r>
      <w:r>
        <w:t xml:space="preserve"> and </w:t>
      </w:r>
      <w:r>
        <w:rPr>
          <w:u w:val="single"/>
        </w:rPr>
        <w:t>Deforestation</w:t>
      </w:r>
      <w:r>
        <w:t>.</w:t>
      </w:r>
    </w:p>
    <w:p w14:paraId="23121E77" w14:textId="77777777" w:rsidR="00653D97" w:rsidRPr="001D2473" w:rsidRDefault="00653D97" w:rsidP="00653D97">
      <w:r w:rsidRPr="001D2473">
        <w:rPr>
          <w:rStyle w:val="Style13ptBold"/>
        </w:rPr>
        <w:t xml:space="preserve">Lake </w:t>
      </w:r>
      <w:r>
        <w:rPr>
          <w:rStyle w:val="Style13ptBold"/>
        </w:rPr>
        <w:t>17</w:t>
      </w:r>
      <w:r>
        <w:t xml:space="preserve"> </w:t>
      </w:r>
      <w:r w:rsidRPr="001D2473">
        <w:t>Rebecca Lake.</w:t>
      </w:r>
      <w:r>
        <w:t xml:space="preserve"> </w:t>
      </w:r>
      <w:r w:rsidRPr="001D2473">
        <w:t xml:space="preserve">CONSTRUCTIVE NEWS: CAN SOLUTIONS JOURNALISM SAVE OUR </w:t>
      </w:r>
      <w:proofErr w:type="gramStart"/>
      <w:r w:rsidRPr="001D2473">
        <w:t>FORESTS?.</w:t>
      </w:r>
      <w:proofErr w:type="gramEnd"/>
      <w:r w:rsidRPr="001D2473">
        <w:t xml:space="preserve"> </w:t>
      </w:r>
      <w:hyperlink r:id="rId9" w:history="1">
        <w:r w:rsidRPr="001D2473">
          <w:rPr>
            <w:rStyle w:val="Hyperlink"/>
          </w:rPr>
          <w:t>https://www.un-page.org/constructive-news-can-solutions-journalism-save-our-forests?fbclid=IwAR1v5jjkjQ_CxDeUJZaMzQdDG_1mdbYfmpzqYsSFvWRYN2aszSAFAffFpq4</w:t>
        </w:r>
      </w:hyperlink>
      <w:r w:rsidRPr="001D2473">
        <w:t xml:space="preserve"> [UNDP Communications Consultant] </w:t>
      </w:r>
    </w:p>
    <w:p w14:paraId="09278377" w14:textId="77777777" w:rsidR="00653D97" w:rsidRPr="005C49E8" w:rsidRDefault="00653D97" w:rsidP="00653D97">
      <w:pPr>
        <w:rPr>
          <w:rStyle w:val="StyleUnderline"/>
        </w:rPr>
      </w:pPr>
      <w:r w:rsidRPr="005C49E8">
        <w:rPr>
          <w:rStyle w:val="StyleUnderline"/>
        </w:rPr>
        <w:t xml:space="preserve">Everyday day we are bombarded with devasting news about our natural world. From the </w:t>
      </w:r>
      <w:r w:rsidRPr="001D2473">
        <w:rPr>
          <w:rStyle w:val="Emphasis"/>
          <w:highlight w:val="green"/>
        </w:rPr>
        <w:t>latest</w:t>
      </w:r>
      <w:r w:rsidRPr="001D2473">
        <w:rPr>
          <w:rStyle w:val="StyleUnderline"/>
          <w:highlight w:val="green"/>
        </w:rPr>
        <w:t xml:space="preserve"> </w:t>
      </w:r>
      <w:r w:rsidRPr="005C49E8">
        <w:rPr>
          <w:rStyle w:val="StyleUnderline"/>
        </w:rPr>
        <w:t xml:space="preserve">IPBES </w:t>
      </w:r>
      <w:r w:rsidRPr="001D2473">
        <w:rPr>
          <w:rStyle w:val="Emphasis"/>
          <w:highlight w:val="green"/>
        </w:rPr>
        <w:t>report</w:t>
      </w:r>
      <w:r w:rsidRPr="001D2473">
        <w:rPr>
          <w:rStyle w:val="StyleUnderline"/>
          <w:highlight w:val="green"/>
        </w:rPr>
        <w:t xml:space="preserve"> </w:t>
      </w:r>
      <w:r w:rsidRPr="005C49E8">
        <w:rPr>
          <w:rStyle w:val="StyleUnderline"/>
        </w:rPr>
        <w:t xml:space="preserve">which </w:t>
      </w:r>
      <w:r w:rsidRPr="001D2473">
        <w:rPr>
          <w:rStyle w:val="Emphasis"/>
          <w:highlight w:val="green"/>
        </w:rPr>
        <w:t>warned of</w:t>
      </w:r>
      <w:r w:rsidRPr="001D2473">
        <w:rPr>
          <w:rStyle w:val="StyleUnderline"/>
          <w:highlight w:val="green"/>
        </w:rPr>
        <w:t xml:space="preserve"> </w:t>
      </w:r>
      <w:r w:rsidRPr="005C49E8">
        <w:rPr>
          <w:rStyle w:val="StyleUnderline"/>
        </w:rPr>
        <w:t>‘</w:t>
      </w:r>
      <w:r w:rsidRPr="001D2473">
        <w:rPr>
          <w:rStyle w:val="Emphasis"/>
          <w:highlight w:val="green"/>
        </w:rPr>
        <w:t>unprecedented’ species extinction</w:t>
      </w:r>
      <w:r w:rsidRPr="001D2473">
        <w:rPr>
          <w:rStyle w:val="StyleUnderline"/>
          <w:highlight w:val="green"/>
        </w:rPr>
        <w:t xml:space="preserve"> </w:t>
      </w:r>
      <w:r w:rsidRPr="005C49E8">
        <w:rPr>
          <w:rStyle w:val="StyleUnderline"/>
        </w:rPr>
        <w:t xml:space="preserve">to </w:t>
      </w:r>
      <w:r w:rsidRPr="005C49E8">
        <w:rPr>
          <w:rStyle w:val="StyleUnderline"/>
          <w:highlight w:val="green"/>
        </w:rPr>
        <w:t xml:space="preserve">mass deforestation </w:t>
      </w:r>
      <w:r w:rsidRPr="001D2473">
        <w:rPr>
          <w:rStyle w:val="Emphasis"/>
          <w:highlight w:val="green"/>
        </w:rPr>
        <w:t>and</w:t>
      </w:r>
      <w:r w:rsidRPr="001D2473">
        <w:rPr>
          <w:rStyle w:val="StyleUnderline"/>
          <w:highlight w:val="green"/>
        </w:rPr>
        <w:t xml:space="preserve"> </w:t>
      </w:r>
      <w:r w:rsidRPr="005C49E8">
        <w:rPr>
          <w:rStyle w:val="StyleUnderline"/>
        </w:rPr>
        <w:t xml:space="preserve">the </w:t>
      </w:r>
      <w:r w:rsidRPr="001D2473">
        <w:rPr>
          <w:rStyle w:val="Emphasis"/>
          <w:highlight w:val="green"/>
        </w:rPr>
        <w:t>rise of global temperatures</w:t>
      </w:r>
      <w:r w:rsidRPr="005C49E8">
        <w:rPr>
          <w:rStyle w:val="StyleUnderline"/>
        </w:rPr>
        <w:t>, the daily cycle of bad news is relentless</w:t>
      </w:r>
      <w:r w:rsidRPr="005C49E8">
        <w:rPr>
          <w:sz w:val="16"/>
        </w:rPr>
        <w:t xml:space="preserve">. And the </w:t>
      </w:r>
      <w:r w:rsidRPr="005C49E8">
        <w:rPr>
          <w:rStyle w:val="StyleUnderline"/>
          <w:highlight w:val="green"/>
        </w:rPr>
        <w:t>research says</w:t>
      </w:r>
      <w:r w:rsidRPr="005C49E8">
        <w:rPr>
          <w:rStyle w:val="StyleUnderline"/>
        </w:rPr>
        <w:t xml:space="preserve"> </w:t>
      </w:r>
      <w:r w:rsidRPr="005C49E8">
        <w:rPr>
          <w:rStyle w:val="StyleUnderline"/>
          <w:highlight w:val="green"/>
        </w:rPr>
        <w:t>audiences</w:t>
      </w:r>
      <w:r w:rsidRPr="005C49E8">
        <w:rPr>
          <w:rStyle w:val="StyleUnderline"/>
        </w:rPr>
        <w:t xml:space="preserve"> are switching off in droves because of thi</w:t>
      </w:r>
      <w:r w:rsidRPr="005C49E8">
        <w:rPr>
          <w:sz w:val="16"/>
        </w:rPr>
        <w:t xml:space="preserve">s. According to a recent study conducted by the Reuters Institute, nearly 50 per cent of survey </w:t>
      </w:r>
      <w:r w:rsidRPr="005C49E8">
        <w:rPr>
          <w:rStyle w:val="StyleUnderline"/>
        </w:rPr>
        <w:t xml:space="preserve">respondents said they currently </w:t>
      </w:r>
      <w:r w:rsidRPr="005C49E8">
        <w:rPr>
          <w:rStyle w:val="StyleUnderline"/>
          <w:highlight w:val="green"/>
        </w:rPr>
        <w:t>avoid</w:t>
      </w:r>
      <w:r w:rsidRPr="005C49E8">
        <w:rPr>
          <w:rStyle w:val="StyleUnderline"/>
        </w:rPr>
        <w:t xml:space="preserve"> the news </w:t>
      </w:r>
      <w:r w:rsidRPr="005C49E8">
        <w:rPr>
          <w:rStyle w:val="StyleUnderline"/>
          <w:highlight w:val="green"/>
        </w:rPr>
        <w:t>media</w:t>
      </w:r>
      <w:r w:rsidRPr="005C49E8">
        <w:rPr>
          <w:rStyle w:val="StyleUnderline"/>
        </w:rPr>
        <w:t xml:space="preserve"> because it </w:t>
      </w:r>
      <w:r w:rsidRPr="005C49E8">
        <w:rPr>
          <w:rStyle w:val="StyleUnderline"/>
          <w:highlight w:val="green"/>
        </w:rPr>
        <w:t>had a negative effect on their moods</w:t>
      </w:r>
      <w:r w:rsidRPr="005C49E8">
        <w:rPr>
          <w:sz w:val="16"/>
        </w:rPr>
        <w:t xml:space="preserve">. Almost a third said they avoided news because it </w:t>
      </w:r>
      <w:r w:rsidRPr="005C49E8">
        <w:rPr>
          <w:rStyle w:val="Emphasis"/>
          <w:highlight w:val="green"/>
        </w:rPr>
        <w:t>made them feel helpless</w:t>
      </w:r>
      <w:r w:rsidRPr="005C49E8">
        <w:rPr>
          <w:sz w:val="16"/>
        </w:rPr>
        <w:t xml:space="preserve">. </w:t>
      </w:r>
      <w:r w:rsidRPr="005C49E8">
        <w:rPr>
          <w:rStyle w:val="StyleUnderline"/>
        </w:rPr>
        <w:t xml:space="preserve">Can a </w:t>
      </w:r>
      <w:r w:rsidRPr="005C49E8">
        <w:rPr>
          <w:rStyle w:val="StyleUnderline"/>
          <w:highlight w:val="green"/>
        </w:rPr>
        <w:t>different approach to journalism</w:t>
      </w:r>
      <w:r w:rsidRPr="005C49E8">
        <w:rPr>
          <w:rStyle w:val="StyleUnderline"/>
        </w:rPr>
        <w:t xml:space="preserve">, </w:t>
      </w:r>
      <w:r w:rsidRPr="005C49E8">
        <w:rPr>
          <w:rStyle w:val="Emphasis"/>
          <w:highlight w:val="green"/>
        </w:rPr>
        <w:t>one which presents potential solutions</w:t>
      </w:r>
      <w:r w:rsidRPr="005C49E8">
        <w:rPr>
          <w:rStyle w:val="StyleUnderline"/>
        </w:rPr>
        <w:t xml:space="preserve"> alongside the problems, bring readers back and ultimately </w:t>
      </w:r>
      <w:r w:rsidRPr="005C49E8">
        <w:rPr>
          <w:rStyle w:val="StyleUnderline"/>
          <w:highlight w:val="green"/>
        </w:rPr>
        <w:t>inspire change</w:t>
      </w:r>
      <w:r w:rsidRPr="005C49E8">
        <w:rPr>
          <w:sz w:val="16"/>
        </w:rPr>
        <w:t xml:space="preserve">? Giselle Green, Editor of Constructive Voices, says news that only conveys doom and gloom isn’t </w:t>
      </w:r>
      <w:proofErr w:type="gramStart"/>
      <w:r w:rsidRPr="005C49E8">
        <w:rPr>
          <w:sz w:val="16"/>
        </w:rPr>
        <w:t>actually telling</w:t>
      </w:r>
      <w:proofErr w:type="gramEnd"/>
      <w:r w:rsidRPr="005C49E8">
        <w:rPr>
          <w:sz w:val="16"/>
        </w:rPr>
        <w:t xml:space="preserve"> us the entire story. She is among a growing cohort of journalism practitioners calling for more solutions to be featured alongside traditional news stories. “</w:t>
      </w:r>
      <w:proofErr w:type="gramStart"/>
      <w:r w:rsidRPr="001D2473">
        <w:rPr>
          <w:rStyle w:val="StyleUnderline"/>
        </w:rPr>
        <w:t>Basically</w:t>
      </w:r>
      <w:proofErr w:type="gramEnd"/>
      <w:r w:rsidRPr="001D2473">
        <w:rPr>
          <w:rStyle w:val="StyleUnderline"/>
        </w:rPr>
        <w:t xml:space="preserve"> constructive journalism, sometimes</w:t>
      </w:r>
      <w:r w:rsidRPr="005C49E8">
        <w:rPr>
          <w:rStyle w:val="StyleUnderline"/>
        </w:rPr>
        <w:t xml:space="preserve"> referred to as </w:t>
      </w:r>
      <w:r w:rsidRPr="001D2473">
        <w:rPr>
          <w:rStyle w:val="Emphasis"/>
          <w:highlight w:val="green"/>
        </w:rPr>
        <w:t>solutions reporting</w:t>
      </w:r>
      <w:r w:rsidRPr="005C49E8">
        <w:rPr>
          <w:rStyle w:val="StyleUnderline"/>
        </w:rPr>
        <w:t xml:space="preserve">, </w:t>
      </w:r>
      <w:r w:rsidRPr="001D2473">
        <w:rPr>
          <w:rStyle w:val="Emphasis"/>
          <w:highlight w:val="green"/>
        </w:rPr>
        <w:t>is</w:t>
      </w:r>
      <w:r w:rsidRPr="001D2473">
        <w:rPr>
          <w:rStyle w:val="StyleUnderline"/>
          <w:highlight w:val="green"/>
        </w:rPr>
        <w:t xml:space="preserve"> </w:t>
      </w:r>
      <w:r w:rsidRPr="005C49E8">
        <w:rPr>
          <w:rStyle w:val="StyleUnderline"/>
        </w:rPr>
        <w:t xml:space="preserve">all </w:t>
      </w:r>
      <w:r w:rsidRPr="001D2473">
        <w:rPr>
          <w:rStyle w:val="Emphasis"/>
          <w:highlight w:val="green"/>
        </w:rPr>
        <w:t>about</w:t>
      </w:r>
      <w:r w:rsidRPr="001D2473">
        <w:rPr>
          <w:rStyle w:val="StyleUnderline"/>
          <w:highlight w:val="green"/>
        </w:rPr>
        <w:t xml:space="preserve"> </w:t>
      </w:r>
      <w:r w:rsidRPr="001D2473">
        <w:rPr>
          <w:rStyle w:val="Emphasis"/>
          <w:highlight w:val="green"/>
        </w:rPr>
        <w:t>how journalism can react to problems</w:t>
      </w:r>
      <w:r w:rsidRPr="005C49E8">
        <w:rPr>
          <w:sz w:val="16"/>
        </w:rPr>
        <w:t xml:space="preserve">,” explains the former BBC journalist. “It’s rigorous reporting, it’s not just fluffy stories that make you smile. </w:t>
      </w:r>
      <w:r w:rsidRPr="005C49E8">
        <w:rPr>
          <w:rStyle w:val="StyleUnderline"/>
        </w:rPr>
        <w:t xml:space="preserve">It should </w:t>
      </w:r>
      <w:r w:rsidRPr="001D2473">
        <w:rPr>
          <w:rStyle w:val="Emphasis"/>
          <w:highlight w:val="green"/>
        </w:rPr>
        <w:t>spark a constructive response</w:t>
      </w:r>
      <w:r w:rsidRPr="005C49E8">
        <w:rPr>
          <w:rStyle w:val="StyleUnderline"/>
        </w:rPr>
        <w:t xml:space="preserve"> among audiences.”</w:t>
      </w:r>
      <w:r w:rsidRPr="005C49E8">
        <w:rPr>
          <w:sz w:val="16"/>
        </w:rPr>
        <w:t xml:space="preserve"> Some of the world’s biggest media organizations are already experimenting with a solutions approach. This includes the Guardian’s Upside series, which </w:t>
      </w:r>
      <w:r w:rsidRPr="005C49E8">
        <w:rPr>
          <w:rStyle w:val="Emphasis"/>
          <w:highlight w:val="green"/>
        </w:rPr>
        <w:t>aims</w:t>
      </w:r>
      <w:r w:rsidRPr="005C49E8">
        <w:rPr>
          <w:rStyle w:val="Emphasis"/>
        </w:rPr>
        <w:t xml:space="preserve"> </w:t>
      </w:r>
      <w:r w:rsidRPr="005C49E8">
        <w:rPr>
          <w:rStyle w:val="Emphasis"/>
          <w:highlight w:val="green"/>
        </w:rPr>
        <w:t>to seek</w:t>
      </w:r>
      <w:r w:rsidRPr="005C49E8">
        <w:rPr>
          <w:rStyle w:val="Emphasis"/>
        </w:rPr>
        <w:t xml:space="preserve"> out </w:t>
      </w:r>
      <w:r w:rsidRPr="005C49E8">
        <w:rPr>
          <w:rStyle w:val="Emphasis"/>
          <w:highlight w:val="green"/>
        </w:rPr>
        <w:t>answers</w:t>
      </w:r>
      <w:r w:rsidRPr="005C49E8">
        <w:rPr>
          <w:rStyle w:val="Emphasis"/>
        </w:rPr>
        <w:t xml:space="preserve">, </w:t>
      </w:r>
      <w:r w:rsidRPr="005C49E8">
        <w:rPr>
          <w:rStyle w:val="Emphasis"/>
          <w:highlight w:val="green"/>
        </w:rPr>
        <w:t>solutions</w:t>
      </w:r>
      <w:r w:rsidRPr="005C49E8">
        <w:rPr>
          <w:rStyle w:val="Emphasis"/>
        </w:rPr>
        <w:t xml:space="preserve">, </w:t>
      </w:r>
      <w:proofErr w:type="gramStart"/>
      <w:r w:rsidRPr="005C49E8">
        <w:rPr>
          <w:rStyle w:val="Emphasis"/>
          <w:highlight w:val="green"/>
        </w:rPr>
        <w:t>movements</w:t>
      </w:r>
      <w:proofErr w:type="gramEnd"/>
      <w:r w:rsidRPr="005C49E8">
        <w:rPr>
          <w:rStyle w:val="Emphasis"/>
        </w:rPr>
        <w:t xml:space="preserve"> and initiatives</w:t>
      </w:r>
      <w:r w:rsidRPr="005C49E8">
        <w:rPr>
          <w:sz w:val="16"/>
        </w:rPr>
        <w:t xml:space="preserve"> to some of the biggest problems besetting the world. In this series, articles </w:t>
      </w:r>
      <w:proofErr w:type="gramStart"/>
      <w:r w:rsidRPr="005C49E8">
        <w:rPr>
          <w:sz w:val="16"/>
        </w:rPr>
        <w:t>ranges</w:t>
      </w:r>
      <w:proofErr w:type="gramEnd"/>
      <w:r w:rsidRPr="005C49E8">
        <w:rPr>
          <w:sz w:val="16"/>
        </w:rPr>
        <w:t xml:space="preserve"> from ‘A new leaf: the hardy trees reforesting the Amazon’ to global examples of where carbon taxes are actually popular. </w:t>
      </w:r>
      <w:r w:rsidRPr="001D2473">
        <w:rPr>
          <w:rStyle w:val="StyleUnderline"/>
        </w:rPr>
        <w:t>Documentary films about climate change such as the recently released 2040 — by acclaimed Australian filmmaker Damon Gameau — are also looking to inspire audiences by showing viewers what’s possible with solutions that already exist</w:t>
      </w:r>
      <w:r w:rsidRPr="005C49E8">
        <w:rPr>
          <w:sz w:val="16"/>
        </w:rPr>
        <w:t xml:space="preserve">. </w:t>
      </w:r>
      <w:r w:rsidRPr="005C49E8">
        <w:rPr>
          <w:rStyle w:val="StyleUnderline"/>
        </w:rPr>
        <w:t xml:space="preserve">From </w:t>
      </w:r>
      <w:r w:rsidRPr="005C49E8">
        <w:rPr>
          <w:rStyle w:val="StyleUnderline"/>
          <w:highlight w:val="green"/>
        </w:rPr>
        <w:t>regenerative farming</w:t>
      </w:r>
      <w:r w:rsidRPr="005C49E8">
        <w:rPr>
          <w:rStyle w:val="StyleUnderline"/>
        </w:rPr>
        <w:t xml:space="preserve"> to independent community </w:t>
      </w:r>
      <w:r w:rsidRPr="005C49E8">
        <w:rPr>
          <w:rStyle w:val="StyleUnderline"/>
          <w:highlight w:val="green"/>
        </w:rPr>
        <w:t>solar power grids</w:t>
      </w:r>
      <w:r w:rsidRPr="005C49E8">
        <w:rPr>
          <w:rStyle w:val="StyleUnderline"/>
        </w:rPr>
        <w:t xml:space="preserve">, 2040 presents just a small handful of </w:t>
      </w:r>
      <w:r w:rsidRPr="001D2473">
        <w:rPr>
          <w:rStyle w:val="Emphasis"/>
          <w:highlight w:val="green"/>
        </w:rPr>
        <w:t>climate solutions</w:t>
      </w:r>
      <w:r w:rsidRPr="001D2473">
        <w:rPr>
          <w:rStyle w:val="StyleUnderline"/>
          <w:highlight w:val="green"/>
        </w:rPr>
        <w:t xml:space="preserve"> </w:t>
      </w:r>
      <w:r w:rsidRPr="005C49E8">
        <w:rPr>
          <w:rStyle w:val="StyleUnderline"/>
        </w:rPr>
        <w:t xml:space="preserve">that have the potential to inspire and </w:t>
      </w:r>
      <w:r w:rsidRPr="001D2473">
        <w:rPr>
          <w:rStyle w:val="Emphasis"/>
          <w:highlight w:val="green"/>
          <w:bdr w:val="single" w:sz="18" w:space="0" w:color="auto"/>
        </w:rPr>
        <w:t>empower audiences worldwide</w:t>
      </w:r>
      <w:r w:rsidRPr="005C49E8">
        <w:rPr>
          <w:sz w:val="16"/>
          <w:highlight w:val="green"/>
        </w:rPr>
        <w:t>.</w:t>
      </w:r>
      <w:r w:rsidRPr="005C49E8">
        <w:rPr>
          <w:sz w:val="16"/>
        </w:rPr>
        <w:t xml:space="preserve"> Nevertheless, many journalists and media outlets remain </w:t>
      </w:r>
      <w:proofErr w:type="spellStart"/>
      <w:r w:rsidRPr="005C49E8">
        <w:rPr>
          <w:sz w:val="16"/>
        </w:rPr>
        <w:t>sceptical</w:t>
      </w:r>
      <w:proofErr w:type="spellEnd"/>
      <w:r w:rsidRPr="005C49E8">
        <w:rPr>
          <w:sz w:val="16"/>
        </w:rPr>
        <w:t xml:space="preserve">. </w:t>
      </w:r>
      <w:r w:rsidRPr="001D2473">
        <w:rPr>
          <w:rStyle w:val="Emphasis"/>
          <w:highlight w:val="green"/>
        </w:rPr>
        <w:t>Some claim</w:t>
      </w:r>
      <w:r w:rsidRPr="001D2473">
        <w:rPr>
          <w:rStyle w:val="StyleUnderline"/>
          <w:highlight w:val="green"/>
        </w:rPr>
        <w:t xml:space="preserve"> </w:t>
      </w:r>
      <w:r w:rsidRPr="001D2473">
        <w:rPr>
          <w:rStyle w:val="StyleUnderline"/>
        </w:rPr>
        <w:t xml:space="preserve">that the </w:t>
      </w:r>
      <w:r w:rsidRPr="001D2473">
        <w:rPr>
          <w:rStyle w:val="Emphasis"/>
          <w:highlight w:val="green"/>
        </w:rPr>
        <w:t>approach can devolve into biased or “feel-good” advocacy</w:t>
      </w:r>
      <w:r w:rsidRPr="001D2473">
        <w:rPr>
          <w:rStyle w:val="StyleUnderline"/>
        </w:rPr>
        <w:t>, rather than a critical examination of important social issues that hold the powerful to account</w:t>
      </w:r>
      <w:r w:rsidRPr="005C49E8">
        <w:rPr>
          <w:sz w:val="16"/>
        </w:rPr>
        <w:t xml:space="preserve">. </w:t>
      </w:r>
      <w:r w:rsidRPr="001D2473">
        <w:rPr>
          <w:rStyle w:val="Emphasis"/>
          <w:highlight w:val="green"/>
        </w:rPr>
        <w:t>However</w:t>
      </w:r>
      <w:r w:rsidRPr="005C49E8">
        <w:rPr>
          <w:rStyle w:val="StyleUnderline"/>
        </w:rPr>
        <w:t xml:space="preserve">, </w:t>
      </w:r>
      <w:r w:rsidRPr="001D2473">
        <w:rPr>
          <w:rStyle w:val="Emphasis"/>
          <w:highlight w:val="green"/>
        </w:rPr>
        <w:t>proponents</w:t>
      </w:r>
      <w:r w:rsidRPr="001D2473">
        <w:rPr>
          <w:rStyle w:val="StyleUnderline"/>
          <w:highlight w:val="green"/>
        </w:rPr>
        <w:t xml:space="preserve"> </w:t>
      </w:r>
      <w:r w:rsidRPr="005C49E8">
        <w:rPr>
          <w:rStyle w:val="StyleUnderline"/>
        </w:rPr>
        <w:t xml:space="preserve">of solutions journalism </w:t>
      </w:r>
      <w:r w:rsidRPr="001D2473">
        <w:rPr>
          <w:rStyle w:val="Emphasis"/>
          <w:highlight w:val="green"/>
        </w:rPr>
        <w:t>argue</w:t>
      </w:r>
      <w:r w:rsidRPr="001D2473">
        <w:rPr>
          <w:rStyle w:val="StyleUnderline"/>
          <w:highlight w:val="green"/>
        </w:rPr>
        <w:t xml:space="preserve"> </w:t>
      </w:r>
      <w:r w:rsidRPr="005C49E8">
        <w:rPr>
          <w:rStyle w:val="StyleUnderline"/>
        </w:rPr>
        <w:t xml:space="preserve">that </w:t>
      </w:r>
      <w:r w:rsidRPr="001D2473">
        <w:rPr>
          <w:rStyle w:val="Emphasis"/>
          <w:highlight w:val="green"/>
        </w:rPr>
        <w:t>while the approach doesn’t necessarily try to uncover ‘hidden information’</w:t>
      </w:r>
      <w:r w:rsidRPr="001D2473">
        <w:rPr>
          <w:rStyle w:val="StyleUnderline"/>
          <w:highlight w:val="green"/>
        </w:rPr>
        <w:t xml:space="preserve"> </w:t>
      </w:r>
      <w:r w:rsidRPr="005C49E8">
        <w:rPr>
          <w:rStyle w:val="StyleUnderline"/>
        </w:rPr>
        <w:t xml:space="preserve">or scandalous </w:t>
      </w:r>
      <w:r w:rsidRPr="005C49E8">
        <w:rPr>
          <w:rStyle w:val="StyleUnderline"/>
        </w:rPr>
        <w:lastRenderedPageBreak/>
        <w:t xml:space="preserve">wrongdoings, </w:t>
      </w:r>
      <w:r w:rsidRPr="001D2473">
        <w:rPr>
          <w:rStyle w:val="Emphasis"/>
          <w:highlight w:val="green"/>
          <w:bdr w:val="single" w:sz="18" w:space="0" w:color="auto"/>
        </w:rPr>
        <w:t>it can still be influential by showcasing what governments and business could and should be doing.</w:t>
      </w:r>
      <w:r w:rsidRPr="005C49E8">
        <w:rPr>
          <w:rStyle w:val="StyleUnderline"/>
        </w:rPr>
        <w:t xml:space="preserve"> </w:t>
      </w:r>
      <w:r w:rsidRPr="005C49E8">
        <w:rPr>
          <w:sz w:val="16"/>
        </w:rPr>
        <w:t xml:space="preserve">To further explore the potential of solutions journalism in the context of climate change and deforestation, the UNDP’s Green Commodities </w:t>
      </w:r>
      <w:proofErr w:type="spellStart"/>
      <w:r w:rsidRPr="005C49E8">
        <w:rPr>
          <w:sz w:val="16"/>
        </w:rPr>
        <w:t>Programme</w:t>
      </w:r>
      <w:proofErr w:type="spellEnd"/>
      <w:r w:rsidRPr="005C49E8">
        <w:rPr>
          <w:sz w:val="16"/>
        </w:rPr>
        <w:t xml:space="preserve">, with the Good Growth Partnership, facilitated a shared learning experience in the Peruvian Amazon for eight international journalists. </w:t>
      </w:r>
      <w:r w:rsidRPr="005C49E8">
        <w:rPr>
          <w:rStyle w:val="StyleUnderline"/>
        </w:rPr>
        <w:t xml:space="preserve">The initiative began with a two-day workshop in Lima, where selected </w:t>
      </w:r>
      <w:r w:rsidRPr="005C49E8">
        <w:rPr>
          <w:rStyle w:val="StyleUnderline"/>
          <w:highlight w:val="green"/>
        </w:rPr>
        <w:t>journalists</w:t>
      </w:r>
      <w:r w:rsidRPr="005C49E8">
        <w:rPr>
          <w:rStyle w:val="StyleUnderline"/>
        </w:rPr>
        <w:t xml:space="preserve"> had the opportunity to consider the powerful role international media plays in </w:t>
      </w:r>
      <w:r w:rsidRPr="005C49E8">
        <w:rPr>
          <w:rStyle w:val="Emphasis"/>
          <w:highlight w:val="green"/>
        </w:rPr>
        <w:t>reporting deforestation</w:t>
      </w:r>
      <w:r w:rsidRPr="005C49E8">
        <w:rPr>
          <w:rStyle w:val="StyleUnderline"/>
        </w:rPr>
        <w:t xml:space="preserve"> </w:t>
      </w:r>
      <w:r w:rsidRPr="005C49E8">
        <w:rPr>
          <w:rStyle w:val="Emphasis"/>
          <w:highlight w:val="green"/>
        </w:rPr>
        <w:t>predominately driven by agricultural commodities</w:t>
      </w:r>
      <w:r w:rsidRPr="005C49E8">
        <w:rPr>
          <w:rStyle w:val="StyleUnderline"/>
        </w:rPr>
        <w:t>.</w:t>
      </w:r>
      <w:r w:rsidRPr="005C49E8">
        <w:rPr>
          <w:sz w:val="16"/>
        </w:rPr>
        <w:t xml:space="preserve"> Despite extensive efforts over the past decade to slow tropical deforestation, the latest findings from WRI’s Global Forest Watch report paint a grim picture. Around 12 million hectares of forest in the world's tropical regions were lost in 2018, equivalent to 30 football fields per minute. </w:t>
      </w:r>
      <w:r w:rsidRPr="005C49E8">
        <w:rPr>
          <w:rStyle w:val="StyleUnderline"/>
        </w:rPr>
        <w:t xml:space="preserve">Yet, while the </w:t>
      </w:r>
      <w:r w:rsidRPr="005C49E8">
        <w:rPr>
          <w:rStyle w:val="StyleUnderline"/>
          <w:highlight w:val="green"/>
        </w:rPr>
        <w:t>urgency</w:t>
      </w:r>
      <w:r w:rsidRPr="005C49E8">
        <w:rPr>
          <w:rStyle w:val="StyleUnderline"/>
        </w:rPr>
        <w:t xml:space="preserve"> to halt deforestation is </w:t>
      </w:r>
      <w:r w:rsidRPr="005C49E8">
        <w:rPr>
          <w:rStyle w:val="StyleUnderline"/>
          <w:highlight w:val="green"/>
        </w:rPr>
        <w:t>increasing</w:t>
      </w:r>
      <w:r w:rsidRPr="005C49E8">
        <w:rPr>
          <w:rStyle w:val="StyleUnderline"/>
        </w:rPr>
        <w:t xml:space="preserve">ly dominating headlines, the why and the how of doing so – the </w:t>
      </w:r>
      <w:r w:rsidRPr="005C49E8">
        <w:rPr>
          <w:rStyle w:val="StyleUnderline"/>
          <w:highlight w:val="green"/>
        </w:rPr>
        <w:t>solution focus</w:t>
      </w:r>
      <w:r w:rsidRPr="005C49E8">
        <w:rPr>
          <w:rStyle w:val="StyleUnderline"/>
        </w:rPr>
        <w:t xml:space="preserve"> — </w:t>
      </w:r>
      <w:r w:rsidRPr="005C49E8">
        <w:rPr>
          <w:rStyle w:val="StyleUnderline"/>
          <w:highlight w:val="green"/>
        </w:rPr>
        <w:t>is not</w:t>
      </w:r>
      <w:r w:rsidRPr="005C49E8">
        <w:rPr>
          <w:rStyle w:val="StyleUnderline"/>
        </w:rPr>
        <w:t xml:space="preserve"> as well </w:t>
      </w:r>
      <w:r w:rsidRPr="005C49E8">
        <w:rPr>
          <w:rStyle w:val="StyleUnderline"/>
          <w:highlight w:val="green"/>
        </w:rPr>
        <w:t>known</w:t>
      </w:r>
      <w:r w:rsidRPr="005C49E8">
        <w:rPr>
          <w:rStyle w:val="StyleUnderline"/>
        </w:rPr>
        <w:t>.</w:t>
      </w:r>
      <w:r w:rsidRPr="005C49E8">
        <w:rPr>
          <w:sz w:val="16"/>
        </w:rPr>
        <w:t xml:space="preserve"> Throughout the workshop – which was co-hosted by the Thomson Reuters Foundation and supported by the Global Environment Facility (GEF) and Partnership for Action on Green Economy (PAGE) — the </w:t>
      </w:r>
      <w:r w:rsidRPr="005C49E8">
        <w:rPr>
          <w:rStyle w:val="StyleUnderline"/>
          <w:highlight w:val="green"/>
        </w:rPr>
        <w:t>journalists</w:t>
      </w:r>
      <w:r w:rsidRPr="005C49E8">
        <w:rPr>
          <w:rStyle w:val="StyleUnderline"/>
        </w:rPr>
        <w:t xml:space="preserve"> were encouraged to </w:t>
      </w:r>
      <w:r w:rsidRPr="005C49E8">
        <w:rPr>
          <w:rStyle w:val="StyleUnderline"/>
          <w:highlight w:val="green"/>
        </w:rPr>
        <w:t>consider the solutions for key sustainability</w:t>
      </w:r>
      <w:r w:rsidRPr="005C49E8">
        <w:rPr>
          <w:rStyle w:val="StyleUnderline"/>
        </w:rPr>
        <w:t xml:space="preserve"> and development issues in major agricultural commodity supply chains</w:t>
      </w:r>
      <w:r w:rsidRPr="005C49E8">
        <w:rPr>
          <w:sz w:val="16"/>
        </w:rPr>
        <w:t xml:space="preserve">. Led by Sara El-Khalili of the Thomson Reuters Foundation, workshop guest speakers included Giselle Green of Constructive Voices, Paul Dickinson, Founder and Executive Chair of CDP (formerly the Carbon Disclosure Project). Deep insights into sustainability issues in Peru were provided by James Leslie, UNDP-Peru’s Technical Advisor on Ecosystems and Climate Change. After attending the opening high-level session of the Good Growth Conference in Lima — where the journalists had the opportunity to interview the Ministers of Environment and Agriculture from Peru and Ecuador — the reporters journeyed into the Amazon to put what they had learned about solutions journalism into practice. For Alejandra Agudo </w:t>
      </w:r>
      <w:proofErr w:type="spellStart"/>
      <w:r w:rsidRPr="005C49E8">
        <w:rPr>
          <w:sz w:val="16"/>
        </w:rPr>
        <w:t>Lazareno</w:t>
      </w:r>
      <w:proofErr w:type="spellEnd"/>
      <w:r w:rsidRPr="005C49E8">
        <w:rPr>
          <w:sz w:val="16"/>
        </w:rPr>
        <w:t xml:space="preserve">, a reporter for Spain’s El Pais daily newspaper, ‘solutions journalism’ isn’t entirely a new concept. “In Planeta </w:t>
      </w:r>
      <w:proofErr w:type="spellStart"/>
      <w:r w:rsidRPr="005C49E8">
        <w:rPr>
          <w:sz w:val="16"/>
        </w:rPr>
        <w:t>Futuro</w:t>
      </w:r>
      <w:proofErr w:type="spellEnd"/>
      <w:r w:rsidRPr="005C49E8">
        <w:rPr>
          <w:sz w:val="16"/>
        </w:rPr>
        <w:t xml:space="preserve"> we regularly write pieces with positive points of view. But it’s not something I usually consider in the case deforestation and commodities,” she explained. “</w:t>
      </w:r>
      <w:r w:rsidRPr="005C49E8">
        <w:rPr>
          <w:rStyle w:val="StyleUnderline"/>
        </w:rPr>
        <w:t xml:space="preserve">In general, this experience has been a great opportunity to gain new knowledge from other news outlets and learn more about the ways in which humanity is trying to do the right thing for the planet,” said Alejandra whose </w:t>
      </w:r>
      <w:r w:rsidRPr="005C49E8">
        <w:rPr>
          <w:rStyle w:val="StyleUnderline"/>
          <w:highlight w:val="green"/>
        </w:rPr>
        <w:t>story</w:t>
      </w:r>
      <w:r w:rsidRPr="005C49E8">
        <w:rPr>
          <w:rStyle w:val="StyleUnderline"/>
        </w:rPr>
        <w:t xml:space="preserve"> was </w:t>
      </w:r>
      <w:r w:rsidRPr="005C49E8">
        <w:rPr>
          <w:rStyle w:val="StyleUnderline"/>
          <w:highlight w:val="green"/>
        </w:rPr>
        <w:t>inspired by the successful</w:t>
      </w:r>
      <w:r w:rsidRPr="005C49E8">
        <w:rPr>
          <w:rStyle w:val="StyleUnderline"/>
        </w:rPr>
        <w:t xml:space="preserve"> sustainable </w:t>
      </w:r>
      <w:r w:rsidRPr="005C49E8">
        <w:rPr>
          <w:rStyle w:val="StyleUnderline"/>
          <w:highlight w:val="green"/>
        </w:rPr>
        <w:t>development strategies</w:t>
      </w:r>
      <w:r w:rsidRPr="005C49E8">
        <w:rPr>
          <w:rStyle w:val="StyleUnderline"/>
        </w:rPr>
        <w:t xml:space="preserve"> being implemented in Peru’s San Martin region</w:t>
      </w:r>
      <w:r w:rsidRPr="005C49E8">
        <w:rPr>
          <w:sz w:val="16"/>
        </w:rPr>
        <w:t xml:space="preserve">. This immersive approach to learning conducted in the heart of one of the world’s most important ecosystems is a defining feature of the Good Growth Conference. Being in the Amazon helped conference delegates, and journalists, gain a deeper connection to their work as well as the resilience and motivation needed to sustain collective efforts for change. For </w:t>
      </w:r>
      <w:proofErr w:type="spellStart"/>
      <w:r w:rsidRPr="005C49E8">
        <w:rPr>
          <w:sz w:val="16"/>
        </w:rPr>
        <w:t>Bhimanto</w:t>
      </w:r>
      <w:proofErr w:type="spellEnd"/>
      <w:r w:rsidRPr="005C49E8">
        <w:rPr>
          <w:sz w:val="16"/>
        </w:rPr>
        <w:t xml:space="preserve"> </w:t>
      </w:r>
      <w:proofErr w:type="spellStart"/>
      <w:r w:rsidRPr="005C49E8">
        <w:rPr>
          <w:sz w:val="16"/>
        </w:rPr>
        <w:t>Suwastoyo</w:t>
      </w:r>
      <w:proofErr w:type="spellEnd"/>
      <w:r w:rsidRPr="005C49E8">
        <w:rPr>
          <w:sz w:val="16"/>
        </w:rPr>
        <w:t xml:space="preserve"> of the Palm Scribe, the Good Growth Journalism </w:t>
      </w:r>
      <w:proofErr w:type="spellStart"/>
      <w:r w:rsidRPr="005C49E8">
        <w:rPr>
          <w:sz w:val="16"/>
        </w:rPr>
        <w:t>Initiativeprovided</w:t>
      </w:r>
      <w:proofErr w:type="spellEnd"/>
      <w:r w:rsidRPr="005C49E8">
        <w:rPr>
          <w:sz w:val="16"/>
        </w:rPr>
        <w:t xml:space="preserve"> a valuable opportunity to understand the deforestation challenge from different angles and perspectives. During his time in Peru, the Indonesian journalist reported on how the small Amazonian community of </w:t>
      </w:r>
      <w:proofErr w:type="spellStart"/>
      <w:r w:rsidRPr="005C49E8">
        <w:rPr>
          <w:sz w:val="16"/>
        </w:rPr>
        <w:t>Chazuta</w:t>
      </w:r>
      <w:proofErr w:type="spellEnd"/>
      <w:r w:rsidRPr="005C49E8">
        <w:rPr>
          <w:sz w:val="16"/>
        </w:rPr>
        <w:t xml:space="preserve"> transitioned from illicit coca production (for cocaine) to sustainable cocoa. “My takeaway from the training, and the Good Growth Conference, is that nothing beats on-site learning visits to motivate solution-based journalism and that the best solutions to problems, in any field, usually involve as many stakeholders as possible working together to arrive at the solution.” “I will now approach a story by first looking at it through the lenses of a number of different perspectives,” explained </w:t>
      </w:r>
      <w:proofErr w:type="spellStart"/>
      <w:r w:rsidRPr="005C49E8">
        <w:rPr>
          <w:sz w:val="16"/>
        </w:rPr>
        <w:t>Bhimanto</w:t>
      </w:r>
      <w:proofErr w:type="spellEnd"/>
      <w:r w:rsidRPr="005C49E8">
        <w:rPr>
          <w:sz w:val="16"/>
        </w:rPr>
        <w:t xml:space="preserve"> whose publication, The Palm Scribe, aims to help the palm oil sector foster a healthier and more constructive public discourse. </w:t>
      </w:r>
      <w:proofErr w:type="spellStart"/>
      <w:r w:rsidRPr="005C49E8">
        <w:rPr>
          <w:sz w:val="16"/>
        </w:rPr>
        <w:t>Eromo</w:t>
      </w:r>
      <w:proofErr w:type="spellEnd"/>
      <w:r w:rsidRPr="005C49E8">
        <w:rPr>
          <w:sz w:val="16"/>
        </w:rPr>
        <w:t xml:space="preserve"> </w:t>
      </w:r>
      <w:proofErr w:type="spellStart"/>
      <w:r w:rsidRPr="005C49E8">
        <w:rPr>
          <w:sz w:val="16"/>
        </w:rPr>
        <w:t>Egbejule</w:t>
      </w:r>
      <w:proofErr w:type="spellEnd"/>
      <w:r w:rsidRPr="005C49E8">
        <w:rPr>
          <w:sz w:val="16"/>
        </w:rPr>
        <w:t xml:space="preserve">, West Africa Editor of The Africa Report, used his time in the Amazon to examine new approaches to sustainable agriculture in Latin America which could be applied across the Atlantic. “One of the biggest takeaways I gained from participating in the Good Growth Journalism Initiative was being exposed to what’s already being achieved in Peru and </w:t>
      </w:r>
      <w:proofErr w:type="spellStart"/>
      <w:r w:rsidRPr="005C49E8">
        <w:rPr>
          <w:sz w:val="16"/>
        </w:rPr>
        <w:t>neighbouring</w:t>
      </w:r>
      <w:proofErr w:type="spellEnd"/>
      <w:r w:rsidRPr="005C49E8">
        <w:rPr>
          <w:sz w:val="16"/>
        </w:rPr>
        <w:t xml:space="preserve"> countries.” “I heard Costa Rica’s remarkable story. The country managed to reverse what was one of the highest deforestation rates in the world, with radical reforms backed by political willpower. It’s a </w:t>
      </w:r>
      <w:proofErr w:type="gramStart"/>
      <w:r w:rsidRPr="005C49E8">
        <w:rPr>
          <w:sz w:val="16"/>
        </w:rPr>
        <w:t>lesson countries</w:t>
      </w:r>
      <w:proofErr w:type="gramEnd"/>
      <w:r w:rsidRPr="005C49E8">
        <w:rPr>
          <w:sz w:val="16"/>
        </w:rPr>
        <w:t xml:space="preserve"> in Africa ought to learn.” </w:t>
      </w:r>
      <w:proofErr w:type="spellStart"/>
      <w:r w:rsidRPr="005C49E8">
        <w:rPr>
          <w:sz w:val="16"/>
        </w:rPr>
        <w:t>Eromo</w:t>
      </w:r>
      <w:proofErr w:type="spellEnd"/>
      <w:r w:rsidRPr="005C49E8">
        <w:rPr>
          <w:sz w:val="16"/>
        </w:rPr>
        <w:t xml:space="preserve"> detailed his findings in an article he published in the Africa Report: Lessons on political willpower from Costa Rica and Peru. Meanwhile Fabiano </w:t>
      </w:r>
      <w:proofErr w:type="spellStart"/>
      <w:r w:rsidRPr="005C49E8">
        <w:rPr>
          <w:sz w:val="16"/>
        </w:rPr>
        <w:t>Maisonnave</w:t>
      </w:r>
      <w:proofErr w:type="spellEnd"/>
      <w:r w:rsidRPr="005C49E8">
        <w:rPr>
          <w:sz w:val="16"/>
        </w:rPr>
        <w:t xml:space="preserve">, Amazon correspondent for Folha de São Paulo, used his time at the Good Growth Conference to investigate the environmental impacts of the invasive tilapia fish species, which was introduced in Peru three decades ago. “I noticed that every restaurant in the small Amazonian community of Sauce was only serving one variety of fish [tilapia],” he explained. On the other side of the forest system, in the Brazilian state of Tocantins, officials are currently experimenting with how best to cultivate the foreign fish species which was previously banned and has already decimated native fish stocks in Peru and Bolivia. During the conference, Fabiano was able to observe an exchange of ideas between Peru’s San Martin Production Director, Raúl Belaunde, and Marcelo Soares, head of Tocantins State's environmental licensing agency in Brazil. Belaunde — who participated in and co-hosted the week-long event with the Governor — explained that the tilapia in his province is “impossible to control” and regretted his country’s decision to introduce it. “I don’t think the Tocantins representative was deterred, but at least the Peruvian government officials were able to share and recommend best practices which may help to mitigate some risks to Brazil’s Amazonian ecosystem,” explained Fabiano. Fabiano’s report quotes </w:t>
      </w:r>
      <w:proofErr w:type="gramStart"/>
      <w:r w:rsidRPr="005C49E8">
        <w:rPr>
          <w:sz w:val="16"/>
        </w:rPr>
        <w:t>a number of</w:t>
      </w:r>
      <w:proofErr w:type="gramEnd"/>
      <w:r w:rsidRPr="005C49E8">
        <w:rPr>
          <w:sz w:val="16"/>
        </w:rPr>
        <w:t xml:space="preserve"> Brazilian conservationists and regional experts who are urgently seeking more information about the risks of tilapia cultivation as they try to avoid the same fate as </w:t>
      </w:r>
      <w:proofErr w:type="spellStart"/>
      <w:r w:rsidRPr="005C49E8">
        <w:rPr>
          <w:sz w:val="16"/>
        </w:rPr>
        <w:t>neighbouring</w:t>
      </w:r>
      <w:proofErr w:type="spellEnd"/>
      <w:r w:rsidRPr="005C49E8">
        <w:rPr>
          <w:sz w:val="16"/>
        </w:rPr>
        <w:t xml:space="preserve"> Amazonian countries. For Switzerland-based journalist, Paula </w:t>
      </w:r>
      <w:proofErr w:type="spellStart"/>
      <w:r w:rsidRPr="005C49E8">
        <w:rPr>
          <w:sz w:val="16"/>
        </w:rPr>
        <w:t>Dupraz</w:t>
      </w:r>
      <w:proofErr w:type="spellEnd"/>
      <w:r w:rsidRPr="005C49E8">
        <w:rPr>
          <w:sz w:val="16"/>
        </w:rPr>
        <w:t xml:space="preserve">-Dobias, the chance to speak with the indigenous leaders of San Martin’s Quechua community meant she was able to gain first-hand accounts and local wisdom directly from those who know the forests best. “Listening to - and reporting on - indigenous peoples may allow us to learn from their wisdom, particularly in how we can live from resources at our doorstep and better appreciate the fragility of our global environment.” she said when asked about the opportunity to visit the indigenous community of Alto </w:t>
      </w:r>
      <w:proofErr w:type="spellStart"/>
      <w:r w:rsidRPr="005C49E8">
        <w:rPr>
          <w:sz w:val="16"/>
        </w:rPr>
        <w:t>Pucalpillo</w:t>
      </w:r>
      <w:proofErr w:type="spellEnd"/>
      <w:r w:rsidRPr="005C49E8">
        <w:rPr>
          <w:sz w:val="16"/>
        </w:rPr>
        <w:t xml:space="preserve">. “Unfortunately, very often the voices of indigenous communities are dismissed in global discussions on climate change and </w:t>
      </w:r>
      <w:r w:rsidRPr="005C49E8">
        <w:rPr>
          <w:sz w:val="16"/>
        </w:rPr>
        <w:lastRenderedPageBreak/>
        <w:t xml:space="preserve">sustainable development goals. </w:t>
      </w:r>
      <w:r w:rsidRPr="005C49E8">
        <w:rPr>
          <w:rStyle w:val="StyleUnderline"/>
        </w:rPr>
        <w:t xml:space="preserve">Hopefully our </w:t>
      </w:r>
      <w:r w:rsidRPr="005C49E8">
        <w:rPr>
          <w:rStyle w:val="StyleUnderline"/>
          <w:highlight w:val="green"/>
        </w:rPr>
        <w:t>access as journalists to these communities</w:t>
      </w:r>
      <w:r w:rsidRPr="005C49E8">
        <w:rPr>
          <w:rStyle w:val="StyleUnderline"/>
        </w:rPr>
        <w:t xml:space="preserve"> can </w:t>
      </w:r>
      <w:r w:rsidRPr="005C49E8">
        <w:rPr>
          <w:rStyle w:val="StyleUnderline"/>
          <w:highlight w:val="green"/>
        </w:rPr>
        <w:t>help project</w:t>
      </w:r>
      <w:r w:rsidRPr="005C49E8">
        <w:rPr>
          <w:rStyle w:val="StyleUnderline"/>
        </w:rPr>
        <w:t xml:space="preserve"> their voices - and wisdom -</w:t>
      </w:r>
      <w:r w:rsidRPr="005C49E8">
        <w:rPr>
          <w:rStyle w:val="StyleUnderline"/>
          <w:highlight w:val="green"/>
        </w:rPr>
        <w:t>to a wider audience.”</w:t>
      </w:r>
    </w:p>
    <w:p w14:paraId="16957BC1" w14:textId="2525CF6B" w:rsidR="00653D97" w:rsidRPr="00653D97" w:rsidRDefault="00653D97" w:rsidP="00653D97">
      <w:pPr>
        <w:pStyle w:val="Heading4"/>
        <w:rPr>
          <w:rFonts w:cs="Times New Roman"/>
        </w:rPr>
      </w:pPr>
      <w:r>
        <w:rPr>
          <w:rFonts w:cs="Times New Roman"/>
        </w:rPr>
        <w:t>Warming causes Extinction</w:t>
      </w:r>
      <w:r w:rsidR="00133202">
        <w:rPr>
          <w:rFonts w:cs="Times New Roman"/>
        </w:rPr>
        <w:t xml:space="preserve"> – their </w:t>
      </w:r>
      <w:proofErr w:type="spellStart"/>
      <w:r w:rsidR="00133202">
        <w:rPr>
          <w:rFonts w:cs="Times New Roman"/>
        </w:rPr>
        <w:t>ev</w:t>
      </w:r>
      <w:proofErr w:type="spellEnd"/>
    </w:p>
    <w:p w14:paraId="2FFF6D3B" w14:textId="19A721B2" w:rsidR="00660A88" w:rsidRDefault="00660A88" w:rsidP="00660A88">
      <w:pPr>
        <w:pStyle w:val="Heading2"/>
      </w:pPr>
      <w:r>
        <w:lastRenderedPageBreak/>
        <w:t>ON</w:t>
      </w:r>
    </w:p>
    <w:p w14:paraId="567145B6" w14:textId="77777777" w:rsidR="00653D97" w:rsidRDefault="00653D97" w:rsidP="00653D97">
      <w:pPr>
        <w:pStyle w:val="Heading4"/>
      </w:pPr>
      <w:r>
        <w:t xml:space="preserve">Objective journalism threatens democracy </w:t>
      </w:r>
    </w:p>
    <w:p w14:paraId="528C2DCF" w14:textId="77777777" w:rsidR="00653D97" w:rsidRPr="00D16E35" w:rsidRDefault="00653D97" w:rsidP="00653D97">
      <w:proofErr w:type="spellStart"/>
      <w:r w:rsidRPr="00355565">
        <w:rPr>
          <w:rStyle w:val="Style13ptBold"/>
        </w:rPr>
        <w:t>Wijnberg</w:t>
      </w:r>
      <w:proofErr w:type="spellEnd"/>
      <w:r w:rsidRPr="00355565">
        <w:rPr>
          <w:rStyle w:val="Style13ptBold"/>
        </w:rPr>
        <w:t xml:space="preserve"> 17</w:t>
      </w:r>
      <w:r>
        <w:t xml:space="preserve"> Rob </w:t>
      </w:r>
      <w:proofErr w:type="spellStart"/>
      <w:r>
        <w:t>Wijnberg</w:t>
      </w:r>
      <w:proofErr w:type="spellEnd"/>
      <w:r>
        <w:t xml:space="preserve">, 10-7-2017, "Why objective journalism is a misleading and dangerous illusion", The Correspondent, https://thecorrespondent.com/6138/why-objective-journalism-is-a-misleading-and-dangerous-illusion/157316940-eb6c348e, (The founding editor of The Correspondent. Before founding this platform for unbreaking news, Rob served as the editor-in-chief of </w:t>
      </w:r>
      <w:proofErr w:type="spellStart"/>
      <w:r>
        <w:t>NRC.next</w:t>
      </w:r>
      <w:proofErr w:type="spellEnd"/>
      <w:r>
        <w:t xml:space="preserve">, the morning edition of NRC </w:t>
      </w:r>
      <w:proofErr w:type="spellStart"/>
      <w:r>
        <w:t>Handelsblad</w:t>
      </w:r>
      <w:proofErr w:type="spellEnd"/>
      <w:r>
        <w:t>, one of Netherlands' premier daily national newspapers. At the age of 27, he was the youngest editor-in-chief in Europe ever to lead a national print newspaper) //Miller</w:t>
      </w:r>
    </w:p>
    <w:p w14:paraId="66C63E1B" w14:textId="77777777" w:rsidR="00653D97" w:rsidRPr="00907878" w:rsidRDefault="00653D97" w:rsidP="00653D97">
      <w:pPr>
        <w:rPr>
          <w:b/>
          <w:iCs/>
          <w:color w:val="FF0000"/>
          <w:u w:val="single"/>
        </w:rPr>
      </w:pPr>
      <w:r w:rsidRPr="00355565">
        <w:rPr>
          <w:sz w:val="14"/>
        </w:rPr>
        <w:t xml:space="preserve">1. </w:t>
      </w:r>
      <w:r w:rsidRPr="00D16E35">
        <w:rPr>
          <w:rStyle w:val="Emphasis"/>
          <w:highlight w:val="green"/>
        </w:rPr>
        <w:t>There’s no such thing as objectivity</w:t>
      </w:r>
      <w:r w:rsidRPr="00355565">
        <w:rPr>
          <w:sz w:val="14"/>
        </w:rPr>
        <w:t xml:space="preserve"> Marcel </w:t>
      </w:r>
      <w:proofErr w:type="spellStart"/>
      <w:r w:rsidRPr="00355565">
        <w:rPr>
          <w:sz w:val="14"/>
        </w:rPr>
        <w:t>Gelauff</w:t>
      </w:r>
      <w:proofErr w:type="spellEnd"/>
      <w:r w:rsidRPr="00355565">
        <w:rPr>
          <w:sz w:val="14"/>
        </w:rPr>
        <w:t xml:space="preserve"> says he doesn’t want his editorial team to take a position on the news. Let me be the first to say that, alas, it’s a vain hope. Describing the world with no idea of what’s good or bad, </w:t>
      </w:r>
      <w:proofErr w:type="gramStart"/>
      <w:r w:rsidRPr="00355565">
        <w:rPr>
          <w:sz w:val="14"/>
        </w:rPr>
        <w:t>relevant</w:t>
      </w:r>
      <w:proofErr w:type="gramEnd"/>
      <w:r w:rsidRPr="00355565">
        <w:rPr>
          <w:sz w:val="14"/>
        </w:rPr>
        <w:t xml:space="preserve"> or trivial, true or false is literally impossible. </w:t>
      </w:r>
      <w:r w:rsidRPr="00D16E35">
        <w:rPr>
          <w:rStyle w:val="Emphasis"/>
        </w:rPr>
        <w:t xml:space="preserve">Behind every report, every feature, every news item, lies a worldview rooted in assumptions ontological (what’s real?), epistemological (what’s true?), methodological (how do we find out?), and moral (why does it matter?). Or, to put it in </w:t>
      </w:r>
      <w:proofErr w:type="spellStart"/>
      <w:r w:rsidRPr="00D16E35">
        <w:rPr>
          <w:rStyle w:val="Emphasis"/>
        </w:rPr>
        <w:t>Gelauffian</w:t>
      </w:r>
      <w:proofErr w:type="spellEnd"/>
      <w:r w:rsidRPr="00D16E35">
        <w:rPr>
          <w:rStyle w:val="Emphasis"/>
        </w:rPr>
        <w:t xml:space="preserve"> terms, </w:t>
      </w:r>
      <w:r w:rsidRPr="00D16E35">
        <w:rPr>
          <w:rStyle w:val="Emphasis"/>
          <w:highlight w:val="green"/>
        </w:rPr>
        <w:t>all news comes from a position</w:t>
      </w:r>
      <w:r w:rsidRPr="00D16E35">
        <w:rPr>
          <w:rStyle w:val="Emphasis"/>
        </w:rPr>
        <w:t>.</w:t>
      </w:r>
      <w:r>
        <w:rPr>
          <w:rStyle w:val="Emphasis"/>
        </w:rPr>
        <w:t xml:space="preserve"> </w:t>
      </w:r>
      <w:r w:rsidRPr="00463793">
        <w:rPr>
          <w:rStyle w:val="Emphasis"/>
        </w:rPr>
        <w:t xml:space="preserve">Why </w:t>
      </w:r>
      <w:r w:rsidRPr="00355565">
        <w:rPr>
          <w:sz w:val="14"/>
        </w:rPr>
        <w:t>doesn’t the evening newscast ever lead with crop circles made by UFOs? Because the editorial department takes the position that UFOs don’t exist.</w:t>
      </w:r>
      <w:r>
        <w:rPr>
          <w:rStyle w:val="Emphasis"/>
        </w:rPr>
        <w:t xml:space="preserve"> </w:t>
      </w:r>
      <w:r w:rsidRPr="00355565">
        <w:rPr>
          <w:sz w:val="14"/>
        </w:rPr>
        <w:t xml:space="preserve">Why doesn’t the news ever lead with a delayed train between St. Petersburg and Novosibirsk? Because the editors take the position that a late Russian train doesn’t matter here. Why does the news never open with the biggest, most powerful Dutch company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w:t>
      </w:r>
      <w:r w:rsidRPr="00D16E35">
        <w:rPr>
          <w:rStyle w:val="Emphasis"/>
        </w:rPr>
        <w:t xml:space="preserve">And why does the news always call bombings by ISIS “terrorist attacks” and those by Western governments “bombardments”? </w:t>
      </w:r>
      <w:r w:rsidRPr="00D16E35">
        <w:rPr>
          <w:rStyle w:val="Emphasis"/>
          <w:bdr w:val="single" w:sz="18" w:space="0" w:color="auto"/>
        </w:rPr>
        <w:t>Because the editors take the position that that’s what they are.</w:t>
      </w:r>
      <w:r>
        <w:rPr>
          <w:rStyle w:val="Emphasis"/>
          <w:bdr w:val="single" w:sz="18" w:space="0" w:color="auto"/>
        </w:rPr>
        <w:t xml:space="preserve"> </w:t>
      </w:r>
      <w:r w:rsidRPr="00355565">
        <w:rPr>
          <w:sz w:val="14"/>
        </w:rPr>
        <w:t xml:space="preserve">Why does the news always frame the growth of the economy as something positive and not as a disaster for the climate, the environment, or the corals in the ocean? Because the editors take the position that economic growth is good. </w:t>
      </w:r>
      <w:proofErr w:type="gramStart"/>
      <w:r w:rsidRPr="00355565">
        <w:rPr>
          <w:sz w:val="14"/>
        </w:rPr>
        <w:t>So</w:t>
      </w:r>
      <w:proofErr w:type="gramEnd"/>
      <w:r w:rsidRPr="00355565">
        <w:rPr>
          <w:sz w:val="14"/>
        </w:rPr>
        <w:t xml:space="preserve"> when an editor claims not to take a position on the news, he or she is making the most basic misrepresentation possible. And it’s also the worst instruction you can give your editorial team. 2. Objectivity is a poor ideal So there’s no such thing as objectivity. But even if there were, journalists would need to steer clear of it. </w:t>
      </w:r>
      <w:r w:rsidRPr="008B5039">
        <w:rPr>
          <w:rStyle w:val="Emphasis"/>
        </w:rPr>
        <w:t>That’s because the word “</w:t>
      </w:r>
      <w:r w:rsidRPr="008B5039">
        <w:rPr>
          <w:rStyle w:val="Emphasis"/>
          <w:highlight w:val="green"/>
        </w:rPr>
        <w:t>objectivity</w:t>
      </w:r>
      <w:r w:rsidRPr="008B5039">
        <w:rPr>
          <w:rStyle w:val="Emphasis"/>
        </w:rPr>
        <w:t xml:space="preserve">” is usually understood in terms of its moral dimension. </w:t>
      </w:r>
      <w:r w:rsidRPr="008B5039">
        <w:rPr>
          <w:rStyle w:val="Emphasis"/>
          <w:highlight w:val="green"/>
        </w:rPr>
        <w:t>Journalists are expected to suspend</w:t>
      </w:r>
      <w:r w:rsidRPr="008B5039">
        <w:rPr>
          <w:rStyle w:val="Emphasis"/>
        </w:rPr>
        <w:t xml:space="preserve"> moral </w:t>
      </w:r>
      <w:r w:rsidRPr="008B5039">
        <w:rPr>
          <w:rStyle w:val="Emphasis"/>
          <w:highlight w:val="green"/>
        </w:rPr>
        <w:t>judgment</w:t>
      </w:r>
      <w:r w:rsidRPr="008B5039">
        <w:rPr>
          <w:rStyle w:val="Emphasis"/>
        </w:rPr>
        <w:t>. They’re not supposed to say what they think.</w:t>
      </w:r>
      <w:r>
        <w:rPr>
          <w:rStyle w:val="Emphasis"/>
        </w:rPr>
        <w:t xml:space="preserve"> </w:t>
      </w:r>
      <w:r w:rsidRPr="008B5039">
        <w:rPr>
          <w:rStyle w:val="Emphasis"/>
          <w:highlight w:val="green"/>
        </w:rPr>
        <w:t>Yet</w:t>
      </w:r>
      <w:r w:rsidRPr="008B5039">
        <w:rPr>
          <w:rStyle w:val="Emphasis"/>
        </w:rPr>
        <w:t xml:space="preserve"> this has never been an amoral business. On the contrary, journalism is moral through and through. It’s about what we as a society consider </w:t>
      </w:r>
      <w:proofErr w:type="gramStart"/>
      <w:r w:rsidRPr="008B5039">
        <w:rPr>
          <w:rStyle w:val="Emphasis"/>
        </w:rPr>
        <w:t>important, or</w:t>
      </w:r>
      <w:proofErr w:type="gramEnd"/>
      <w:r w:rsidRPr="008B5039">
        <w:rPr>
          <w:rStyle w:val="Emphasis"/>
        </w:rPr>
        <w:t xml:space="preserve"> should. </w:t>
      </w:r>
      <w:r w:rsidRPr="00355565">
        <w:rPr>
          <w:rStyle w:val="Emphasis"/>
          <w:highlight w:val="green"/>
          <w:bdr w:val="single" w:sz="18" w:space="0" w:color="auto"/>
        </w:rPr>
        <w:t>All journalism</w:t>
      </w:r>
      <w:r w:rsidRPr="00355565">
        <w:rPr>
          <w:rStyle w:val="Emphasis"/>
          <w:bdr w:val="single" w:sz="18" w:space="0" w:color="auto"/>
        </w:rPr>
        <w:t xml:space="preserve">, then, </w:t>
      </w:r>
      <w:r w:rsidRPr="00355565">
        <w:rPr>
          <w:rStyle w:val="Emphasis"/>
          <w:highlight w:val="green"/>
          <w:bdr w:val="single" w:sz="18" w:space="0" w:color="auto"/>
        </w:rPr>
        <w:t>begins</w:t>
      </w:r>
      <w:r w:rsidRPr="00355565">
        <w:rPr>
          <w:rStyle w:val="Emphasis"/>
          <w:bdr w:val="single" w:sz="18" w:space="0" w:color="auto"/>
        </w:rPr>
        <w:t xml:space="preserve"> and ends </w:t>
      </w:r>
      <w:r w:rsidRPr="00355565">
        <w:rPr>
          <w:rStyle w:val="Emphasis"/>
          <w:highlight w:val="green"/>
          <w:bdr w:val="single" w:sz="18" w:space="0" w:color="auto"/>
        </w:rPr>
        <w:t>with ideas about good and evil</w:t>
      </w:r>
      <w:r w:rsidRPr="008B5039">
        <w:rPr>
          <w:rStyle w:val="Emphasis"/>
        </w:rPr>
        <w:t>. The planet getting hotter isn’t news because it’s fact. The planet getting hotter is news because that’s a bad thing.</w:t>
      </w:r>
      <w:r>
        <w:rPr>
          <w:rStyle w:val="Emphasis"/>
        </w:rPr>
        <w:t xml:space="preserve"> </w:t>
      </w:r>
      <w:r w:rsidRPr="00355565">
        <w:rPr>
          <w:sz w:val="14"/>
        </w:rPr>
        <w:t xml:space="preserve">Journalism is moral through and through. It begins and ends with ideas of good and evil If you order journalists to check their moral judgments at the door, one of two things will happen. </w:t>
      </w:r>
      <w:r w:rsidRPr="008B5039">
        <w:rPr>
          <w:rStyle w:val="Emphasis"/>
          <w:highlight w:val="green"/>
        </w:rPr>
        <w:t>Either they’ll have no clue what to report</w:t>
      </w:r>
      <w:r w:rsidRPr="008B5039">
        <w:rPr>
          <w:rStyle w:val="Emphasis"/>
        </w:rPr>
        <w:t xml:space="preserve"> on and go home without a story, </w:t>
      </w:r>
      <w:r w:rsidRPr="008B5039">
        <w:rPr>
          <w:rStyle w:val="Emphasis"/>
          <w:highlight w:val="green"/>
        </w:rPr>
        <w:t>or they’ll</w:t>
      </w:r>
      <w:r w:rsidRPr="008B5039">
        <w:rPr>
          <w:rStyle w:val="Emphasis"/>
        </w:rPr>
        <w:t xml:space="preserve"> figure it out in the only way possible: by </w:t>
      </w:r>
      <w:r w:rsidRPr="008B5039">
        <w:rPr>
          <w:rStyle w:val="Emphasis"/>
          <w:highlight w:val="green"/>
        </w:rPr>
        <w:t>let</w:t>
      </w:r>
      <w:r w:rsidRPr="008B5039">
        <w:rPr>
          <w:rStyle w:val="Emphasis"/>
        </w:rPr>
        <w:t xml:space="preserve">ting </w:t>
      </w:r>
      <w:r w:rsidRPr="008B5039">
        <w:rPr>
          <w:rStyle w:val="Emphasis"/>
          <w:highlight w:val="green"/>
        </w:rPr>
        <w:t>others decide</w:t>
      </w:r>
      <w:r w:rsidRPr="008B5039">
        <w:rPr>
          <w:rStyle w:val="Emphasis"/>
        </w:rPr>
        <w:t xml:space="preserve">. In practice, that means </w:t>
      </w:r>
      <w:r w:rsidRPr="008B5039">
        <w:rPr>
          <w:rStyle w:val="Emphasis"/>
          <w:highlight w:val="green"/>
        </w:rPr>
        <w:t>becoming</w:t>
      </w:r>
      <w:r w:rsidRPr="008B5039">
        <w:rPr>
          <w:rStyle w:val="Emphasis"/>
        </w:rPr>
        <w:t xml:space="preserve"> a mouthpiece for the establishment – </w:t>
      </w:r>
      <w:r w:rsidRPr="008B5039">
        <w:rPr>
          <w:rStyle w:val="Emphasis"/>
          <w:highlight w:val="green"/>
        </w:rPr>
        <w:t xml:space="preserve">the people with the power </w:t>
      </w:r>
      <w:r w:rsidRPr="008B5039">
        <w:rPr>
          <w:rStyle w:val="Emphasis"/>
        </w:rPr>
        <w:t xml:space="preserve">to </w:t>
      </w:r>
      <w:r w:rsidRPr="008B5039">
        <w:rPr>
          <w:rStyle w:val="Emphasis"/>
          <w:highlight w:val="green"/>
        </w:rPr>
        <w:t>decide what’s important</w:t>
      </w:r>
      <w:r w:rsidRPr="008B5039">
        <w:rPr>
          <w:rStyle w:val="Emphasis"/>
        </w:rPr>
        <w:t xml:space="preserve">, trivial, good, or bad. </w:t>
      </w:r>
      <w:r w:rsidRPr="00355565">
        <w:rPr>
          <w:sz w:val="14"/>
        </w:rPr>
        <w:t xml:space="preserve">(Or, like the Dutch premier, to define what’s “normal” and what isn’t.) </w:t>
      </w:r>
      <w:r w:rsidRPr="008B5039">
        <w:rPr>
          <w:rStyle w:val="Emphasis"/>
          <w:highlight w:val="green"/>
        </w:rPr>
        <w:t>Objective</w:t>
      </w:r>
      <w:r w:rsidRPr="008B5039">
        <w:rPr>
          <w:rStyle w:val="Emphasis"/>
        </w:rPr>
        <w:t xml:space="preserve"> journalism, defined as not taking a position or having an opinion, has become precisely the opposite of what it was originally intended to be. </w:t>
      </w:r>
      <w:r w:rsidRPr="008B5039">
        <w:rPr>
          <w:rStyle w:val="Emphasis"/>
          <w:highlight w:val="green"/>
        </w:rPr>
        <w:t>Today</w:t>
      </w:r>
      <w:r w:rsidRPr="008B5039">
        <w:rPr>
          <w:rStyle w:val="Emphasis"/>
        </w:rPr>
        <w:t xml:space="preserve">, it </w:t>
      </w:r>
      <w:r w:rsidRPr="008B5039">
        <w:rPr>
          <w:rStyle w:val="Emphasis"/>
          <w:highlight w:val="green"/>
        </w:rPr>
        <w:t>equates to</w:t>
      </w:r>
      <w:r w:rsidRPr="008B5039">
        <w:rPr>
          <w:rStyle w:val="Emphasis"/>
        </w:rPr>
        <w:t xml:space="preserve"> unquestioningly </w:t>
      </w:r>
      <w:r w:rsidRPr="008B5039">
        <w:rPr>
          <w:rStyle w:val="Emphasis"/>
          <w:highlight w:val="green"/>
        </w:rPr>
        <w:t>repeating</w:t>
      </w:r>
      <w:r w:rsidRPr="008B5039">
        <w:rPr>
          <w:rStyle w:val="Emphasis"/>
        </w:rPr>
        <w:t xml:space="preserve"> the </w:t>
      </w:r>
      <w:r w:rsidRPr="008B5039">
        <w:rPr>
          <w:rStyle w:val="Emphasis"/>
          <w:highlight w:val="green"/>
        </w:rPr>
        <w:t>opinions of the powerful.</w:t>
      </w:r>
      <w:r w:rsidRPr="008B5039">
        <w:rPr>
          <w:rStyle w:val="Emphasis"/>
        </w:rPr>
        <w:t xml:space="preserve"> By leaving the position-taking to the public, we </w:t>
      </w:r>
      <w:r w:rsidRPr="008B5039">
        <w:rPr>
          <w:rStyle w:val="Emphasis"/>
          <w:highlight w:val="green"/>
        </w:rPr>
        <w:t>reduce</w:t>
      </w:r>
      <w:r w:rsidRPr="008B5039">
        <w:rPr>
          <w:rStyle w:val="Emphasis"/>
        </w:rPr>
        <w:t xml:space="preserve"> our task as </w:t>
      </w:r>
      <w:r w:rsidRPr="008B5039">
        <w:rPr>
          <w:rStyle w:val="Emphasis"/>
          <w:highlight w:val="green"/>
        </w:rPr>
        <w:t>journalists to issuing press</w:t>
      </w:r>
      <w:r w:rsidRPr="008B5039">
        <w:rPr>
          <w:rStyle w:val="Emphasis"/>
        </w:rPr>
        <w:t xml:space="preserve"> releases </w:t>
      </w:r>
      <w:r w:rsidRPr="008B5039">
        <w:rPr>
          <w:rStyle w:val="Emphasis"/>
          <w:highlight w:val="green"/>
        </w:rPr>
        <w:t>on behalf of elites</w:t>
      </w:r>
      <w:r w:rsidRPr="008B5039">
        <w:rPr>
          <w:rStyle w:val="Emphasis"/>
        </w:rPr>
        <w:t>.</w:t>
      </w:r>
      <w:r>
        <w:rPr>
          <w:rStyle w:val="Emphasis"/>
        </w:rPr>
        <w:t xml:space="preserve"> </w:t>
      </w:r>
      <w:r w:rsidRPr="00355565">
        <w:rPr>
          <w:sz w:val="14"/>
        </w:rPr>
        <w:t xml:space="preserve">In short, we fail to fulfill our most basic duty. That brings us to the third and most urgent problem with objectivity. 3. </w:t>
      </w:r>
      <w:r w:rsidRPr="00355565">
        <w:rPr>
          <w:rStyle w:val="Emphasis"/>
          <w:highlight w:val="green"/>
          <w:bdr w:val="single" w:sz="18" w:space="0" w:color="auto"/>
        </w:rPr>
        <w:t>Objectivity threatens democracy</w:t>
      </w:r>
      <w:r>
        <w:rPr>
          <w:rStyle w:val="Emphasis"/>
        </w:rPr>
        <w:t xml:space="preserve"> </w:t>
      </w:r>
      <w:r w:rsidRPr="008B5039">
        <w:rPr>
          <w:rStyle w:val="Emphasis"/>
          <w:highlight w:val="green"/>
        </w:rPr>
        <w:t xml:space="preserve">News </w:t>
      </w:r>
      <w:r w:rsidRPr="00355565">
        <w:rPr>
          <w:rStyle w:val="Emphasis"/>
        </w:rPr>
        <w:t>is</w:t>
      </w:r>
      <w:r w:rsidRPr="008B5039">
        <w:rPr>
          <w:rStyle w:val="Emphasis"/>
        </w:rPr>
        <w:t xml:space="preserve"> one of th</w:t>
      </w:r>
      <w:r w:rsidRPr="00355565">
        <w:rPr>
          <w:rStyle w:val="Emphasis"/>
        </w:rPr>
        <w:t>e most important sources of information in a democratic society</w:t>
      </w:r>
      <w:r w:rsidRPr="008B5039">
        <w:rPr>
          <w:rStyle w:val="Emphasis"/>
        </w:rPr>
        <w:t xml:space="preserve">. Today more than ever, it determines what we know, understand, and think about the world. It </w:t>
      </w:r>
      <w:r w:rsidRPr="00355565">
        <w:rPr>
          <w:rStyle w:val="Emphasis"/>
          <w:highlight w:val="green"/>
        </w:rPr>
        <w:t>influences</w:t>
      </w:r>
      <w:r w:rsidRPr="008B5039">
        <w:rPr>
          <w:rStyle w:val="Emphasis"/>
        </w:rPr>
        <w:t xml:space="preserve"> our </w:t>
      </w:r>
      <w:r w:rsidRPr="00355565">
        <w:rPr>
          <w:rStyle w:val="Emphasis"/>
          <w:highlight w:val="green"/>
        </w:rPr>
        <w:t>voting behavior and how we</w:t>
      </w:r>
      <w:r w:rsidRPr="008B5039">
        <w:rPr>
          <w:rStyle w:val="Emphasis"/>
        </w:rPr>
        <w:t xml:space="preserve"> see other </w:t>
      </w:r>
      <w:r w:rsidRPr="00355565">
        <w:rPr>
          <w:rStyle w:val="Emphasis"/>
          <w:highlight w:val="green"/>
        </w:rPr>
        <w:t>people, cultures, and countries</w:t>
      </w:r>
      <w:r w:rsidRPr="008B5039">
        <w:rPr>
          <w:rStyle w:val="Emphasis"/>
        </w:rPr>
        <w:t>. To a large degree, it even shapes our image of ourselves.</w:t>
      </w:r>
      <w:r>
        <w:rPr>
          <w:rStyle w:val="Emphasis"/>
        </w:rPr>
        <w:t xml:space="preserve"> </w:t>
      </w:r>
      <w:r w:rsidRPr="00355565">
        <w:rPr>
          <w:sz w:val="14"/>
        </w:rPr>
        <w:t xml:space="preserve">Our view of the world is increasingly fueled by half-truths, whole fairytales, and bald-faced lies issuing from the uppermost ranks of global politics, amplified by the loudest yellers in domestic politics, and spread across millions of phones, laptops, and TVs in milliseconds. </w:t>
      </w:r>
      <w:r w:rsidRPr="00355565">
        <w:rPr>
          <w:rStyle w:val="Emphasis"/>
        </w:rPr>
        <w:t xml:space="preserve">Today it’s more </w:t>
      </w:r>
      <w:r w:rsidRPr="00355565">
        <w:rPr>
          <w:rStyle w:val="Emphasis"/>
          <w:highlight w:val="green"/>
        </w:rPr>
        <w:t>crucial</w:t>
      </w:r>
      <w:r w:rsidRPr="00355565">
        <w:rPr>
          <w:rStyle w:val="Emphasis"/>
        </w:rPr>
        <w:t xml:space="preserve"> than ever </w:t>
      </w:r>
      <w:r w:rsidRPr="00355565">
        <w:rPr>
          <w:rStyle w:val="Emphasis"/>
          <w:highlight w:val="green"/>
        </w:rPr>
        <w:t>that journalism stand for something</w:t>
      </w:r>
      <w:r w:rsidRPr="00355565">
        <w:rPr>
          <w:rStyle w:val="Emphasis"/>
        </w:rPr>
        <w:t xml:space="preserve">. We must </w:t>
      </w:r>
      <w:r w:rsidRPr="00355565">
        <w:rPr>
          <w:rStyle w:val="Emphasis"/>
          <w:highlight w:val="green"/>
        </w:rPr>
        <w:t>commit to the values</w:t>
      </w:r>
      <w:r w:rsidRPr="00355565">
        <w:rPr>
          <w:rStyle w:val="Emphasis"/>
        </w:rPr>
        <w:t xml:space="preserve"> that are </w:t>
      </w:r>
      <w:r w:rsidRPr="00355565">
        <w:rPr>
          <w:rStyle w:val="Emphasis"/>
          <w:highlight w:val="green"/>
          <w:bdr w:val="single" w:sz="18" w:space="0" w:color="auto"/>
        </w:rPr>
        <w:t xml:space="preserve">essential to a </w:t>
      </w:r>
      <w:r w:rsidRPr="00355565">
        <w:rPr>
          <w:rStyle w:val="Emphasis"/>
          <w:highlight w:val="green"/>
          <w:bdr w:val="single" w:sz="18" w:space="0" w:color="auto"/>
        </w:rPr>
        <w:lastRenderedPageBreak/>
        <w:t>democratic society: to</w:t>
      </w:r>
      <w:r w:rsidRPr="00355565">
        <w:rPr>
          <w:rStyle w:val="Emphasis"/>
          <w:bdr w:val="single" w:sz="18" w:space="0" w:color="auto"/>
        </w:rPr>
        <w:t xml:space="preserve"> a </w:t>
      </w:r>
      <w:r w:rsidRPr="00355565">
        <w:rPr>
          <w:rStyle w:val="Emphasis"/>
          <w:highlight w:val="green"/>
          <w:bdr w:val="single" w:sz="18" w:space="0" w:color="auto"/>
        </w:rPr>
        <w:t xml:space="preserve">check </w:t>
      </w:r>
      <w:r w:rsidRPr="00355565">
        <w:rPr>
          <w:rStyle w:val="Emphasis"/>
          <w:bdr w:val="single" w:sz="18" w:space="0" w:color="auto"/>
        </w:rPr>
        <w:t xml:space="preserve">on </w:t>
      </w:r>
      <w:r w:rsidRPr="00355565">
        <w:rPr>
          <w:rStyle w:val="Emphasis"/>
          <w:highlight w:val="green"/>
          <w:bdr w:val="single" w:sz="18" w:space="0" w:color="auto"/>
        </w:rPr>
        <w:t>power</w:t>
      </w:r>
      <w:r w:rsidRPr="00355565">
        <w:rPr>
          <w:rStyle w:val="Emphasis"/>
          <w:bdr w:val="single" w:sz="18" w:space="0" w:color="auto"/>
        </w:rPr>
        <w:t>, to the pursuit of truth, to providing context and perspective</w:t>
      </w:r>
      <w:r w:rsidRPr="00355565">
        <w:rPr>
          <w:rStyle w:val="Emphasis"/>
        </w:rPr>
        <w:t>.</w:t>
      </w:r>
      <w:r>
        <w:rPr>
          <w:rStyle w:val="Emphasis"/>
        </w:rPr>
        <w:t xml:space="preserve"> </w:t>
      </w:r>
      <w:r w:rsidRPr="00355565">
        <w:rPr>
          <w:sz w:val="14"/>
        </w:rPr>
        <w:t xml:space="preserve">When the president of the United States fabricates the number of attendees at his inauguration and then lashes out at every media organization that presents the evidence to show he’s lying, it’s not enough to report “Trump accuses media despite ample counterevidence,” as the NOS news did. Or to broadcast some even-handed variant that leaves the public in the lurch: “So-and-so reports X number of people, Trump says there were Y. And now over to Philip with the weather.” Instead, you need to clearly announce that one of the world’s most powerful politicians is demonstrably lying yet again. And you’d better figure out why. Meanwhile, you should be keeping track of his actions and not just his words. </w:t>
      </w:r>
      <w:r w:rsidRPr="00355565">
        <w:rPr>
          <w:rStyle w:val="Emphasis"/>
        </w:rPr>
        <w:t>Otherwise, “not taking a position” means being not only a mouthpiece for power but a conduit for lies.</w:t>
      </w:r>
    </w:p>
    <w:p w14:paraId="3BC46F46" w14:textId="7051DAFD" w:rsidR="00660A88" w:rsidRPr="00907878" w:rsidRDefault="00660A88" w:rsidP="00660A88">
      <w:pPr>
        <w:rPr>
          <w:color w:val="FF0000"/>
        </w:rPr>
      </w:pPr>
    </w:p>
    <w:sectPr w:rsidR="00660A88" w:rsidRPr="009078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0A88"/>
    <w:rsid w:val="000139A3"/>
    <w:rsid w:val="00100833"/>
    <w:rsid w:val="00104529"/>
    <w:rsid w:val="00105942"/>
    <w:rsid w:val="00107396"/>
    <w:rsid w:val="00133202"/>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0B31"/>
    <w:rsid w:val="004E3579"/>
    <w:rsid w:val="004E728B"/>
    <w:rsid w:val="004F39E0"/>
    <w:rsid w:val="00537BD5"/>
    <w:rsid w:val="0057268A"/>
    <w:rsid w:val="005D2912"/>
    <w:rsid w:val="006065BD"/>
    <w:rsid w:val="00645FA9"/>
    <w:rsid w:val="00647866"/>
    <w:rsid w:val="00653D97"/>
    <w:rsid w:val="00660A88"/>
    <w:rsid w:val="00665003"/>
    <w:rsid w:val="006A2AD0"/>
    <w:rsid w:val="006C2375"/>
    <w:rsid w:val="006D4ECC"/>
    <w:rsid w:val="00722258"/>
    <w:rsid w:val="007243E5"/>
    <w:rsid w:val="00766EA0"/>
    <w:rsid w:val="007A2226"/>
    <w:rsid w:val="007F5B66"/>
    <w:rsid w:val="007F6296"/>
    <w:rsid w:val="00823A1C"/>
    <w:rsid w:val="00845B9D"/>
    <w:rsid w:val="00860984"/>
    <w:rsid w:val="008B3ECB"/>
    <w:rsid w:val="008B4E85"/>
    <w:rsid w:val="008C1B2E"/>
    <w:rsid w:val="00907878"/>
    <w:rsid w:val="00913F10"/>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81C"/>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E5EF7"/>
  <w15:chartTrackingRefBased/>
  <w15:docId w15:val="{AC50F4D4-53AB-4204-BEF9-D88F2733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0A88"/>
    <w:rPr>
      <w:rFonts w:ascii="Calibri" w:hAnsi="Calibri"/>
    </w:rPr>
  </w:style>
  <w:style w:type="paragraph" w:styleId="Heading1">
    <w:name w:val="heading 1"/>
    <w:aliases w:val="Pocket"/>
    <w:basedOn w:val="Normal"/>
    <w:next w:val="Normal"/>
    <w:link w:val="Heading1Char"/>
    <w:qFormat/>
    <w:rsid w:val="00660A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0A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60A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660A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0A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0A88"/>
  </w:style>
  <w:style w:type="character" w:customStyle="1" w:styleId="Heading1Char">
    <w:name w:val="Heading 1 Char"/>
    <w:aliases w:val="Pocket Char"/>
    <w:basedOn w:val="DefaultParagraphFont"/>
    <w:link w:val="Heading1"/>
    <w:rsid w:val="00660A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0A8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60A8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660A8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660A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0A8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660A88"/>
    <w:rPr>
      <w:b w:val="0"/>
      <w:sz w:val="22"/>
      <w:u w:val="single"/>
    </w:rPr>
  </w:style>
  <w:style w:type="character" w:styleId="Hyperlink">
    <w:name w:val="Hyperlink"/>
    <w:aliases w:val="heading 1 (block title),Important,Read,Card Text,Internet Link,Analytic Text,Internet link,Block Char1,No Underline Char1,Text 7 Char1,Tags v 2 Char1,Heading 3 Char1,Char Char Char Char Char Char Char Char1,Heading 3 Char Char Char1,Clear Char"/>
    <w:basedOn w:val="DefaultParagraphFont"/>
    <w:link w:val="NoSpacing"/>
    <w:uiPriority w:val="99"/>
    <w:unhideWhenUsed/>
    <w:rsid w:val="00660A88"/>
    <w:rPr>
      <w:color w:val="auto"/>
      <w:u w:val="none"/>
    </w:rPr>
  </w:style>
  <w:style w:type="character" w:styleId="FollowedHyperlink">
    <w:name w:val="FollowedHyperlink"/>
    <w:basedOn w:val="DefaultParagraphFont"/>
    <w:uiPriority w:val="99"/>
    <w:semiHidden/>
    <w:unhideWhenUsed/>
    <w:rsid w:val="00660A88"/>
    <w:rPr>
      <w:color w:val="auto"/>
      <w:u w:val="none"/>
    </w:rPr>
  </w:style>
  <w:style w:type="paragraph" w:customStyle="1" w:styleId="textbold">
    <w:name w:val="text bold"/>
    <w:basedOn w:val="Normal"/>
    <w:link w:val="Emphasis"/>
    <w:uiPriority w:val="7"/>
    <w:qFormat/>
    <w:rsid w:val="00660A88"/>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53D97"/>
    <w:pPr>
      <w:spacing w:after="0" w:line="240" w:lineRule="auto"/>
    </w:pPr>
    <w:rPr>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
    <w:basedOn w:val="Heading1"/>
    <w:link w:val="Hyperlink"/>
    <w:autoRedefine/>
    <w:uiPriority w:val="99"/>
    <w:qFormat/>
    <w:rsid w:val="00653D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emanreports.org/articles/is-solutions-journalism-the-solution/" TargetMode="External"/><Relationship Id="rId3" Type="http://schemas.openxmlformats.org/officeDocument/2006/relationships/styles" Target="styles.xml"/><Relationship Id="rId7" Type="http://schemas.openxmlformats.org/officeDocument/2006/relationships/hyperlink" Target="http://www.hamptoninstitution.org/why-black-people-need-maois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com/stable/274659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page.org/constructive-news-can-solutions-journalism-save-our-forests?fbclid=IwAR1v5jjkjQ_CxDeUJZaMzQdDG_1mdbYfmpzqYsSFvWRYN2aszSAFAffFpq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20</Pages>
  <Words>16488</Words>
  <Characters>93987</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2022-03-10T21:16:00Z</dcterms:created>
  <dcterms:modified xsi:type="dcterms:W3CDTF">2022-03-10T22:15:00Z</dcterms:modified>
</cp:coreProperties>
</file>