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0948E" w14:textId="77777777" w:rsidR="003D776E" w:rsidRPr="00873B40" w:rsidRDefault="003D776E" w:rsidP="003D776E">
      <w:pPr>
        <w:pStyle w:val="Heading2"/>
      </w:pPr>
      <w:r>
        <w:t>1.</w:t>
      </w:r>
    </w:p>
    <w:p w14:paraId="4CEFCF65" w14:textId="77777777" w:rsidR="003D776E" w:rsidRDefault="003D776E" w:rsidP="003D776E">
      <w:pPr>
        <w:pStyle w:val="Heading3"/>
      </w:pPr>
      <w:r>
        <w:lastRenderedPageBreak/>
        <w:t>T – Hauntology</w:t>
      </w:r>
    </w:p>
    <w:p w14:paraId="26F43E4B" w14:textId="77777777" w:rsidR="003D776E" w:rsidRDefault="003D776E" w:rsidP="003D776E">
      <w:pPr>
        <w:pStyle w:val="Heading4"/>
        <w:numPr>
          <w:ilvl w:val="0"/>
          <w:numId w:val="13"/>
        </w:numPr>
      </w:pPr>
      <w:r>
        <w:t xml:space="preserve">Interpretation and Violation- the </w:t>
      </w:r>
      <w:proofErr w:type="spellStart"/>
      <w:r>
        <w:t>aff</w:t>
      </w:r>
      <w:proofErr w:type="spellEnd"/>
      <w:r>
        <w:t xml:space="preserve"> needs to defend a concrete action that results in their method, they don’t mandate a concrete action but only defends a hauntological investigation of the Hospital System. </w:t>
      </w:r>
    </w:p>
    <w:p w14:paraId="03068C9B" w14:textId="77777777" w:rsidR="003D776E" w:rsidRPr="00E90D0B" w:rsidRDefault="003D776E" w:rsidP="003D776E"/>
    <w:p w14:paraId="2D4CC31E" w14:textId="77777777" w:rsidR="003D776E" w:rsidRDefault="003D776E" w:rsidP="003D776E">
      <w:pPr>
        <w:pStyle w:val="Heading4"/>
      </w:pPr>
      <w:r>
        <w:t xml:space="preserve">B. This Procedural is a Voter </w:t>
      </w:r>
    </w:p>
    <w:p w14:paraId="74E62133" w14:textId="77777777" w:rsidR="003D776E" w:rsidRDefault="003D776E" w:rsidP="003D776E">
      <w:pPr>
        <w:pStyle w:val="Heading4"/>
      </w:pPr>
      <w:r>
        <w:t xml:space="preserve">1. </w:t>
      </w:r>
      <w:proofErr w:type="spellStart"/>
      <w:r>
        <w:t>Aff</w:t>
      </w:r>
      <w:proofErr w:type="spellEnd"/>
      <w:r>
        <w:t xml:space="preserve"> Conditionality- by not defending concrete action, the </w:t>
      </w:r>
      <w:proofErr w:type="spellStart"/>
      <w:r>
        <w:t>aff</w:t>
      </w:r>
      <w:proofErr w:type="spellEnd"/>
      <w:r>
        <w:t xml:space="preserve"> can clarify or change their method, allowing them to shift at will, which kills clash and cost benefit analysis</w:t>
      </w:r>
    </w:p>
    <w:p w14:paraId="3B94A76D" w14:textId="77777777" w:rsidR="003D776E" w:rsidRPr="0033750F" w:rsidRDefault="003D776E" w:rsidP="003D776E"/>
    <w:p w14:paraId="50E7CADA" w14:textId="77777777" w:rsidR="003D776E" w:rsidRDefault="003D776E" w:rsidP="003D776E">
      <w:pPr>
        <w:pStyle w:val="Heading4"/>
      </w:pPr>
      <w:r>
        <w:t xml:space="preserve">2. Predictable Limits- the </w:t>
      </w:r>
      <w:proofErr w:type="spellStart"/>
      <w:r>
        <w:t>aff</w:t>
      </w:r>
      <w:proofErr w:type="spellEnd"/>
      <w:r>
        <w:t xml:space="preserve"> explodes limits by introducing an infinite </w:t>
      </w:r>
      <w:proofErr w:type="gramStart"/>
      <w:r>
        <w:t>amount</w:t>
      </w:r>
      <w:proofErr w:type="gramEnd"/>
      <w:r>
        <w:t xml:space="preserve"> of methods and because there has been no discussion of their method in relation to the topic, kills research skills and education</w:t>
      </w:r>
    </w:p>
    <w:p w14:paraId="675DE742" w14:textId="77777777" w:rsidR="003D776E" w:rsidRPr="0033750F" w:rsidRDefault="003D776E" w:rsidP="003D776E"/>
    <w:p w14:paraId="187DB58E" w14:textId="77777777" w:rsidR="003D776E" w:rsidRDefault="003D776E" w:rsidP="003D776E">
      <w:pPr>
        <w:pStyle w:val="Heading4"/>
      </w:pPr>
      <w:r>
        <w:t xml:space="preserve">3. Predictable Ground- the </w:t>
      </w:r>
      <w:proofErr w:type="spellStart"/>
      <w:r>
        <w:t>aff’s</w:t>
      </w:r>
      <w:proofErr w:type="spellEnd"/>
      <w:r>
        <w:t xml:space="preserve"> vague method allows them to spike out of any DA and K links by claiming they are not that method, a concrete action is key, kills clash and competition</w:t>
      </w:r>
    </w:p>
    <w:p w14:paraId="29AAD59D" w14:textId="77777777" w:rsidR="003D776E" w:rsidRPr="0033750F" w:rsidRDefault="003D776E" w:rsidP="003D776E"/>
    <w:p w14:paraId="19D1B763" w14:textId="77777777" w:rsidR="003D776E" w:rsidRDefault="003D776E" w:rsidP="003D776E">
      <w:pPr>
        <w:pStyle w:val="Heading4"/>
      </w:pPr>
      <w:r>
        <w:t xml:space="preserve">4. their method divorces us from </w:t>
      </w:r>
      <w:r>
        <w:rPr>
          <w:u w:val="single"/>
        </w:rPr>
        <w:t>Topic Education</w:t>
      </w:r>
      <w:r>
        <w:t xml:space="preserve"> – nitty gritty debates on details of medicine and health policy informs and educates debaters and enables critical analysis which solves their offense. </w:t>
      </w:r>
      <w:r>
        <w:rPr>
          <w:rFonts w:asciiTheme="minorHAnsi" w:hAnsiTheme="minorHAnsi" w:cstheme="minorHAnsi"/>
          <w:bCs/>
          <w:szCs w:val="26"/>
        </w:rPr>
        <w:t xml:space="preserve">Form over Content doesn’t take it out since we don’t </w:t>
      </w:r>
      <w:r>
        <w:rPr>
          <w:rFonts w:asciiTheme="minorHAnsi" w:hAnsiTheme="minorHAnsi" w:cstheme="minorHAnsi"/>
          <w:bCs/>
          <w:szCs w:val="26"/>
          <w:u w:val="single"/>
        </w:rPr>
        <w:t>restrict Form</w:t>
      </w:r>
      <w:r>
        <w:rPr>
          <w:rFonts w:asciiTheme="minorHAnsi" w:hAnsiTheme="minorHAnsi" w:cstheme="minorHAnsi"/>
          <w:bCs/>
          <w:szCs w:val="26"/>
        </w:rPr>
        <w:t xml:space="preserve">, just the substantive burden of the </w:t>
      </w:r>
      <w:proofErr w:type="spellStart"/>
      <w:r>
        <w:rPr>
          <w:rFonts w:asciiTheme="minorHAnsi" w:hAnsiTheme="minorHAnsi" w:cstheme="minorHAnsi"/>
          <w:bCs/>
          <w:szCs w:val="26"/>
        </w:rPr>
        <w:t>Aff</w:t>
      </w:r>
      <w:proofErr w:type="spellEnd"/>
      <w:r>
        <w:rPr>
          <w:rFonts w:asciiTheme="minorHAnsi" w:hAnsiTheme="minorHAnsi" w:cstheme="minorHAnsi"/>
          <w:bCs/>
          <w:szCs w:val="26"/>
        </w:rPr>
        <w:t>.</w:t>
      </w:r>
    </w:p>
    <w:p w14:paraId="1D751228" w14:textId="77777777" w:rsidR="003D776E" w:rsidRPr="00EB6084" w:rsidRDefault="003D776E" w:rsidP="003D776E">
      <w:r w:rsidRPr="00EB6084">
        <w:rPr>
          <w:rStyle w:val="Style13ptBold"/>
        </w:rPr>
        <w:t>Galea</w:t>
      </w:r>
      <w:r>
        <w:rPr>
          <w:rStyle w:val="Style13ptBold"/>
        </w:rPr>
        <w:t xml:space="preserve"> 18</w:t>
      </w:r>
      <w:r w:rsidRPr="00EB6084">
        <w:t>, Sandro. Healthier: Fifty thoughts on the foundations of population health. Oxford University Press, 2017.</w:t>
      </w:r>
      <w:r>
        <w:t xml:space="preserve"> (</w:t>
      </w:r>
      <w:r w:rsidRPr="00006B5F">
        <w:rPr>
          <w:rFonts w:asciiTheme="minorHAnsi" w:hAnsiTheme="minorHAnsi" w:cstheme="minorHAnsi"/>
        </w:rPr>
        <w:t>Professor of Public Health at Boston University</w:t>
      </w:r>
      <w:r>
        <w:rPr>
          <w:rFonts w:asciiTheme="minorHAnsi" w:hAnsiTheme="minorHAnsi" w:cstheme="minorHAnsi"/>
        </w:rPr>
        <w:t xml:space="preserve">)//Elmer </w:t>
      </w:r>
    </w:p>
    <w:p w14:paraId="2F463D0F" w14:textId="77777777" w:rsidR="003D776E" w:rsidRPr="00F800C0" w:rsidRDefault="003D776E" w:rsidP="003D776E">
      <w:pPr>
        <w:rPr>
          <w:szCs w:val="24"/>
          <w:u w:val="single"/>
        </w:rPr>
      </w:pPr>
      <w:r w:rsidRPr="00F800C0">
        <w:rPr>
          <w:sz w:val="16"/>
          <w:szCs w:val="24"/>
        </w:rPr>
        <w:t xml:space="preserve">How should we in academic public health engage with the issue of racism, at both interpersonal and structural levels? How might we best mitigate its effects? I suggest four possible approaches. First, we must tackle racism at the community level. In this capacity, some of us may choose to express solidarity with affected groups, participating in public shows of support. Such actions ensure that the issue of racism moves to the forefront of the public debate and stays there. Indeed, peaceful public statements of concern about a pressing social issue always have a place in an open society, and our responsibility to make these statements is not in any way inconsistent with our role as members of an academic community. </w:t>
      </w:r>
      <w:r w:rsidRPr="00F800C0">
        <w:rPr>
          <w:szCs w:val="24"/>
          <w:u w:val="single"/>
        </w:rPr>
        <w:t xml:space="preserve">Given that we are members of this community, my second suggestion relates to how our scholarship may pave the way for progress on this issue. </w:t>
      </w:r>
      <w:r w:rsidRPr="006477B6">
        <w:rPr>
          <w:szCs w:val="24"/>
          <w:highlight w:val="green"/>
          <w:u w:val="single"/>
        </w:rPr>
        <w:t xml:space="preserve">The work of </w:t>
      </w:r>
      <w:r w:rsidRPr="006477B6">
        <w:rPr>
          <w:b/>
          <w:bCs/>
          <w:szCs w:val="24"/>
          <w:highlight w:val="green"/>
          <w:u w:val="single"/>
        </w:rPr>
        <w:t>knowledge generation</w:t>
      </w:r>
      <w:r w:rsidRPr="006477B6">
        <w:rPr>
          <w:szCs w:val="24"/>
          <w:highlight w:val="green"/>
          <w:u w:val="single"/>
        </w:rPr>
        <w:t xml:space="preserve"> </w:t>
      </w:r>
      <w:r w:rsidRPr="00F800C0">
        <w:rPr>
          <w:szCs w:val="24"/>
          <w:u w:val="single"/>
        </w:rPr>
        <w:t xml:space="preserve">can help </w:t>
      </w:r>
      <w:r w:rsidRPr="006477B6">
        <w:rPr>
          <w:b/>
          <w:bCs/>
          <w:szCs w:val="24"/>
          <w:highlight w:val="green"/>
          <w:u w:val="single"/>
        </w:rPr>
        <w:t>inform acute social needs</w:t>
      </w:r>
      <w:r w:rsidRPr="006477B6">
        <w:rPr>
          <w:szCs w:val="24"/>
          <w:highlight w:val="green"/>
          <w:u w:val="single"/>
        </w:rPr>
        <w:t xml:space="preserve">, developing </w:t>
      </w:r>
      <w:r w:rsidRPr="006477B6">
        <w:rPr>
          <w:b/>
          <w:bCs/>
          <w:szCs w:val="24"/>
          <w:highlight w:val="green"/>
          <w:u w:val="single"/>
        </w:rPr>
        <w:t>constructive strategies</w:t>
      </w:r>
      <w:r w:rsidRPr="006477B6">
        <w:rPr>
          <w:szCs w:val="24"/>
          <w:highlight w:val="green"/>
          <w:u w:val="single"/>
        </w:rPr>
        <w:t xml:space="preserve"> to </w:t>
      </w:r>
      <w:r w:rsidRPr="00F800C0">
        <w:rPr>
          <w:szCs w:val="24"/>
          <w:u w:val="single"/>
        </w:rPr>
        <w:t xml:space="preserve">help </w:t>
      </w:r>
      <w:r w:rsidRPr="006477B6">
        <w:rPr>
          <w:szCs w:val="24"/>
          <w:highlight w:val="green"/>
          <w:u w:val="single"/>
        </w:rPr>
        <w:t xml:space="preserve">solve </w:t>
      </w:r>
      <w:r w:rsidRPr="00F800C0">
        <w:rPr>
          <w:szCs w:val="24"/>
          <w:u w:val="single"/>
        </w:rPr>
        <w:t xml:space="preserve">the </w:t>
      </w:r>
      <w:r w:rsidRPr="006477B6">
        <w:rPr>
          <w:szCs w:val="24"/>
          <w:highlight w:val="green"/>
          <w:u w:val="single"/>
        </w:rPr>
        <w:t xml:space="preserve">urgent problems </w:t>
      </w:r>
      <w:r w:rsidRPr="00F800C0">
        <w:rPr>
          <w:szCs w:val="24"/>
          <w:u w:val="single"/>
        </w:rPr>
        <w:t xml:space="preserve">of our time—problems </w:t>
      </w:r>
      <w:r w:rsidRPr="006477B6">
        <w:rPr>
          <w:szCs w:val="24"/>
          <w:highlight w:val="green"/>
          <w:u w:val="single"/>
        </w:rPr>
        <w:t>such as racism</w:t>
      </w:r>
      <w:r w:rsidRPr="00F800C0">
        <w:rPr>
          <w:szCs w:val="24"/>
          <w:u w:val="single"/>
        </w:rPr>
        <w:t xml:space="preserve">. This nudges us toward a scholarship of consequence, where we aim to shed light on the root causes of racial divides and the link between racism and the health of the public. To do this, </w:t>
      </w:r>
      <w:r w:rsidRPr="006477B6">
        <w:rPr>
          <w:b/>
          <w:bCs/>
          <w:szCs w:val="24"/>
          <w:highlight w:val="green"/>
          <w:u w:val="single"/>
        </w:rPr>
        <w:t>we must prioritize our research questions</w:t>
      </w:r>
      <w:r w:rsidRPr="006477B6">
        <w:rPr>
          <w:szCs w:val="24"/>
          <w:highlight w:val="green"/>
          <w:u w:val="single"/>
        </w:rPr>
        <w:t xml:space="preserve"> </w:t>
      </w:r>
      <w:r w:rsidRPr="00F800C0">
        <w:rPr>
          <w:szCs w:val="24"/>
          <w:u w:val="single"/>
        </w:rPr>
        <w:t>accordingly.</w:t>
      </w:r>
      <w:r w:rsidRPr="00F800C0">
        <w:rPr>
          <w:sz w:val="16"/>
          <w:szCs w:val="24"/>
        </w:rPr>
        <w:t xml:space="preserve"> By focusing on what matters </w:t>
      </w:r>
      <w:proofErr w:type="gramStart"/>
      <w:r w:rsidRPr="00F800C0">
        <w:rPr>
          <w:sz w:val="16"/>
          <w:szCs w:val="24"/>
        </w:rPr>
        <w:t>most, and</w:t>
      </w:r>
      <w:proofErr w:type="gramEnd"/>
      <w:r w:rsidRPr="00F800C0">
        <w:rPr>
          <w:sz w:val="16"/>
          <w:szCs w:val="24"/>
        </w:rPr>
        <w:t xml:space="preserve"> orienting our scholarship toward areas of inquiry that tackle the foundational drivers of population health, we stand to make a real difference in creating a fairer, less racially fraught society. </w:t>
      </w:r>
      <w:r w:rsidRPr="00F800C0">
        <w:rPr>
          <w:szCs w:val="24"/>
          <w:u w:val="single"/>
        </w:rPr>
        <w:t xml:space="preserve">Third, we are charged at our various institutions with </w:t>
      </w:r>
      <w:r w:rsidRPr="006477B6">
        <w:rPr>
          <w:b/>
          <w:bCs/>
          <w:szCs w:val="24"/>
          <w:highlight w:val="green"/>
          <w:u w:val="single"/>
        </w:rPr>
        <w:t xml:space="preserve">fostering an education environment that </w:t>
      </w:r>
      <w:r w:rsidRPr="00F800C0">
        <w:rPr>
          <w:b/>
          <w:bCs/>
          <w:szCs w:val="24"/>
          <w:u w:val="single"/>
        </w:rPr>
        <w:t xml:space="preserve">both </w:t>
      </w:r>
      <w:r w:rsidRPr="006477B6">
        <w:rPr>
          <w:b/>
          <w:bCs/>
          <w:szCs w:val="24"/>
          <w:highlight w:val="green"/>
          <w:u w:val="single"/>
        </w:rPr>
        <w:t xml:space="preserve">teaches </w:t>
      </w:r>
      <w:r w:rsidRPr="00F800C0">
        <w:rPr>
          <w:szCs w:val="24"/>
          <w:u w:val="single"/>
        </w:rPr>
        <w:t xml:space="preserve">the foundations of our field and prepares </w:t>
      </w:r>
      <w:r w:rsidRPr="006477B6">
        <w:rPr>
          <w:szCs w:val="24"/>
          <w:highlight w:val="green"/>
          <w:u w:val="single"/>
        </w:rPr>
        <w:t xml:space="preserve">students to engage with evolving issues of </w:t>
      </w:r>
      <w:r w:rsidRPr="00F800C0">
        <w:rPr>
          <w:szCs w:val="24"/>
          <w:u w:val="single"/>
        </w:rPr>
        <w:t xml:space="preserve">contemporary </w:t>
      </w:r>
      <w:r w:rsidRPr="006477B6">
        <w:rPr>
          <w:b/>
          <w:bCs/>
          <w:szCs w:val="24"/>
          <w:highlight w:val="green"/>
          <w:u w:val="single"/>
        </w:rPr>
        <w:t>public health</w:t>
      </w:r>
      <w:r w:rsidRPr="006477B6">
        <w:rPr>
          <w:szCs w:val="24"/>
          <w:highlight w:val="green"/>
          <w:u w:val="single"/>
        </w:rPr>
        <w:t xml:space="preserve"> </w:t>
      </w:r>
      <w:r w:rsidRPr="00F800C0">
        <w:rPr>
          <w:szCs w:val="24"/>
          <w:u w:val="single"/>
        </w:rPr>
        <w:t xml:space="preserve">importance. That calls for an education that is </w:t>
      </w:r>
      <w:r w:rsidRPr="006477B6">
        <w:rPr>
          <w:b/>
          <w:bCs/>
          <w:szCs w:val="24"/>
          <w:highlight w:val="green"/>
          <w:u w:val="single"/>
        </w:rPr>
        <w:t>dynamic</w:t>
      </w:r>
      <w:r w:rsidRPr="006477B6">
        <w:rPr>
          <w:szCs w:val="24"/>
          <w:highlight w:val="green"/>
          <w:u w:val="single"/>
        </w:rPr>
        <w:t xml:space="preserve"> </w:t>
      </w:r>
      <w:r w:rsidRPr="00F800C0">
        <w:rPr>
          <w:szCs w:val="24"/>
          <w:u w:val="single"/>
        </w:rPr>
        <w:t xml:space="preserve">and </w:t>
      </w:r>
      <w:r w:rsidRPr="006477B6">
        <w:rPr>
          <w:b/>
          <w:bCs/>
          <w:szCs w:val="24"/>
          <w:highlight w:val="green"/>
          <w:u w:val="single"/>
        </w:rPr>
        <w:t>reflexive</w:t>
      </w:r>
      <w:r w:rsidRPr="00F800C0">
        <w:rPr>
          <w:szCs w:val="24"/>
          <w:u w:val="single"/>
        </w:rPr>
        <w:t xml:space="preserve">, but also one that is </w:t>
      </w:r>
      <w:r w:rsidRPr="006477B6">
        <w:rPr>
          <w:szCs w:val="24"/>
          <w:highlight w:val="green"/>
          <w:u w:val="single"/>
        </w:rPr>
        <w:t xml:space="preserve">encouraging </w:t>
      </w:r>
      <w:r w:rsidRPr="00F800C0">
        <w:rPr>
          <w:szCs w:val="24"/>
          <w:u w:val="single"/>
        </w:rPr>
        <w:t xml:space="preserve">and respectful </w:t>
      </w:r>
      <w:r w:rsidRPr="006477B6">
        <w:rPr>
          <w:szCs w:val="24"/>
          <w:highlight w:val="green"/>
          <w:u w:val="single"/>
        </w:rPr>
        <w:t xml:space="preserve">of </w:t>
      </w:r>
      <w:r w:rsidRPr="00F800C0">
        <w:rPr>
          <w:szCs w:val="24"/>
          <w:u w:val="single"/>
        </w:rPr>
        <w:t xml:space="preserve">the </w:t>
      </w:r>
      <w:r w:rsidRPr="006477B6">
        <w:rPr>
          <w:b/>
          <w:bCs/>
          <w:szCs w:val="24"/>
          <w:highlight w:val="green"/>
          <w:u w:val="single"/>
        </w:rPr>
        <w:t>sharing of ideas</w:t>
      </w:r>
      <w:r w:rsidRPr="00F800C0">
        <w:rPr>
          <w:b/>
          <w:bCs/>
          <w:szCs w:val="24"/>
          <w:u w:val="single"/>
        </w:rPr>
        <w:t>.</w:t>
      </w:r>
      <w:r w:rsidRPr="00F800C0">
        <w:rPr>
          <w:szCs w:val="24"/>
          <w:u w:val="single"/>
        </w:rPr>
        <w:t xml:space="preserve"> </w:t>
      </w:r>
      <w:r w:rsidRPr="006477B6">
        <w:rPr>
          <w:szCs w:val="24"/>
          <w:highlight w:val="green"/>
          <w:u w:val="single"/>
        </w:rPr>
        <w:t xml:space="preserve">Such an </w:t>
      </w:r>
      <w:r w:rsidRPr="006477B6">
        <w:rPr>
          <w:szCs w:val="24"/>
          <w:highlight w:val="green"/>
          <w:u w:val="single"/>
        </w:rPr>
        <w:lastRenderedPageBreak/>
        <w:t xml:space="preserve">academic climate </w:t>
      </w:r>
      <w:r w:rsidRPr="00F800C0">
        <w:rPr>
          <w:szCs w:val="24"/>
          <w:u w:val="single"/>
        </w:rPr>
        <w:t xml:space="preserve">does much to </w:t>
      </w:r>
      <w:r w:rsidRPr="006477B6">
        <w:rPr>
          <w:szCs w:val="24"/>
          <w:highlight w:val="green"/>
          <w:u w:val="single"/>
        </w:rPr>
        <w:t xml:space="preserve">advance </w:t>
      </w:r>
      <w:r w:rsidRPr="00F800C0">
        <w:rPr>
          <w:szCs w:val="24"/>
          <w:u w:val="single"/>
        </w:rPr>
        <w:t xml:space="preserve">the goals of engendering </w:t>
      </w:r>
      <w:r w:rsidRPr="006477B6">
        <w:rPr>
          <w:b/>
          <w:bCs/>
          <w:szCs w:val="24"/>
          <w:highlight w:val="green"/>
          <w:u w:val="single"/>
        </w:rPr>
        <w:t>mutual understanding and identifying solutions</w:t>
      </w:r>
      <w:r w:rsidRPr="006477B6">
        <w:rPr>
          <w:szCs w:val="24"/>
          <w:highlight w:val="green"/>
          <w:u w:val="single"/>
        </w:rPr>
        <w:t xml:space="preserve"> </w:t>
      </w:r>
      <w:r w:rsidRPr="00F800C0">
        <w:rPr>
          <w:szCs w:val="24"/>
          <w:u w:val="single"/>
        </w:rPr>
        <w:t xml:space="preserve">grounded in diversity of experience, opinion, and perspective. It is not enough to merely acknowledge disparities; we </w:t>
      </w:r>
      <w:r w:rsidRPr="006477B6">
        <w:rPr>
          <w:szCs w:val="24"/>
          <w:highlight w:val="green"/>
          <w:u w:val="single"/>
        </w:rPr>
        <w:t>need to engage in difficult</w:t>
      </w:r>
      <w:r w:rsidRPr="00F800C0">
        <w:rPr>
          <w:szCs w:val="24"/>
          <w:u w:val="single"/>
        </w:rPr>
        <w:t xml:space="preserve">, sometimes </w:t>
      </w:r>
      <w:r w:rsidRPr="006477B6">
        <w:rPr>
          <w:szCs w:val="24"/>
          <w:highlight w:val="green"/>
          <w:u w:val="single"/>
        </w:rPr>
        <w:t xml:space="preserve">uncomfortable discussions </w:t>
      </w:r>
      <w:r w:rsidRPr="00F800C0">
        <w:rPr>
          <w:szCs w:val="24"/>
          <w:u w:val="single"/>
        </w:rPr>
        <w:t xml:space="preserve">about these issues in order </w:t>
      </w:r>
      <w:r w:rsidRPr="006477B6">
        <w:rPr>
          <w:szCs w:val="24"/>
          <w:highlight w:val="green"/>
          <w:u w:val="single"/>
        </w:rPr>
        <w:t xml:space="preserve">to </w:t>
      </w:r>
      <w:r w:rsidRPr="00F800C0">
        <w:rPr>
          <w:szCs w:val="24"/>
          <w:u w:val="single"/>
        </w:rPr>
        <w:t xml:space="preserve">understand one another and </w:t>
      </w:r>
      <w:r w:rsidRPr="006477B6">
        <w:rPr>
          <w:szCs w:val="24"/>
          <w:highlight w:val="green"/>
          <w:u w:val="single"/>
        </w:rPr>
        <w:t xml:space="preserve">improve </w:t>
      </w:r>
      <w:r w:rsidRPr="00F800C0">
        <w:rPr>
          <w:szCs w:val="24"/>
          <w:u w:val="single"/>
        </w:rPr>
        <w:t xml:space="preserve">the </w:t>
      </w:r>
      <w:proofErr w:type="gramStart"/>
      <w:r w:rsidRPr="00F800C0">
        <w:rPr>
          <w:szCs w:val="24"/>
          <w:u w:val="single"/>
        </w:rPr>
        <w:t>often unacceptable</w:t>
      </w:r>
      <w:proofErr w:type="gramEnd"/>
      <w:r w:rsidRPr="00F800C0">
        <w:rPr>
          <w:szCs w:val="24"/>
          <w:u w:val="single"/>
        </w:rPr>
        <w:t xml:space="preserve"> conditions our scholarship makes all too apparent to us.</w:t>
      </w:r>
      <w:r w:rsidRPr="00F800C0">
        <w:rPr>
          <w:sz w:val="16"/>
          <w:szCs w:val="24"/>
        </w:rPr>
        <w:t xml:space="preserve"> Finally, insofar as public health centers around shaping the conditions that make people health, and insofar as those conditions depend on the introduction of health in all sectors, </w:t>
      </w:r>
      <w:r w:rsidRPr="00F800C0">
        <w:rPr>
          <w:szCs w:val="24"/>
          <w:u w:val="single"/>
        </w:rPr>
        <w:t xml:space="preserve">we need to work toward </w:t>
      </w:r>
      <w:r w:rsidRPr="006477B6">
        <w:rPr>
          <w:szCs w:val="24"/>
          <w:highlight w:val="green"/>
          <w:u w:val="single"/>
        </w:rPr>
        <w:t xml:space="preserve">a health conversation </w:t>
      </w:r>
      <w:r w:rsidRPr="00F800C0">
        <w:rPr>
          <w:szCs w:val="24"/>
          <w:u w:val="single"/>
        </w:rPr>
        <w:t xml:space="preserve">that extends well </w:t>
      </w:r>
      <w:r w:rsidRPr="006477B6">
        <w:rPr>
          <w:szCs w:val="24"/>
          <w:highlight w:val="green"/>
          <w:u w:val="single"/>
        </w:rPr>
        <w:t xml:space="preserve">beyond </w:t>
      </w:r>
      <w:r w:rsidRPr="00F800C0">
        <w:rPr>
          <w:szCs w:val="24"/>
          <w:u w:val="single"/>
        </w:rPr>
        <w:t xml:space="preserve">the walls of </w:t>
      </w:r>
      <w:r w:rsidRPr="006477B6">
        <w:rPr>
          <w:szCs w:val="24"/>
          <w:highlight w:val="green"/>
          <w:u w:val="single"/>
        </w:rPr>
        <w:t>academia</w:t>
      </w:r>
      <w:r w:rsidRPr="00F800C0">
        <w:rPr>
          <w:szCs w:val="24"/>
          <w:u w:val="single"/>
        </w:rPr>
        <w:t>. This agitates for an engagement with the public conversation around the issue of racism wherever the conversation may arise</w:t>
      </w:r>
      <w:r w:rsidRPr="00F800C0">
        <w:rPr>
          <w:sz w:val="16"/>
          <w:szCs w:val="24"/>
        </w:rPr>
        <w:t xml:space="preserve">. Public health’s unique perspective, informed by its scholarship, is well positioned to influence how we understand racism and its consequences for the well-being of populations. By clarifying the links between racism and health by making them unignorable in the public debate, we can then begin to advance solutions. </w:t>
      </w:r>
      <w:proofErr w:type="gramStart"/>
      <w:r w:rsidRPr="00F800C0">
        <w:rPr>
          <w:sz w:val="16"/>
          <w:szCs w:val="24"/>
        </w:rPr>
        <w:t>Needless to say, racism</w:t>
      </w:r>
      <w:proofErr w:type="gramEnd"/>
      <w:r w:rsidRPr="00F800C0">
        <w:rPr>
          <w:sz w:val="16"/>
          <w:szCs w:val="24"/>
        </w:rPr>
        <w:t xml:space="preserve"> and hate of any kind are intolerable, even when we do not take into account their health consequences. But health, as a universal aspiration, can serve as a clarifying lens for action, elevating the importance of creating a society free of racism, where health will no longer be determined by the color of a person’s skin. </w:t>
      </w:r>
      <w:r w:rsidRPr="00F800C0">
        <w:rPr>
          <w:szCs w:val="24"/>
          <w:u w:val="single"/>
        </w:rPr>
        <w:t xml:space="preserve">The actions of a committed, activist public health will go far toward bringing this about. </w:t>
      </w:r>
    </w:p>
    <w:p w14:paraId="4A42F81B" w14:textId="77777777" w:rsidR="009F19B6" w:rsidRPr="00356142" w:rsidRDefault="003D776E" w:rsidP="009F19B6">
      <w:pPr>
        <w:pStyle w:val="Heading4"/>
        <w:rPr>
          <w:rFonts w:asciiTheme="majorHAnsi" w:hAnsiTheme="majorHAnsi"/>
        </w:rPr>
      </w:pPr>
      <w:r>
        <w:t xml:space="preserve">5. </w:t>
      </w:r>
      <w:r w:rsidR="009F19B6">
        <w:rPr>
          <w:rFonts w:asciiTheme="majorHAnsi" w:hAnsiTheme="majorHAnsi"/>
        </w:rPr>
        <w:t xml:space="preserve">concrete actions are </w:t>
      </w:r>
      <w:proofErr w:type="gramStart"/>
      <w:r w:rsidR="009F19B6">
        <w:rPr>
          <w:rFonts w:asciiTheme="majorHAnsi" w:hAnsiTheme="majorHAnsi"/>
        </w:rPr>
        <w:t>key,</w:t>
      </w:r>
      <w:proofErr w:type="gramEnd"/>
      <w:r w:rsidR="009F19B6">
        <w:rPr>
          <w:rFonts w:asciiTheme="majorHAnsi" w:hAnsiTheme="majorHAnsi"/>
        </w:rPr>
        <w:t xml:space="preserve"> m</w:t>
      </w:r>
      <w:r w:rsidR="009F19B6" w:rsidRPr="00356142">
        <w:rPr>
          <w:rFonts w:asciiTheme="majorHAnsi" w:hAnsiTheme="majorHAnsi"/>
        </w:rPr>
        <w:t>ethods shouldn’t come first – they are a means to an end. Treating method as an exclusive endpoint legitimizes the very thing they are critiquing</w:t>
      </w:r>
    </w:p>
    <w:p w14:paraId="063506F1" w14:textId="77777777" w:rsidR="009F19B6" w:rsidRPr="00356142" w:rsidRDefault="009F19B6" w:rsidP="009F19B6">
      <w:pPr>
        <w:tabs>
          <w:tab w:val="left" w:pos="4862"/>
        </w:tabs>
        <w:rPr>
          <w:rFonts w:asciiTheme="majorHAnsi" w:hAnsiTheme="majorHAnsi"/>
        </w:rPr>
      </w:pPr>
      <w:r w:rsidRPr="00356142">
        <w:rPr>
          <w:rFonts w:asciiTheme="majorHAnsi" w:hAnsiTheme="majorHAnsi"/>
          <w:b/>
        </w:rPr>
        <w:t xml:space="preserve">Fearon and Wendt, </w:t>
      </w:r>
      <w:r w:rsidRPr="00356142">
        <w:rPr>
          <w:rFonts w:asciiTheme="majorHAnsi" w:hAnsiTheme="majorHAnsi"/>
        </w:rPr>
        <w:t xml:space="preserve">Professor of </w:t>
      </w:r>
      <w:proofErr w:type="spellStart"/>
      <w:r w:rsidRPr="00356142">
        <w:rPr>
          <w:rFonts w:asciiTheme="majorHAnsi" w:hAnsiTheme="majorHAnsi"/>
        </w:rPr>
        <w:t>Poli</w:t>
      </w:r>
      <w:proofErr w:type="spellEnd"/>
      <w:r w:rsidRPr="00356142">
        <w:rPr>
          <w:rFonts w:asciiTheme="majorHAnsi" w:hAnsiTheme="majorHAnsi"/>
        </w:rPr>
        <w:t xml:space="preserve"> Sci at </w:t>
      </w:r>
      <w:proofErr w:type="gramStart"/>
      <w:r w:rsidRPr="00356142">
        <w:rPr>
          <w:rFonts w:asciiTheme="majorHAnsi" w:hAnsiTheme="majorHAnsi"/>
        </w:rPr>
        <w:t>Stanford</w:t>
      </w:r>
      <w:proofErr w:type="gramEnd"/>
      <w:r w:rsidRPr="00356142">
        <w:rPr>
          <w:rFonts w:asciiTheme="majorHAnsi" w:hAnsiTheme="majorHAnsi"/>
        </w:rPr>
        <w:t xml:space="preserve"> and Professor of IR at Ohio State</w:t>
      </w:r>
      <w:r w:rsidRPr="00356142">
        <w:rPr>
          <w:rFonts w:asciiTheme="majorHAnsi" w:hAnsiTheme="majorHAnsi"/>
          <w:b/>
        </w:rPr>
        <w:t>,2002</w:t>
      </w:r>
    </w:p>
    <w:p w14:paraId="3B580AF1" w14:textId="77777777" w:rsidR="009F19B6" w:rsidRPr="00356142" w:rsidRDefault="009F19B6" w:rsidP="009F19B6">
      <w:pPr>
        <w:rPr>
          <w:rFonts w:asciiTheme="majorHAnsi" w:hAnsiTheme="majorHAnsi"/>
        </w:rPr>
      </w:pPr>
      <w:r w:rsidRPr="00356142">
        <w:rPr>
          <w:rFonts w:asciiTheme="majorHAnsi" w:hAnsiTheme="majorHAnsi"/>
        </w:rPr>
        <w:t xml:space="preserve">(James and Alexander, </w:t>
      </w:r>
      <w:r w:rsidRPr="00356142">
        <w:rPr>
          <w:rFonts w:asciiTheme="majorHAnsi" w:hAnsiTheme="majorHAnsi"/>
          <w:i/>
        </w:rPr>
        <w:t>Handbook of International Relations</w:t>
      </w:r>
      <w:r w:rsidRPr="00356142">
        <w:rPr>
          <w:rFonts w:asciiTheme="majorHAnsi" w:hAnsiTheme="majorHAnsi"/>
        </w:rPr>
        <w:t xml:space="preserve">, ed. </w:t>
      </w:r>
      <w:proofErr w:type="spellStart"/>
      <w:r w:rsidRPr="00356142">
        <w:rPr>
          <w:rFonts w:asciiTheme="majorHAnsi" w:hAnsiTheme="majorHAnsi"/>
        </w:rPr>
        <w:t>Carlsnaes</w:t>
      </w:r>
      <w:proofErr w:type="spellEnd"/>
      <w:r w:rsidRPr="00356142">
        <w:rPr>
          <w:rFonts w:asciiTheme="majorHAnsi" w:hAnsiTheme="majorHAnsi"/>
        </w:rPr>
        <w:t>, p.68)</w:t>
      </w:r>
    </w:p>
    <w:p w14:paraId="3BA88CA7" w14:textId="4BA166C8" w:rsidR="009F19B6" w:rsidRDefault="009F19B6" w:rsidP="009F19B6">
      <w:pPr>
        <w:rPr>
          <w:rFonts w:asciiTheme="majorHAnsi" w:hAnsiTheme="majorHAnsi"/>
          <w:sz w:val="16"/>
          <w:szCs w:val="16"/>
        </w:rPr>
      </w:pPr>
      <w:r w:rsidRPr="00356142">
        <w:rPr>
          <w:rFonts w:asciiTheme="majorHAnsi" w:hAnsiTheme="majorHAnsi"/>
          <w:sz w:val="16"/>
          <w:szCs w:val="20"/>
        </w:rPr>
        <w:t xml:space="preserve">It should be stressed </w:t>
      </w:r>
      <w:r w:rsidRPr="00356142">
        <w:rPr>
          <w:rFonts w:asciiTheme="majorHAnsi" w:hAnsiTheme="majorHAnsi"/>
          <w:b/>
          <w:szCs w:val="20"/>
          <w:u w:val="single"/>
        </w:rPr>
        <w:t xml:space="preserve">that </w:t>
      </w:r>
      <w:r w:rsidRPr="00CB4B30">
        <w:rPr>
          <w:rFonts w:asciiTheme="majorHAnsi" w:hAnsiTheme="majorHAnsi"/>
          <w:b/>
          <w:szCs w:val="20"/>
          <w:highlight w:val="cyan"/>
          <w:u w:val="single"/>
        </w:rPr>
        <w:t xml:space="preserve">in advocating a pragmatic </w:t>
      </w:r>
      <w:r w:rsidRPr="00370F09">
        <w:rPr>
          <w:rFonts w:asciiTheme="majorHAnsi" w:hAnsiTheme="majorHAnsi"/>
          <w:b/>
          <w:szCs w:val="20"/>
          <w:u w:val="single"/>
        </w:rPr>
        <w:t xml:space="preserve">view </w:t>
      </w:r>
      <w:r w:rsidRPr="00CB4B30">
        <w:rPr>
          <w:rFonts w:asciiTheme="majorHAnsi" w:hAnsiTheme="majorHAnsi"/>
          <w:szCs w:val="20"/>
          <w:highlight w:val="cyan"/>
          <w:u w:val="single"/>
        </w:rPr>
        <w:t>we are not endorsing method</w:t>
      </w:r>
      <w:r w:rsidRPr="00356142">
        <w:rPr>
          <w:rFonts w:asciiTheme="majorHAnsi" w:hAnsiTheme="majorHAnsi"/>
          <w:b/>
          <w:szCs w:val="20"/>
          <w:u w:val="single"/>
        </w:rPr>
        <w:t>-</w:t>
      </w:r>
      <w:r w:rsidRPr="00A0788B">
        <w:rPr>
          <w:rFonts w:asciiTheme="majorHAnsi" w:hAnsiTheme="majorHAnsi"/>
          <w:b/>
          <w:szCs w:val="20"/>
          <w:u w:val="single"/>
        </w:rPr>
        <w:t xml:space="preserve">driven social science.  </w:t>
      </w:r>
      <w:r w:rsidRPr="00A0788B">
        <w:rPr>
          <w:rFonts w:asciiTheme="majorHAnsi" w:hAnsiTheme="majorHAnsi"/>
          <w:szCs w:val="20"/>
          <w:u w:val="single"/>
        </w:rPr>
        <w:t>Too much research</w:t>
      </w:r>
      <w:r w:rsidRPr="00A0788B">
        <w:rPr>
          <w:rFonts w:asciiTheme="majorHAnsi" w:hAnsiTheme="majorHAnsi"/>
          <w:b/>
          <w:szCs w:val="20"/>
          <w:u w:val="single"/>
        </w:rPr>
        <w:t xml:space="preserve"> </w:t>
      </w:r>
      <w:r w:rsidRPr="00A0788B">
        <w:rPr>
          <w:rFonts w:asciiTheme="majorHAnsi" w:hAnsiTheme="majorHAnsi"/>
          <w:sz w:val="16"/>
          <w:szCs w:val="20"/>
        </w:rPr>
        <w:t xml:space="preserve">in international relations </w:t>
      </w:r>
      <w:r w:rsidRPr="00A0788B">
        <w:rPr>
          <w:rFonts w:asciiTheme="majorHAnsi" w:hAnsiTheme="majorHAnsi"/>
          <w:b/>
          <w:szCs w:val="20"/>
          <w:u w:val="single"/>
        </w:rPr>
        <w:t>chooses problems of things to be explained with a view to whether the analysis will provide</w:t>
      </w:r>
      <w:r w:rsidRPr="00356142">
        <w:rPr>
          <w:rFonts w:asciiTheme="majorHAnsi" w:hAnsiTheme="majorHAnsi"/>
          <w:b/>
          <w:szCs w:val="20"/>
          <w:u w:val="single"/>
        </w:rPr>
        <w:t xml:space="preserve"> support for one or </w:t>
      </w:r>
      <w:r w:rsidRPr="00CB4B30">
        <w:rPr>
          <w:rFonts w:asciiTheme="majorHAnsi" w:hAnsiTheme="majorHAnsi"/>
          <w:b/>
          <w:szCs w:val="20"/>
          <w:highlight w:val="cyan"/>
          <w:u w:val="single"/>
        </w:rPr>
        <w:t>a</w:t>
      </w:r>
      <w:r w:rsidRPr="00356142">
        <w:rPr>
          <w:rFonts w:asciiTheme="majorHAnsi" w:hAnsiTheme="majorHAnsi"/>
          <w:b/>
          <w:szCs w:val="20"/>
          <w:u w:val="single"/>
        </w:rPr>
        <w:t xml:space="preserve">nother </w:t>
      </w:r>
      <w:r w:rsidRPr="00CB4B30">
        <w:rPr>
          <w:rFonts w:asciiTheme="majorHAnsi" w:hAnsiTheme="majorHAnsi"/>
          <w:b/>
          <w:szCs w:val="20"/>
          <w:highlight w:val="cyan"/>
          <w:u w:val="single"/>
        </w:rPr>
        <w:t>methodological ‘ism’</w:t>
      </w:r>
      <w:r w:rsidRPr="00356142">
        <w:rPr>
          <w:rFonts w:asciiTheme="majorHAnsi" w:hAnsiTheme="majorHAnsi"/>
          <w:b/>
          <w:szCs w:val="20"/>
          <w:u w:val="single"/>
        </w:rPr>
        <w:t xml:space="preserve">.  But </w:t>
      </w:r>
      <w:r w:rsidRPr="00CB4B30">
        <w:rPr>
          <w:rFonts w:asciiTheme="majorHAnsi" w:hAnsiTheme="majorHAnsi"/>
          <w:b/>
          <w:szCs w:val="20"/>
          <w:highlight w:val="cyan"/>
          <w:u w:val="single"/>
        </w:rPr>
        <w:t>the point of</w:t>
      </w:r>
      <w:r w:rsidRPr="00CB4B30">
        <w:rPr>
          <w:rFonts w:asciiTheme="majorHAnsi" w:hAnsiTheme="majorHAnsi"/>
          <w:sz w:val="16"/>
          <w:szCs w:val="20"/>
          <w:highlight w:val="cyan"/>
        </w:rPr>
        <w:t xml:space="preserve"> </w:t>
      </w:r>
      <w:r w:rsidRPr="00356142">
        <w:rPr>
          <w:rFonts w:asciiTheme="majorHAnsi" w:hAnsiTheme="majorHAnsi"/>
          <w:sz w:val="16"/>
          <w:szCs w:val="20"/>
        </w:rPr>
        <w:t xml:space="preserve">IR </w:t>
      </w:r>
      <w:r w:rsidRPr="00CB4B30">
        <w:rPr>
          <w:rFonts w:asciiTheme="majorHAnsi" w:hAnsiTheme="majorHAnsi"/>
          <w:b/>
          <w:szCs w:val="20"/>
          <w:highlight w:val="cyan"/>
          <w:u w:val="single"/>
        </w:rPr>
        <w:t xml:space="preserve">scholarship </w:t>
      </w:r>
      <w:r w:rsidRPr="00370F09">
        <w:rPr>
          <w:rFonts w:asciiTheme="majorHAnsi" w:hAnsiTheme="majorHAnsi"/>
          <w:b/>
          <w:szCs w:val="20"/>
          <w:u w:val="single"/>
        </w:rPr>
        <w:t>shou</w:t>
      </w:r>
      <w:r w:rsidRPr="00370F09">
        <w:rPr>
          <w:rFonts w:asciiTheme="majorHAnsi" w:hAnsiTheme="majorHAnsi"/>
          <w:szCs w:val="20"/>
          <w:u w:val="single"/>
        </w:rPr>
        <w:t>l</w:t>
      </w:r>
      <w:r w:rsidRPr="00370F09">
        <w:rPr>
          <w:rFonts w:asciiTheme="majorHAnsi" w:hAnsiTheme="majorHAnsi"/>
          <w:b/>
          <w:szCs w:val="20"/>
          <w:u w:val="single"/>
        </w:rPr>
        <w:t xml:space="preserve">d be </w:t>
      </w:r>
      <w:r w:rsidRPr="00CB4B30">
        <w:rPr>
          <w:rFonts w:asciiTheme="majorHAnsi" w:hAnsiTheme="majorHAnsi"/>
          <w:b/>
          <w:szCs w:val="20"/>
          <w:highlight w:val="cyan"/>
          <w:u w:val="single"/>
        </w:rPr>
        <w:t>to answer questions</w:t>
      </w:r>
      <w:r w:rsidRPr="00CB4B30">
        <w:rPr>
          <w:rFonts w:asciiTheme="majorHAnsi" w:hAnsiTheme="majorHAnsi"/>
          <w:sz w:val="16"/>
          <w:szCs w:val="20"/>
          <w:highlight w:val="cyan"/>
        </w:rPr>
        <w:t xml:space="preserve"> </w:t>
      </w:r>
      <w:r w:rsidRPr="00356142">
        <w:rPr>
          <w:rFonts w:asciiTheme="majorHAnsi" w:hAnsiTheme="majorHAnsi"/>
          <w:sz w:val="16"/>
          <w:szCs w:val="20"/>
        </w:rPr>
        <w:t xml:space="preserve">about international politics </w:t>
      </w:r>
      <w:r w:rsidRPr="00CB4B30">
        <w:rPr>
          <w:rFonts w:asciiTheme="majorHAnsi" w:hAnsiTheme="majorHAnsi"/>
          <w:b/>
          <w:szCs w:val="20"/>
          <w:highlight w:val="cyan"/>
          <w:u w:val="single"/>
        </w:rPr>
        <w:t xml:space="preserve">that are of </w:t>
      </w:r>
      <w:r w:rsidRPr="00356142">
        <w:rPr>
          <w:rFonts w:asciiTheme="majorHAnsi" w:hAnsiTheme="majorHAnsi"/>
          <w:b/>
          <w:szCs w:val="20"/>
          <w:u w:val="single"/>
        </w:rPr>
        <w:t xml:space="preserve">great </w:t>
      </w:r>
      <w:r w:rsidRPr="00CB4B30">
        <w:rPr>
          <w:rFonts w:asciiTheme="majorHAnsi" w:hAnsiTheme="majorHAnsi"/>
          <w:b/>
          <w:szCs w:val="20"/>
          <w:highlight w:val="cyan"/>
          <w:u w:val="single"/>
        </w:rPr>
        <w:t xml:space="preserve">normative concern, </w:t>
      </w:r>
      <w:r w:rsidRPr="00CB4B30">
        <w:rPr>
          <w:rFonts w:asciiTheme="majorHAnsi" w:hAnsiTheme="majorHAnsi"/>
          <w:szCs w:val="20"/>
          <w:highlight w:val="cyan"/>
          <w:u w:val="single"/>
        </w:rPr>
        <w:t xml:space="preserve">not to validate </w:t>
      </w:r>
      <w:r w:rsidRPr="00370F09">
        <w:rPr>
          <w:rFonts w:asciiTheme="majorHAnsi" w:hAnsiTheme="majorHAnsi"/>
          <w:szCs w:val="20"/>
          <w:u w:val="single"/>
        </w:rPr>
        <w:t>methods</w:t>
      </w:r>
      <w:r w:rsidRPr="00370F09">
        <w:rPr>
          <w:rFonts w:asciiTheme="majorHAnsi" w:hAnsiTheme="majorHAnsi"/>
          <w:b/>
          <w:szCs w:val="20"/>
          <w:u w:val="single"/>
        </w:rPr>
        <w:t>.</w:t>
      </w:r>
      <w:r w:rsidRPr="00356142">
        <w:rPr>
          <w:rFonts w:asciiTheme="majorHAnsi" w:hAnsiTheme="majorHAnsi"/>
          <w:b/>
          <w:szCs w:val="20"/>
          <w:u w:val="single"/>
        </w:rPr>
        <w:t xml:space="preserve">  </w:t>
      </w:r>
      <w:r w:rsidRPr="00CB4B30">
        <w:rPr>
          <w:rFonts w:asciiTheme="majorHAnsi" w:hAnsiTheme="majorHAnsi"/>
          <w:b/>
          <w:szCs w:val="20"/>
          <w:highlight w:val="cyan"/>
          <w:u w:val="single"/>
        </w:rPr>
        <w:t xml:space="preserve">Methods </w:t>
      </w:r>
      <w:r w:rsidRPr="00370F09">
        <w:rPr>
          <w:rFonts w:asciiTheme="majorHAnsi" w:hAnsiTheme="majorHAnsi"/>
          <w:b/>
          <w:szCs w:val="20"/>
          <w:u w:val="single"/>
        </w:rPr>
        <w:t xml:space="preserve">are means, </w:t>
      </w:r>
      <w:r w:rsidRPr="00CB4B30">
        <w:rPr>
          <w:rFonts w:asciiTheme="majorHAnsi" w:hAnsiTheme="majorHAnsi"/>
          <w:szCs w:val="20"/>
          <w:highlight w:val="cyan"/>
          <w:u w:val="single"/>
          <w:bdr w:val="single" w:sz="4" w:space="0" w:color="auto"/>
        </w:rPr>
        <w:t>not ends in themselves</w:t>
      </w:r>
      <w:r w:rsidRPr="00CB4B30">
        <w:rPr>
          <w:rFonts w:asciiTheme="majorHAnsi" w:hAnsiTheme="majorHAnsi"/>
          <w:szCs w:val="20"/>
          <w:highlight w:val="cyan"/>
          <w:u w:val="single"/>
        </w:rPr>
        <w:t>.</w:t>
      </w:r>
      <w:r w:rsidRPr="00CB4B30">
        <w:rPr>
          <w:rFonts w:asciiTheme="majorHAnsi" w:hAnsiTheme="majorHAnsi"/>
          <w:b/>
          <w:szCs w:val="20"/>
          <w:highlight w:val="cyan"/>
          <w:u w:val="single"/>
        </w:rPr>
        <w:t xml:space="preserve"> </w:t>
      </w:r>
      <w:r w:rsidRPr="00CB4B30">
        <w:rPr>
          <w:rFonts w:asciiTheme="majorHAnsi" w:hAnsiTheme="majorHAnsi"/>
          <w:sz w:val="16"/>
          <w:szCs w:val="20"/>
          <w:highlight w:val="cyan"/>
        </w:rPr>
        <w:t xml:space="preserve"> </w:t>
      </w:r>
      <w:r w:rsidRPr="00356142">
        <w:rPr>
          <w:rFonts w:asciiTheme="majorHAnsi" w:hAnsiTheme="majorHAnsi"/>
          <w:sz w:val="16"/>
          <w:szCs w:val="20"/>
        </w:rPr>
        <w:t xml:space="preserve">As a matter of personal scholarly </w:t>
      </w:r>
      <w:proofErr w:type="gramStart"/>
      <w:r w:rsidRPr="00356142">
        <w:rPr>
          <w:rFonts w:asciiTheme="majorHAnsi" w:hAnsiTheme="majorHAnsi"/>
          <w:sz w:val="16"/>
          <w:szCs w:val="20"/>
        </w:rPr>
        <w:t>choice</w:t>
      </w:r>
      <w:proofErr w:type="gramEnd"/>
      <w:r w:rsidRPr="00356142">
        <w:rPr>
          <w:rFonts w:asciiTheme="majorHAnsi" w:hAnsiTheme="majorHAnsi"/>
          <w:sz w:val="16"/>
          <w:szCs w:val="20"/>
        </w:rPr>
        <w:t xml:space="preserve"> </w:t>
      </w:r>
      <w:r w:rsidRPr="00356142">
        <w:rPr>
          <w:rFonts w:asciiTheme="majorHAnsi" w:hAnsiTheme="majorHAnsi"/>
          <w:b/>
          <w:szCs w:val="20"/>
          <w:u w:val="single"/>
        </w:rPr>
        <w:t xml:space="preserve">it may be reasonable to stick with one method and see how far it takes us.  But since we do not know how far that is, </w:t>
      </w:r>
      <w:r w:rsidRPr="00CB4B30">
        <w:rPr>
          <w:rFonts w:asciiTheme="majorHAnsi" w:hAnsiTheme="majorHAnsi"/>
          <w:b/>
          <w:szCs w:val="20"/>
          <w:highlight w:val="cyan"/>
          <w:u w:val="single"/>
        </w:rPr>
        <w:t xml:space="preserve">if the goal </w:t>
      </w:r>
      <w:r w:rsidRPr="00370F09">
        <w:rPr>
          <w:rFonts w:asciiTheme="majorHAnsi" w:hAnsiTheme="majorHAnsi"/>
          <w:b/>
          <w:szCs w:val="20"/>
          <w:u w:val="single"/>
        </w:rPr>
        <w:t xml:space="preserve">of the discipline </w:t>
      </w:r>
      <w:r w:rsidRPr="00CB4B30">
        <w:rPr>
          <w:rFonts w:asciiTheme="majorHAnsi" w:hAnsiTheme="majorHAnsi"/>
          <w:b/>
          <w:szCs w:val="20"/>
          <w:highlight w:val="cyan"/>
          <w:u w:val="single"/>
        </w:rPr>
        <w:t>is insight</w:t>
      </w:r>
      <w:r w:rsidRPr="00CB4B30">
        <w:rPr>
          <w:rFonts w:asciiTheme="majorHAnsi" w:hAnsiTheme="majorHAnsi"/>
          <w:sz w:val="16"/>
          <w:szCs w:val="20"/>
          <w:highlight w:val="cyan"/>
        </w:rPr>
        <w:t xml:space="preserve"> </w:t>
      </w:r>
      <w:r w:rsidRPr="00356142">
        <w:rPr>
          <w:rFonts w:asciiTheme="majorHAnsi" w:hAnsiTheme="majorHAnsi"/>
          <w:sz w:val="16"/>
          <w:szCs w:val="20"/>
        </w:rPr>
        <w:t xml:space="preserve">into world </w:t>
      </w:r>
      <w:proofErr w:type="gramStart"/>
      <w:r w:rsidRPr="00356142">
        <w:rPr>
          <w:rFonts w:asciiTheme="majorHAnsi" w:hAnsiTheme="majorHAnsi"/>
          <w:sz w:val="16"/>
          <w:szCs w:val="20"/>
        </w:rPr>
        <w:t>politics</w:t>
      </w:r>
      <w:proofErr w:type="gramEnd"/>
      <w:r w:rsidRPr="00356142">
        <w:rPr>
          <w:rFonts w:asciiTheme="majorHAnsi" w:hAnsiTheme="majorHAnsi"/>
          <w:sz w:val="16"/>
          <w:szCs w:val="20"/>
        </w:rPr>
        <w:t xml:space="preserve"> then </w:t>
      </w:r>
      <w:r w:rsidRPr="00CB4B30">
        <w:rPr>
          <w:rFonts w:asciiTheme="majorHAnsi" w:hAnsiTheme="majorHAnsi"/>
          <w:b/>
          <w:szCs w:val="20"/>
          <w:highlight w:val="cyan"/>
          <w:u w:val="single"/>
        </w:rPr>
        <w:t xml:space="preserve">it makes </w:t>
      </w:r>
      <w:r w:rsidRPr="00CB4B30">
        <w:rPr>
          <w:rFonts w:asciiTheme="majorHAnsi" w:hAnsiTheme="majorHAnsi"/>
          <w:szCs w:val="20"/>
          <w:highlight w:val="cyan"/>
          <w:u w:val="single"/>
        </w:rPr>
        <w:t>little sense</w:t>
      </w:r>
      <w:r w:rsidRPr="00CB4B30">
        <w:rPr>
          <w:rFonts w:asciiTheme="majorHAnsi" w:hAnsiTheme="majorHAnsi"/>
          <w:b/>
          <w:szCs w:val="20"/>
          <w:highlight w:val="cyan"/>
          <w:u w:val="single"/>
        </w:rPr>
        <w:t xml:space="preserve"> to rule out </w:t>
      </w:r>
      <w:r w:rsidRPr="00370F09">
        <w:rPr>
          <w:rFonts w:asciiTheme="majorHAnsi" w:hAnsiTheme="majorHAnsi"/>
          <w:b/>
          <w:szCs w:val="20"/>
          <w:u w:val="single"/>
        </w:rPr>
        <w:t xml:space="preserve">one </w:t>
      </w:r>
      <w:r w:rsidRPr="00356142">
        <w:rPr>
          <w:rFonts w:asciiTheme="majorHAnsi" w:hAnsiTheme="majorHAnsi"/>
          <w:b/>
          <w:szCs w:val="20"/>
          <w:u w:val="single"/>
        </w:rPr>
        <w:t xml:space="preserve">or the </w:t>
      </w:r>
      <w:r w:rsidRPr="00E90D0B">
        <w:rPr>
          <w:rStyle w:val="Emphasis"/>
          <w:highlight w:val="cyan"/>
        </w:rPr>
        <w:t>other approach</w:t>
      </w:r>
      <w:r w:rsidRPr="00370F09">
        <w:rPr>
          <w:rFonts w:asciiTheme="majorHAnsi" w:hAnsiTheme="majorHAnsi"/>
          <w:b/>
          <w:szCs w:val="20"/>
          <w:u w:val="single"/>
        </w:rPr>
        <w:t xml:space="preserve"> </w:t>
      </w:r>
      <w:r w:rsidRPr="00356142">
        <w:rPr>
          <w:rFonts w:asciiTheme="majorHAnsi" w:hAnsiTheme="majorHAnsi"/>
          <w:b/>
          <w:szCs w:val="20"/>
          <w:u w:val="single"/>
        </w:rPr>
        <w:t xml:space="preserve">on a priori grounds.  </w:t>
      </w:r>
      <w:r w:rsidRPr="00370F09">
        <w:rPr>
          <w:rFonts w:asciiTheme="majorHAnsi" w:hAnsiTheme="majorHAnsi"/>
          <w:b/>
          <w:szCs w:val="20"/>
          <w:u w:val="single"/>
        </w:rPr>
        <w:t xml:space="preserve">In that case a method indeed becomes a </w:t>
      </w:r>
      <w:r w:rsidRPr="00370F09">
        <w:rPr>
          <w:rFonts w:asciiTheme="majorHAnsi" w:hAnsiTheme="majorHAnsi"/>
          <w:szCs w:val="20"/>
          <w:u w:val="single"/>
        </w:rPr>
        <w:t>tacit ontology</w:t>
      </w:r>
      <w:r w:rsidRPr="00370F09">
        <w:rPr>
          <w:rFonts w:asciiTheme="majorHAnsi" w:hAnsiTheme="majorHAnsi"/>
          <w:b/>
          <w:szCs w:val="20"/>
          <w:u w:val="single"/>
        </w:rPr>
        <w:t xml:space="preserve">, </w:t>
      </w:r>
      <w:r w:rsidRPr="00CB4B30">
        <w:rPr>
          <w:rFonts w:asciiTheme="majorHAnsi" w:hAnsiTheme="majorHAnsi"/>
          <w:b/>
          <w:szCs w:val="20"/>
          <w:highlight w:val="cyan"/>
          <w:u w:val="single"/>
        </w:rPr>
        <w:t xml:space="preserve">which may lead to </w:t>
      </w:r>
      <w:r w:rsidRPr="00CB4B30">
        <w:rPr>
          <w:rFonts w:asciiTheme="majorHAnsi" w:hAnsiTheme="majorHAnsi"/>
          <w:szCs w:val="20"/>
          <w:highlight w:val="cyan"/>
          <w:u w:val="single"/>
          <w:bdr w:val="single" w:sz="4" w:space="0" w:color="auto"/>
        </w:rPr>
        <w:t>neglect of</w:t>
      </w:r>
      <w:r w:rsidRPr="00CB4B30">
        <w:rPr>
          <w:rFonts w:asciiTheme="majorHAnsi" w:hAnsiTheme="majorHAnsi"/>
          <w:b/>
          <w:szCs w:val="20"/>
          <w:highlight w:val="cyan"/>
          <w:u w:val="single"/>
        </w:rPr>
        <w:t xml:space="preserve"> </w:t>
      </w:r>
      <w:r w:rsidRPr="00356142">
        <w:rPr>
          <w:rFonts w:asciiTheme="majorHAnsi" w:hAnsiTheme="majorHAnsi"/>
          <w:b/>
          <w:szCs w:val="20"/>
          <w:u w:val="single"/>
        </w:rPr>
        <w:t xml:space="preserve">whatever </w:t>
      </w:r>
      <w:r w:rsidRPr="00CB4B30">
        <w:rPr>
          <w:rFonts w:asciiTheme="majorHAnsi" w:hAnsiTheme="majorHAnsi"/>
          <w:szCs w:val="20"/>
          <w:highlight w:val="cyan"/>
          <w:u w:val="single"/>
          <w:bdr w:val="single" w:sz="4" w:space="0" w:color="auto"/>
        </w:rPr>
        <w:t>problems</w:t>
      </w:r>
      <w:r w:rsidRPr="00CB4B30">
        <w:rPr>
          <w:rFonts w:asciiTheme="majorHAnsi" w:hAnsiTheme="majorHAnsi"/>
          <w:b/>
          <w:szCs w:val="20"/>
          <w:highlight w:val="cyan"/>
          <w:u w:val="single"/>
        </w:rPr>
        <w:t xml:space="preserve"> </w:t>
      </w:r>
      <w:r w:rsidRPr="00356142">
        <w:rPr>
          <w:rFonts w:asciiTheme="majorHAnsi" w:hAnsiTheme="majorHAnsi"/>
          <w:b/>
          <w:szCs w:val="20"/>
          <w:u w:val="single"/>
        </w:rPr>
        <w:t>it is poorly suited to address.</w:t>
      </w:r>
      <w:r w:rsidRPr="00356142">
        <w:rPr>
          <w:rFonts w:asciiTheme="majorHAnsi" w:hAnsiTheme="majorHAnsi"/>
          <w:sz w:val="16"/>
          <w:szCs w:val="20"/>
        </w:rPr>
        <w:t xml:space="preserve">  Being conscious about those choices is why it is important to distinguish between the ontological, empirical, and pragmatic levels of the rationalist-constructivist debate.  We favor the pragmatic approach on heuristic grounds, but we certainly believe a conversation should </w:t>
      </w:r>
      <w:proofErr w:type="gramStart"/>
      <w:r w:rsidRPr="00356142">
        <w:rPr>
          <w:rFonts w:asciiTheme="majorHAnsi" w:hAnsiTheme="majorHAnsi"/>
          <w:sz w:val="16"/>
          <w:szCs w:val="20"/>
        </w:rPr>
        <w:t>continue on</w:t>
      </w:r>
      <w:proofErr w:type="gramEnd"/>
      <w:r w:rsidRPr="00356142">
        <w:rPr>
          <w:rFonts w:asciiTheme="majorHAnsi" w:hAnsiTheme="majorHAnsi"/>
          <w:sz w:val="16"/>
          <w:szCs w:val="20"/>
        </w:rPr>
        <w:t xml:space="preserve"> all three levels.</w:t>
      </w:r>
      <w:r w:rsidRPr="00356142">
        <w:rPr>
          <w:rFonts w:asciiTheme="majorHAnsi" w:hAnsiTheme="majorHAnsi"/>
          <w:sz w:val="16"/>
          <w:szCs w:val="16"/>
        </w:rPr>
        <w:t xml:space="preserve"> </w:t>
      </w:r>
    </w:p>
    <w:p w14:paraId="09F0E5AB" w14:textId="282336F8" w:rsidR="002A0ECD" w:rsidRDefault="002A0ECD" w:rsidP="002A0ECD">
      <w:pPr>
        <w:pStyle w:val="Heading4"/>
      </w:pPr>
      <w:r>
        <w:t xml:space="preserve">TVA – read a pharma bad </w:t>
      </w:r>
      <w:proofErr w:type="spellStart"/>
      <w:r>
        <w:t>aff</w:t>
      </w:r>
      <w:proofErr w:type="spellEnd"/>
      <w:r>
        <w:t xml:space="preserve"> that reduces IPPs that prop up higher income countries and </w:t>
      </w:r>
      <w:proofErr w:type="gramStart"/>
      <w:r>
        <w:t>predatory  corporations</w:t>
      </w:r>
      <w:proofErr w:type="gramEnd"/>
      <w:r>
        <w:t xml:space="preserve"> – pairing their analysis with material solutions solves their impacts but creates a better model of debate.</w:t>
      </w:r>
    </w:p>
    <w:p w14:paraId="7666A38B" w14:textId="4C28B8FC" w:rsidR="003D776E" w:rsidRDefault="003D776E" w:rsidP="00CD2F10">
      <w:pPr>
        <w:pStyle w:val="Heading4"/>
      </w:pPr>
      <w:r>
        <w:t xml:space="preserve">Prefer Competing Interpretations – reasonability is </w:t>
      </w:r>
      <w:r>
        <w:rPr>
          <w:u w:val="single"/>
        </w:rPr>
        <w:t>arbitrary</w:t>
      </w:r>
      <w:r>
        <w:t xml:space="preserve"> and causes a </w:t>
      </w:r>
      <w:r>
        <w:rPr>
          <w:u w:val="single"/>
        </w:rPr>
        <w:t>race to the bottom</w:t>
      </w:r>
      <w:r>
        <w:t xml:space="preserve">. This means reject </w:t>
      </w:r>
      <w:proofErr w:type="spellStart"/>
      <w:r>
        <w:t>Aff</w:t>
      </w:r>
      <w:proofErr w:type="spellEnd"/>
      <w:r>
        <w:t xml:space="preserve"> Impact Turns predicated on </w:t>
      </w:r>
      <w:r>
        <w:rPr>
          <w:u w:val="single"/>
        </w:rPr>
        <w:t>their theory</w:t>
      </w:r>
      <w:r>
        <w:t xml:space="preserve"> since we </w:t>
      </w:r>
      <w:proofErr w:type="gramStart"/>
      <w:r>
        <w:t>weren’t able to</w:t>
      </w:r>
      <w:proofErr w:type="gramEnd"/>
      <w:r>
        <w:t xml:space="preserve"> adequately prepare for it.</w:t>
      </w:r>
    </w:p>
    <w:p w14:paraId="5A9D069A" w14:textId="77777777" w:rsidR="003D776E" w:rsidRDefault="003D776E" w:rsidP="003D776E">
      <w:pPr>
        <w:pStyle w:val="Heading4"/>
      </w:pPr>
      <w:r>
        <w:t xml:space="preserve">Drop the Debater – DTA decks norming and force late breaking 1ar restarts that favor the </w:t>
      </w:r>
      <w:proofErr w:type="spellStart"/>
      <w:r>
        <w:t>aff</w:t>
      </w:r>
      <w:proofErr w:type="spellEnd"/>
      <w:r>
        <w:t xml:space="preserve"> with a </w:t>
      </w:r>
      <w:proofErr w:type="gramStart"/>
      <w:r>
        <w:t>7-6 time</w:t>
      </w:r>
      <w:proofErr w:type="gramEnd"/>
      <w:r>
        <w:t xml:space="preserve"> skew.</w:t>
      </w:r>
    </w:p>
    <w:p w14:paraId="5B264DDD" w14:textId="77777777" w:rsidR="003D776E" w:rsidRPr="003D776E" w:rsidRDefault="003D776E" w:rsidP="003D776E">
      <w:pPr>
        <w:rPr>
          <w:rStyle w:val="Style13ptBold"/>
          <w:bCs w:val="0"/>
        </w:rPr>
      </w:pPr>
    </w:p>
    <w:p w14:paraId="55132C91" w14:textId="6B92212E" w:rsidR="003D776E" w:rsidRPr="003D776E" w:rsidRDefault="003D776E" w:rsidP="003D776E">
      <w:pPr>
        <w:pStyle w:val="Heading4"/>
        <w:rPr>
          <w:rStyle w:val="Style13ptBold"/>
          <w:b/>
          <w:bCs w:val="0"/>
        </w:rPr>
      </w:pPr>
      <w:r w:rsidRPr="003D776E">
        <w:rPr>
          <w:rStyle w:val="Style13ptBold"/>
          <w:b/>
          <w:bCs w:val="0"/>
        </w:rPr>
        <w:lastRenderedPageBreak/>
        <w:t xml:space="preserve">Not specifying the actor and/or method of the </w:t>
      </w:r>
      <w:proofErr w:type="spellStart"/>
      <w:r w:rsidRPr="003D776E">
        <w:rPr>
          <w:rStyle w:val="Style13ptBold"/>
          <w:b/>
          <w:bCs w:val="0"/>
        </w:rPr>
        <w:t>aff</w:t>
      </w:r>
      <w:proofErr w:type="spellEnd"/>
      <w:r w:rsidRPr="003D776E">
        <w:rPr>
          <w:rStyle w:val="Style13ptBold"/>
          <w:b/>
          <w:bCs w:val="0"/>
        </w:rPr>
        <w:t xml:space="preserve"> is a voting issue - decimates core neg ground and nuanced method debates - Cross X is too late for the 1NC </w:t>
      </w:r>
      <w:proofErr w:type="spellStart"/>
      <w:r w:rsidRPr="003D776E">
        <w:rPr>
          <w:rStyle w:val="Style13ptBold"/>
          <w:b/>
          <w:bCs w:val="0"/>
        </w:rPr>
        <w:t>strat</w:t>
      </w:r>
      <w:proofErr w:type="spellEnd"/>
      <w:r w:rsidRPr="003D776E">
        <w:rPr>
          <w:rStyle w:val="Style13ptBold"/>
          <w:b/>
          <w:bCs w:val="0"/>
        </w:rPr>
        <w:t>. At</w:t>
      </w:r>
      <w:r>
        <w:rPr>
          <w:rStyle w:val="Style13ptBold"/>
          <w:b/>
          <w:bCs w:val="0"/>
        </w:rPr>
        <w:t xml:space="preserve"> worst</w:t>
      </w:r>
      <w:r w:rsidRPr="003D776E">
        <w:rPr>
          <w:rStyle w:val="Style13ptBold"/>
          <w:b/>
          <w:bCs w:val="0"/>
        </w:rPr>
        <w:t xml:space="preserve"> let neg choose their actor/method off passing the resolution and stick them with WTO</w:t>
      </w:r>
    </w:p>
    <w:p w14:paraId="5BA1A2B9" w14:textId="2CCF6A99" w:rsidR="003D776E" w:rsidRDefault="003D776E" w:rsidP="003D776E">
      <w:pPr>
        <w:pStyle w:val="Heading2"/>
      </w:pPr>
      <w:r>
        <w:lastRenderedPageBreak/>
        <w:t>2.</w:t>
      </w:r>
    </w:p>
    <w:p w14:paraId="2C39453A" w14:textId="1E30C4CC" w:rsidR="00425E5C" w:rsidRPr="00425E5C" w:rsidRDefault="00425E5C" w:rsidP="00425E5C">
      <w:pPr>
        <w:pStyle w:val="Heading3"/>
      </w:pPr>
      <w:r>
        <w:lastRenderedPageBreak/>
        <w:t>CP</w:t>
      </w:r>
    </w:p>
    <w:p w14:paraId="62EC6A32" w14:textId="77777777" w:rsidR="003D776E" w:rsidRDefault="003D776E" w:rsidP="003D776E">
      <w:pPr>
        <w:pStyle w:val="Heading4"/>
      </w:pPr>
      <w:r>
        <w:t xml:space="preserve">Counterplan Text – The member nations of the WTO ought to </w:t>
      </w:r>
    </w:p>
    <w:p w14:paraId="22B2FBF3" w14:textId="77777777" w:rsidR="003D776E" w:rsidRDefault="003D776E" w:rsidP="003D776E">
      <w:pPr>
        <w:pStyle w:val="Heading4"/>
      </w:pPr>
      <w:r>
        <w:t>- Critically interrogate the abuse of ghosts in hospitals</w:t>
      </w:r>
    </w:p>
    <w:p w14:paraId="47784F73" w14:textId="77777777" w:rsidR="003D776E" w:rsidRDefault="003D776E" w:rsidP="003D776E">
      <w:pPr>
        <w:pStyle w:val="Heading4"/>
      </w:pPr>
      <w:r>
        <w:t>- C</w:t>
      </w:r>
      <w:r w:rsidRPr="00B0100C">
        <w:t xml:space="preserve">onsult the World Health Organization on </w:t>
      </w:r>
      <w:proofErr w:type="gramStart"/>
      <w:r w:rsidRPr="00B0100C">
        <w:t>whether or not</w:t>
      </w:r>
      <w:proofErr w:type="gramEnd"/>
      <w:r w:rsidRPr="00B0100C">
        <w:t xml:space="preserve"> to do the Plan.</w:t>
      </w:r>
    </w:p>
    <w:p w14:paraId="6D8CD520" w14:textId="77777777" w:rsidR="003D776E" w:rsidRDefault="003D776E" w:rsidP="003D776E">
      <w:pPr>
        <w:pStyle w:val="Heading4"/>
      </w:pPr>
      <w:r>
        <w:t xml:space="preserve">- The World Health Organization ought to publicly declare that their decision on </w:t>
      </w:r>
      <w:r w:rsidRPr="00B0100C">
        <w:t>the Plan</w:t>
      </w:r>
      <w:r>
        <w:t xml:space="preserve"> will represent their future decisions on all intellectual property protections on medicines.</w:t>
      </w:r>
    </w:p>
    <w:p w14:paraId="4ED93179" w14:textId="77777777" w:rsidR="003D776E" w:rsidRDefault="003D776E" w:rsidP="003D776E">
      <w:pPr>
        <w:pStyle w:val="Heading4"/>
      </w:pPr>
      <w:r>
        <w:t>- Mandate and Increase analysis of the ethics of hospitals and healthcare</w:t>
      </w:r>
    </w:p>
    <w:p w14:paraId="7D4BCABE" w14:textId="77777777" w:rsidR="003D776E" w:rsidRPr="00C6603E" w:rsidRDefault="003D776E" w:rsidP="003D776E"/>
    <w:p w14:paraId="5FADC86B" w14:textId="77777777" w:rsidR="003D776E" w:rsidRPr="00624CF9" w:rsidRDefault="003D776E" w:rsidP="003D776E">
      <w:pPr>
        <w:pStyle w:val="Heading4"/>
      </w:pPr>
      <w:r>
        <w:t xml:space="preserve">The Plan’s unilateral action by the WTO on </w:t>
      </w:r>
      <w:r>
        <w:rPr>
          <w:u w:val="single"/>
        </w:rPr>
        <w:t>medical IP</w:t>
      </w:r>
      <w:r>
        <w:t xml:space="preserve"> undermines WHO legitimacy and silences them into a ghost – forcing a perception of WHO action </w:t>
      </w:r>
      <w:r>
        <w:rPr>
          <w:u w:val="single"/>
        </w:rPr>
        <w:t>against Patents</w:t>
      </w:r>
      <w:r>
        <w:t xml:space="preserve"> is key to re-assert their voice and forefronts analysis of medicine – they </w:t>
      </w:r>
      <w:r w:rsidRPr="00624CF9">
        <w:rPr>
          <w:u w:val="single"/>
        </w:rPr>
        <w:t>say yes</w:t>
      </w:r>
      <w:r>
        <w:t>.</w:t>
      </w:r>
    </w:p>
    <w:p w14:paraId="28EE9234" w14:textId="77777777" w:rsidR="003D776E" w:rsidRPr="00F97FE0" w:rsidRDefault="003D776E" w:rsidP="003D776E">
      <w:proofErr w:type="spellStart"/>
      <w:r w:rsidRPr="00F97FE0">
        <w:rPr>
          <w:rStyle w:val="Style13ptBold"/>
        </w:rPr>
        <w:t>Rimmer</w:t>
      </w:r>
      <w:proofErr w:type="spellEnd"/>
      <w:r>
        <w:rPr>
          <w:rStyle w:val="Style13ptBold"/>
        </w:rPr>
        <w:t xml:space="preserve"> 4</w:t>
      </w:r>
      <w:r w:rsidRPr="00F97FE0">
        <w:t>, Matthew. "The race to patent the SARS virus: the TRIPS agreement and access to essential medicines." Melbourne Journal of International Law 5.2 (2004): 335-374.</w:t>
      </w:r>
    </w:p>
    <w:p w14:paraId="636BACDB" w14:textId="77777777" w:rsidR="003D776E" w:rsidRPr="00253762" w:rsidRDefault="003D776E" w:rsidP="003D776E">
      <w:hyperlink r:id="rId6" w:history="1">
        <w:r w:rsidRPr="00E97EF2">
          <w:rPr>
            <w:rStyle w:val="Hyperlink"/>
          </w:rPr>
          <w:t>https://law.unimelb.edu.au/__data/assets/pdf_file/0007/1681117/Rimmer.pdf</w:t>
        </w:r>
      </w:hyperlink>
      <w:r>
        <w:t xml:space="preserve"> (</w:t>
      </w:r>
      <w:r w:rsidRPr="00F97FE0">
        <w:t>BA (Hons), LLB (Hons) (Australian National University), PhD (New South Wales); Lecturer at ACIPA, the Faculty of Law, The Australian National University</w:t>
      </w:r>
      <w:r>
        <w:t>)//</w:t>
      </w:r>
      <w:proofErr w:type="spellStart"/>
      <w:r>
        <w:t>SidK</w:t>
      </w:r>
      <w:proofErr w:type="spellEnd"/>
      <w:r>
        <w:t xml:space="preserve"> + Elmer </w:t>
      </w:r>
    </w:p>
    <w:p w14:paraId="34D330D7" w14:textId="77777777" w:rsidR="003D776E" w:rsidRDefault="003D776E" w:rsidP="003D776E">
      <w:pPr>
        <w:rPr>
          <w:sz w:val="16"/>
        </w:rPr>
      </w:pPr>
      <w:r w:rsidRPr="00F97FE0">
        <w:rPr>
          <w:sz w:val="16"/>
        </w:rPr>
        <w:t xml:space="preserve">The WHO has been instrumental in coordinating the international network of research on the SARS virus. It has </w:t>
      </w:r>
      <w:proofErr w:type="spellStart"/>
      <w:r w:rsidRPr="00F97FE0">
        <w:rPr>
          <w:sz w:val="16"/>
        </w:rPr>
        <w:t>emphasised</w:t>
      </w:r>
      <w:proofErr w:type="spellEnd"/>
      <w:r w:rsidRPr="00F97FE0">
        <w:rPr>
          <w:sz w:val="16"/>
        </w:rPr>
        <w:t xml:space="preserve"> the need for collaboration between the network participants. </w:t>
      </w:r>
      <w:r w:rsidRPr="00F97FE0">
        <w:rPr>
          <w:u w:val="single"/>
        </w:rPr>
        <w:t xml:space="preserve">The </w:t>
      </w:r>
      <w:r w:rsidRPr="00D93FBE">
        <w:rPr>
          <w:highlight w:val="green"/>
          <w:u w:val="single"/>
        </w:rPr>
        <w:t xml:space="preserve">WHO </w:t>
      </w:r>
      <w:r w:rsidRPr="00F97FE0">
        <w:rPr>
          <w:u w:val="single"/>
        </w:rPr>
        <w:t xml:space="preserve">presented the containment of the SARS virus as ‘one of the biggest success stories in public health in recent years’.206 However, it </w:t>
      </w:r>
      <w:r w:rsidRPr="00D93FBE">
        <w:rPr>
          <w:b/>
          <w:bCs/>
          <w:highlight w:val="green"/>
          <w:u w:val="single"/>
        </w:rPr>
        <w:t xml:space="preserve">was less active in </w:t>
      </w:r>
      <w:r w:rsidRPr="00146FCD">
        <w:rPr>
          <w:b/>
          <w:bCs/>
          <w:u w:val="single"/>
        </w:rPr>
        <w:t xml:space="preserve">the debate over </w:t>
      </w:r>
      <w:r w:rsidRPr="00D93FBE">
        <w:rPr>
          <w:b/>
          <w:bCs/>
          <w:highlight w:val="green"/>
          <w:u w:val="single"/>
        </w:rPr>
        <w:t xml:space="preserve">patent law </w:t>
      </w:r>
      <w:r w:rsidRPr="00F97FE0">
        <w:rPr>
          <w:u w:val="single"/>
        </w:rPr>
        <w:t>and public health epidemics.</w:t>
      </w:r>
      <w:r w:rsidRPr="00F97FE0">
        <w:rPr>
          <w:sz w:val="16"/>
        </w:rPr>
        <w:t xml:space="preserve"> The 56th World Health Assembly considered the relationship between intellectual property, </w:t>
      </w:r>
      <w:proofErr w:type="gramStart"/>
      <w:r w:rsidRPr="00F97FE0">
        <w:rPr>
          <w:sz w:val="16"/>
        </w:rPr>
        <w:t>innovation</w:t>
      </w:r>
      <w:proofErr w:type="gramEnd"/>
      <w:r w:rsidRPr="00F97FE0">
        <w:rPr>
          <w:sz w:val="16"/>
        </w:rPr>
        <w:t xml:space="preserve"> and public health. It stressed that </w:t>
      </w:r>
      <w:proofErr w:type="gramStart"/>
      <w:r w:rsidRPr="00F97FE0">
        <w:rPr>
          <w:sz w:val="16"/>
        </w:rPr>
        <w:t>in order to</w:t>
      </w:r>
      <w:proofErr w:type="gramEnd"/>
      <w:r w:rsidRPr="00F97FE0">
        <w:rPr>
          <w:sz w:val="16"/>
        </w:rPr>
        <w:t xml:space="preserve">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F97FE0">
        <w:rPr>
          <w:u w:val="single"/>
        </w:rPr>
        <w:t xml:space="preserve">The </w:t>
      </w:r>
      <w:r w:rsidRPr="00D93FBE">
        <w:rPr>
          <w:rStyle w:val="StyleUnderline"/>
          <w:sz w:val="24"/>
          <w:highlight w:val="green"/>
        </w:rPr>
        <w:t>WHO</w:t>
      </w:r>
      <w:r w:rsidRPr="00D93FBE">
        <w:rPr>
          <w:highlight w:val="green"/>
          <w:u w:val="single"/>
        </w:rPr>
        <w:t xml:space="preserve"> </w:t>
      </w:r>
      <w:r w:rsidRPr="00F97FE0">
        <w:rPr>
          <w:u w:val="single"/>
        </w:rPr>
        <w:t xml:space="preserve">has </w:t>
      </w:r>
      <w:r w:rsidRPr="002548A8">
        <w:rPr>
          <w:rStyle w:val="StyleUnderline"/>
          <w:sz w:val="24"/>
        </w:rPr>
        <w:t>made</w:t>
      </w:r>
      <w:r w:rsidRPr="002548A8">
        <w:rPr>
          <w:u w:val="single"/>
        </w:rPr>
        <w:t xml:space="preserve"> </w:t>
      </w:r>
      <w:proofErr w:type="gramStart"/>
      <w:r w:rsidRPr="002548A8">
        <w:rPr>
          <w:u w:val="single"/>
        </w:rPr>
        <w:t>a number of</w:t>
      </w:r>
      <w:proofErr w:type="gramEnd"/>
      <w:r w:rsidRPr="002548A8">
        <w:rPr>
          <w:u w:val="single"/>
        </w:rPr>
        <w:t xml:space="preserve"> </w:t>
      </w:r>
      <w:r w:rsidRPr="002548A8">
        <w:rPr>
          <w:rStyle w:val="StyleUnderline"/>
          <w:bCs/>
          <w:sz w:val="24"/>
        </w:rPr>
        <w:t>aspirational statements</w:t>
      </w:r>
      <w:r w:rsidRPr="002548A8">
        <w:rPr>
          <w:u w:val="single"/>
        </w:rPr>
        <w:t xml:space="preserve"> about patent law and access to essential medicines. Arguably, though, the </w:t>
      </w:r>
      <w:proofErr w:type="spellStart"/>
      <w:r w:rsidRPr="002548A8">
        <w:rPr>
          <w:u w:val="single"/>
        </w:rPr>
        <w:t>organisation</w:t>
      </w:r>
      <w:proofErr w:type="spellEnd"/>
      <w:r w:rsidRPr="00F97FE0">
        <w:rPr>
          <w:u w:val="single"/>
        </w:rPr>
        <w:t xml:space="preserve"> </w:t>
      </w:r>
      <w:r w:rsidRPr="00D93FBE">
        <w:rPr>
          <w:highlight w:val="green"/>
          <w:u w:val="single"/>
        </w:rPr>
        <w:t xml:space="preserve">could be a much more </w:t>
      </w:r>
      <w:r w:rsidRPr="00F97FE0">
        <w:rPr>
          <w:u w:val="single"/>
        </w:rPr>
        <w:t xml:space="preserve">informed and </w:t>
      </w:r>
      <w:r w:rsidRPr="00D93FBE">
        <w:rPr>
          <w:highlight w:val="green"/>
          <w:u w:val="single"/>
        </w:rPr>
        <w:t>vocal advocate</w:t>
      </w:r>
      <w:r w:rsidRPr="00F97FE0">
        <w:rPr>
          <w:u w:val="single"/>
        </w:rPr>
        <w:t>. Initially, the WHO did not view the patent issues related to SARS as being within its field of activities</w:t>
      </w:r>
      <w:r w:rsidRPr="002548A8">
        <w:rPr>
          <w:u w:val="single"/>
        </w:rPr>
        <w:t xml:space="preserve">. </w:t>
      </w:r>
      <w:r w:rsidRPr="002548A8">
        <w:rPr>
          <w:rStyle w:val="StyleUnderline"/>
          <w:sz w:val="24"/>
        </w:rPr>
        <w:t xml:space="preserve">The agency </w:t>
      </w:r>
      <w:r w:rsidRPr="002548A8">
        <w:rPr>
          <w:rStyle w:val="StyleUnderline"/>
          <w:bCs/>
          <w:sz w:val="24"/>
        </w:rPr>
        <w:t>did</w:t>
      </w:r>
      <w:r w:rsidRPr="002548A8">
        <w:rPr>
          <w:b/>
          <w:bCs/>
          <w:u w:val="single"/>
        </w:rPr>
        <w:t xml:space="preserve"> </w:t>
      </w:r>
      <w:r w:rsidRPr="002548A8">
        <w:rPr>
          <w:rStyle w:val="StyleUnderline"/>
          <w:bCs/>
          <w:sz w:val="24"/>
        </w:rPr>
        <w:t>not</w:t>
      </w:r>
      <w:r w:rsidRPr="002548A8">
        <w:rPr>
          <w:b/>
          <w:bCs/>
          <w:u w:val="single"/>
        </w:rPr>
        <w:t xml:space="preserve"> </w:t>
      </w:r>
      <w:r w:rsidRPr="002548A8">
        <w:rPr>
          <w:rStyle w:val="StyleUnderline"/>
          <w:bCs/>
          <w:sz w:val="24"/>
        </w:rPr>
        <w:t>even seem aware of the patent proceedings</w:t>
      </w:r>
      <w:r w:rsidRPr="002548A8">
        <w:rPr>
          <w:u w:val="single"/>
        </w:rPr>
        <w:t>, leaving individual research institutions without guidance</w:t>
      </w:r>
      <w:r w:rsidRPr="002548A8">
        <w:rPr>
          <w:sz w:val="16"/>
        </w:rPr>
        <w:t xml:space="preserve">. Spokesman Dick Thompson said: ‘What we care about is [that] the international collaboration continues to function. Patents, they don’t really concern us’.208 The director of WHO’s Global Influenza project, Klaus </w:t>
      </w:r>
      <w:proofErr w:type="spellStart"/>
      <w:r w:rsidRPr="002548A8">
        <w:rPr>
          <w:sz w:val="16"/>
        </w:rPr>
        <w:t>Stöhr</w:t>
      </w:r>
      <w:proofErr w:type="spellEnd"/>
      <w:r w:rsidRPr="002548A8">
        <w:rPr>
          <w:sz w:val="16"/>
        </w:rPr>
        <w:t>,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w:t>
      </w:r>
      <w:r w:rsidRPr="00F97FE0">
        <w:rPr>
          <w:sz w:val="16"/>
        </w:rPr>
        <w:t xml:space="preserve"> the coronavirus, it was necessary to rely upon companies to </w:t>
      </w:r>
      <w:proofErr w:type="spellStart"/>
      <w:r w:rsidRPr="00F97FE0">
        <w:rPr>
          <w:sz w:val="16"/>
        </w:rPr>
        <w:t>commercialise</w:t>
      </w:r>
      <w:proofErr w:type="spellEnd"/>
      <w:r w:rsidRPr="00F97FE0">
        <w:rPr>
          <w:sz w:val="16"/>
        </w:rPr>
        <w:t xml:space="preserve"> such research. </w:t>
      </w:r>
      <w:r w:rsidRPr="00F97FE0">
        <w:rPr>
          <w:u w:val="single"/>
        </w:rPr>
        <w:t xml:space="preserve">Klaus </w:t>
      </w:r>
      <w:proofErr w:type="spellStart"/>
      <w:r w:rsidRPr="00F97FE0">
        <w:rPr>
          <w:u w:val="single"/>
        </w:rPr>
        <w:t>Stöhr</w:t>
      </w:r>
      <w:proofErr w:type="spellEnd"/>
      <w:r w:rsidRPr="00F97FE0">
        <w:rPr>
          <w:u w:val="single"/>
        </w:rPr>
        <w:t xml:space="preserve"> conceded: ‘At a certain point of time you have to give way for competitive pharmaceutical companies’.210 </w:t>
      </w:r>
      <w:r w:rsidRPr="00D93FBE">
        <w:rPr>
          <w:rStyle w:val="StyleUnderline"/>
          <w:sz w:val="24"/>
          <w:highlight w:val="green"/>
        </w:rPr>
        <w:t xml:space="preserve">On a policy front, the WHO </w:t>
      </w:r>
      <w:r w:rsidRPr="00D93FBE">
        <w:rPr>
          <w:rStyle w:val="StyleUnderline"/>
          <w:bCs/>
          <w:sz w:val="24"/>
          <w:highlight w:val="green"/>
        </w:rPr>
        <w:t>remained deferential</w:t>
      </w:r>
      <w:r w:rsidRPr="00D93FBE">
        <w:rPr>
          <w:rStyle w:val="StyleUnderline"/>
          <w:sz w:val="24"/>
          <w:highlight w:val="green"/>
        </w:rPr>
        <w:t xml:space="preserve"> to the WTO</w:t>
      </w:r>
      <w:r w:rsidRPr="00F97FE0">
        <w:rPr>
          <w:u w:val="single"/>
        </w:rPr>
        <w:t xml:space="preserve"> </w:t>
      </w:r>
      <w:r w:rsidRPr="00D93FBE">
        <w:rPr>
          <w:highlight w:val="green"/>
          <w:u w:val="single"/>
        </w:rPr>
        <w:t xml:space="preserve">over </w:t>
      </w:r>
      <w:r w:rsidRPr="00F97FE0">
        <w:rPr>
          <w:u w:val="single"/>
        </w:rPr>
        <w:t xml:space="preserve">the debate over </w:t>
      </w:r>
      <w:r w:rsidRPr="00D93FBE">
        <w:rPr>
          <w:highlight w:val="green"/>
          <w:u w:val="single"/>
        </w:rPr>
        <w:t xml:space="preserve">patent law </w:t>
      </w:r>
      <w:r w:rsidRPr="00F97FE0">
        <w:rPr>
          <w:u w:val="single"/>
        </w:rPr>
        <w:t>and access to essential medicines, observing: Owing to the inconclusive nature of the studies conducted to date, and because of the effect that potentially significant price increases could have on access to drugs in poor countries</w:t>
      </w:r>
      <w:r w:rsidRPr="00F97FE0">
        <w:rPr>
          <w:sz w:val="16"/>
        </w:rPr>
        <w:t>, WHO is currently monitoring and evaluating the effects of TRIPS on the prices of medicines. It is also monitoring the TRIPS impact on other important issues such as transfer of technology, levels of re</w:t>
      </w:r>
      <w:r w:rsidRPr="002548A8">
        <w:rPr>
          <w:sz w:val="16"/>
        </w:rPr>
        <w:t xml:space="preserve">search and development for drugs for neglected diseases, and the evolution of generic drug markets.211 In such a statement, </w:t>
      </w:r>
      <w:r w:rsidRPr="002548A8">
        <w:rPr>
          <w:rStyle w:val="StyleUnderline"/>
          <w:sz w:val="24"/>
        </w:rPr>
        <w:t xml:space="preserve">the WHO appears diffident, </w:t>
      </w:r>
      <w:r w:rsidRPr="00D93FBE">
        <w:rPr>
          <w:rStyle w:val="StyleUnderline"/>
          <w:bCs/>
          <w:sz w:val="24"/>
          <w:highlight w:val="green"/>
        </w:rPr>
        <w:t>unwilling to take on more than a spectator</w:t>
      </w:r>
      <w:r w:rsidRPr="00D93FBE">
        <w:rPr>
          <w:rStyle w:val="StyleUnderline"/>
          <w:sz w:val="24"/>
          <w:highlight w:val="green"/>
        </w:rPr>
        <w:t xml:space="preserve"> role</w:t>
      </w:r>
      <w:r w:rsidRPr="00F97FE0">
        <w:rPr>
          <w:u w:val="single"/>
        </w:rPr>
        <w:t xml:space="preserve">. </w:t>
      </w:r>
      <w:r w:rsidRPr="002548A8">
        <w:rPr>
          <w:rStyle w:val="StyleUnderline"/>
          <w:sz w:val="24"/>
        </w:rPr>
        <w:t>Such a position is</w:t>
      </w:r>
      <w:r w:rsidRPr="002548A8">
        <w:rPr>
          <w:u w:val="single"/>
        </w:rPr>
        <w:t xml:space="preserve"> arguably </w:t>
      </w:r>
      <w:r w:rsidRPr="002548A8">
        <w:rPr>
          <w:rStyle w:val="StyleUnderline"/>
          <w:sz w:val="24"/>
        </w:rPr>
        <w:t>too timid</w:t>
      </w:r>
      <w:r w:rsidRPr="002548A8">
        <w:rPr>
          <w:u w:val="single"/>
        </w:rPr>
        <w:t xml:space="preserve">, </w:t>
      </w:r>
      <w:r w:rsidRPr="002548A8">
        <w:rPr>
          <w:rStyle w:val="StyleUnderline"/>
          <w:sz w:val="24"/>
        </w:rPr>
        <w:t xml:space="preserve">given the gravity of </w:t>
      </w:r>
      <w:r w:rsidRPr="002548A8">
        <w:rPr>
          <w:rStyle w:val="StyleUnderline"/>
          <w:sz w:val="24"/>
        </w:rPr>
        <w:lastRenderedPageBreak/>
        <w:t>national</w:t>
      </w:r>
      <w:r w:rsidRPr="002548A8">
        <w:rPr>
          <w:u w:val="single"/>
        </w:rPr>
        <w:t xml:space="preserve"> </w:t>
      </w:r>
      <w:r w:rsidRPr="002548A8">
        <w:rPr>
          <w:rStyle w:val="StyleUnderline"/>
          <w:sz w:val="24"/>
        </w:rPr>
        <w:t>emergencies</w:t>
      </w:r>
      <w:r w:rsidRPr="002548A8">
        <w:rPr>
          <w:u w:val="single"/>
        </w:rPr>
        <w:t>, such as the SARS virus.</w:t>
      </w:r>
      <w:r w:rsidRPr="00F97FE0">
        <w:rPr>
          <w:u w:val="single"/>
        </w:rPr>
        <w:t xml:space="preserve"> </w:t>
      </w:r>
      <w:r w:rsidRPr="00D93FBE">
        <w:rPr>
          <w:highlight w:val="green"/>
          <w:u w:val="single"/>
        </w:rPr>
        <w:t xml:space="preserve">The </w:t>
      </w:r>
      <w:proofErr w:type="spellStart"/>
      <w:r w:rsidRPr="00D93FBE">
        <w:rPr>
          <w:highlight w:val="green"/>
          <w:u w:val="single"/>
        </w:rPr>
        <w:t>organisation</w:t>
      </w:r>
      <w:proofErr w:type="spellEnd"/>
      <w:r w:rsidRPr="00D93FBE">
        <w:rPr>
          <w:highlight w:val="green"/>
          <w:u w:val="single"/>
        </w:rPr>
        <w:t xml:space="preserve"> could take a much stronger stance on </w:t>
      </w:r>
      <w:r w:rsidRPr="00F97FE0">
        <w:rPr>
          <w:u w:val="single"/>
        </w:rPr>
        <w:t xml:space="preserve">the impact of the </w:t>
      </w:r>
      <w:r w:rsidRPr="00D93FBE">
        <w:rPr>
          <w:b/>
          <w:bCs/>
          <w:highlight w:val="green"/>
          <w:u w:val="single"/>
        </w:rPr>
        <w:t>TRIPS</w:t>
      </w:r>
      <w:r w:rsidRPr="00D93FBE">
        <w:rPr>
          <w:highlight w:val="green"/>
          <w:u w:val="single"/>
        </w:rPr>
        <w:t xml:space="preserve"> </w:t>
      </w:r>
      <w:r w:rsidRPr="00F97FE0">
        <w:rPr>
          <w:u w:val="single"/>
        </w:rPr>
        <w:t>Agreement on public health concerns</w:t>
      </w:r>
      <w:r w:rsidRPr="00F97FE0">
        <w:rPr>
          <w:sz w:val="16"/>
        </w:rPr>
        <w:t xml:space="preserve">. The WHO has since enunciated a position statement on the patenting of the SARS virus. A number of </w:t>
      </w:r>
      <w:proofErr w:type="gramStart"/>
      <w:r w:rsidRPr="00F97FE0">
        <w:rPr>
          <w:sz w:val="16"/>
        </w:rPr>
        <w:t>high ranking</w:t>
      </w:r>
      <w:proofErr w:type="gramEnd"/>
      <w:r w:rsidRPr="00F97FE0">
        <w:rPr>
          <w:sz w:val="16"/>
        </w:rPr>
        <w:t xml:space="preserve"> officials from the </w:t>
      </w:r>
      <w:proofErr w:type="spellStart"/>
      <w:r w:rsidRPr="002548A8">
        <w:rPr>
          <w:sz w:val="16"/>
        </w:rPr>
        <w:t>organisation</w:t>
      </w:r>
      <w:proofErr w:type="spellEnd"/>
      <w:r w:rsidRPr="002548A8">
        <w:rPr>
          <w:sz w:val="16"/>
        </w:rPr>
        <w:t xml:space="preserve"> have commented on the need to ensure that international research into the SARS virus is not impeded by competition over patents. </w:t>
      </w:r>
      <w:r w:rsidRPr="002548A8">
        <w:rPr>
          <w:u w:val="single"/>
        </w:rPr>
        <w:t xml:space="preserve">Arguably though, </w:t>
      </w:r>
      <w:r w:rsidRPr="002548A8">
        <w:rPr>
          <w:rStyle w:val="StyleUnderline"/>
          <w:sz w:val="24"/>
        </w:rPr>
        <w:t xml:space="preserve">the </w:t>
      </w:r>
      <w:r w:rsidRPr="002548A8">
        <w:rPr>
          <w:rStyle w:val="StyleUnderline"/>
          <w:bCs/>
          <w:sz w:val="24"/>
        </w:rPr>
        <w:t>WHO</w:t>
      </w:r>
      <w:r w:rsidRPr="002548A8">
        <w:rPr>
          <w:b/>
          <w:bCs/>
          <w:u w:val="single"/>
        </w:rPr>
        <w:t xml:space="preserve"> should not be limited to a mere spectator role in such policy discussions.</w:t>
      </w:r>
      <w:r w:rsidRPr="00F97FE0">
        <w:rPr>
          <w:b/>
          <w:bCs/>
          <w:u w:val="single"/>
        </w:rPr>
        <w:t xml:space="preserve"> It </w:t>
      </w:r>
      <w:r w:rsidRPr="00D93FBE">
        <w:rPr>
          <w:rStyle w:val="StyleUnderline"/>
          <w:bCs/>
          <w:sz w:val="24"/>
          <w:highlight w:val="green"/>
        </w:rPr>
        <w:t>needs</w:t>
      </w:r>
      <w:r w:rsidRPr="00D93FBE">
        <w:rPr>
          <w:b/>
          <w:bCs/>
          <w:highlight w:val="green"/>
          <w:u w:val="single"/>
        </w:rPr>
        <w:t xml:space="preserve"> </w:t>
      </w:r>
      <w:r w:rsidRPr="00D93FBE">
        <w:rPr>
          <w:rStyle w:val="StyleUnderline"/>
          <w:bCs/>
          <w:sz w:val="24"/>
          <w:highlight w:val="green"/>
        </w:rPr>
        <w:t>to</w:t>
      </w:r>
      <w:r w:rsidRPr="00D93FBE">
        <w:rPr>
          <w:b/>
          <w:bCs/>
          <w:highlight w:val="green"/>
          <w:u w:val="single"/>
        </w:rPr>
        <w:t xml:space="preserve"> </w:t>
      </w:r>
      <w:r w:rsidRPr="00D93FBE">
        <w:rPr>
          <w:rStyle w:val="StyleUnderline"/>
          <w:bCs/>
          <w:sz w:val="24"/>
          <w:highlight w:val="green"/>
        </w:rPr>
        <w:t>play an active advocacy role in the debate over patent law and access to essential medicines</w:t>
      </w:r>
      <w:r w:rsidRPr="00F97FE0">
        <w:rPr>
          <w:u w:val="single"/>
        </w:rPr>
        <w:t>.</w:t>
      </w:r>
      <w:r w:rsidRPr="00F97FE0">
        <w:rPr>
          <w:sz w:val="16"/>
        </w:rPr>
        <w:t xml:space="preserve"> The WHO released a position statement on ‘Patent Applications for the SARS Virus and Genes’ on 29 May 2003.212 The </w:t>
      </w:r>
      <w:proofErr w:type="spellStart"/>
      <w:r w:rsidRPr="00F97FE0">
        <w:rPr>
          <w:sz w:val="16"/>
        </w:rPr>
        <w:t>organisation</w:t>
      </w:r>
      <w:proofErr w:type="spellEnd"/>
      <w:r w:rsidRPr="00F97FE0">
        <w:rPr>
          <w:sz w:val="16"/>
        </w:rPr>
        <w:t xml:space="preserve">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F97FE0">
        <w:rPr>
          <w:sz w:val="16"/>
        </w:rPr>
        <w:t>recognised</w:t>
      </w:r>
      <w:proofErr w:type="spellEnd"/>
      <w:r w:rsidRPr="00F97FE0">
        <w:rPr>
          <w:sz w:val="16"/>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F97FE0">
        <w:rPr>
          <w:sz w:val="16"/>
        </w:rPr>
        <w:t>organisations</w:t>
      </w:r>
      <w:proofErr w:type="spellEnd"/>
      <w:r w:rsidRPr="00F97FE0">
        <w:rPr>
          <w:sz w:val="16"/>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w:t>
      </w:r>
      <w:proofErr w:type="gramStart"/>
      <w:r w:rsidRPr="00F97FE0">
        <w:rPr>
          <w:sz w:val="16"/>
        </w:rPr>
        <w:t>manner in which</w:t>
      </w:r>
      <w:proofErr w:type="gramEnd"/>
      <w:r w:rsidRPr="00F97FE0">
        <w:rPr>
          <w:sz w:val="16"/>
        </w:rPr>
        <w:t xml:space="preserve">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F97FE0">
        <w:rPr>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F97FE0">
        <w:rPr>
          <w:sz w:val="16"/>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D93FBE">
        <w:rPr>
          <w:highlight w:val="green"/>
          <w:u w:val="single"/>
        </w:rPr>
        <w:t xml:space="preserve">The </w:t>
      </w:r>
      <w:r w:rsidRPr="00F97FE0">
        <w:rPr>
          <w:u w:val="single"/>
        </w:rPr>
        <w:t xml:space="preserve">Director-General of the </w:t>
      </w:r>
      <w:r w:rsidRPr="00D93FBE">
        <w:rPr>
          <w:highlight w:val="green"/>
          <w:u w:val="single"/>
        </w:rPr>
        <w:t>WHO</w:t>
      </w:r>
      <w:r w:rsidRPr="00F97FE0">
        <w:rPr>
          <w:u w:val="single"/>
        </w:rPr>
        <w:t xml:space="preserve">, Dr Gro Harlem Brundtland, </w:t>
      </w:r>
      <w:r w:rsidRPr="00D93FBE">
        <w:rPr>
          <w:b/>
          <w:bCs/>
          <w:highlight w:val="green"/>
          <w:u w:val="single"/>
        </w:rPr>
        <w:t xml:space="preserve">told </w:t>
      </w:r>
      <w:r w:rsidRPr="00F97FE0">
        <w:rPr>
          <w:b/>
          <w:bCs/>
          <w:u w:val="single"/>
        </w:rPr>
        <w:t xml:space="preserve">the </w:t>
      </w:r>
      <w:r w:rsidRPr="00D93FBE">
        <w:rPr>
          <w:b/>
          <w:bCs/>
          <w:highlight w:val="green"/>
          <w:u w:val="single"/>
        </w:rPr>
        <w:t>W</w:t>
      </w:r>
      <w:r w:rsidRPr="00F97FE0">
        <w:rPr>
          <w:b/>
          <w:bCs/>
          <w:u w:val="single"/>
        </w:rPr>
        <w:t xml:space="preserve">orld </w:t>
      </w:r>
      <w:r w:rsidRPr="00D93FBE">
        <w:rPr>
          <w:b/>
          <w:bCs/>
          <w:highlight w:val="green"/>
          <w:u w:val="single"/>
        </w:rPr>
        <w:t>H</w:t>
      </w:r>
      <w:r w:rsidRPr="00F97FE0">
        <w:rPr>
          <w:b/>
          <w:bCs/>
          <w:u w:val="single"/>
        </w:rPr>
        <w:t>ealth</w:t>
      </w:r>
      <w:r w:rsidRPr="00F97FE0">
        <w:rPr>
          <w:u w:val="single"/>
        </w:rPr>
        <w:t xml:space="preserve"> </w:t>
      </w:r>
      <w:r w:rsidRPr="00D93FBE">
        <w:rPr>
          <w:highlight w:val="green"/>
          <w:u w:val="single"/>
        </w:rPr>
        <w:t>A</w:t>
      </w:r>
      <w:r w:rsidRPr="00F97FE0">
        <w:rPr>
          <w:u w:val="single"/>
        </w:rPr>
        <w:t>ssembly that there was a need to build trust and forge solidarity in the face of public health epidemics: ‘</w:t>
      </w:r>
      <w:r w:rsidRPr="00624CF9">
        <w:rPr>
          <w:b/>
          <w:bCs/>
          <w:highlight w:val="green"/>
          <w:u w:val="single"/>
        </w:rPr>
        <w:t xml:space="preserve">Ensuring </w:t>
      </w:r>
      <w:r w:rsidRPr="00624CF9">
        <w:rPr>
          <w:b/>
          <w:bCs/>
          <w:u w:val="single"/>
        </w:rPr>
        <w:t xml:space="preserve">that </w:t>
      </w:r>
      <w:r w:rsidRPr="00624CF9">
        <w:rPr>
          <w:b/>
          <w:bCs/>
          <w:highlight w:val="green"/>
          <w:u w:val="single"/>
        </w:rPr>
        <w:t xml:space="preserve">patent regimes </w:t>
      </w:r>
      <w:r w:rsidRPr="00624CF9">
        <w:rPr>
          <w:b/>
          <w:bCs/>
          <w:u w:val="single"/>
        </w:rPr>
        <w:t xml:space="preserve">stimulate research and </w:t>
      </w:r>
      <w:r w:rsidRPr="00624CF9">
        <w:rPr>
          <w:b/>
          <w:bCs/>
          <w:highlight w:val="green"/>
          <w:u w:val="single"/>
        </w:rPr>
        <w:t xml:space="preserve">do not hinder international </w:t>
      </w:r>
      <w:r w:rsidRPr="00624CF9">
        <w:rPr>
          <w:b/>
          <w:bCs/>
          <w:u w:val="single"/>
        </w:rPr>
        <w:t xml:space="preserve">scientific </w:t>
      </w:r>
      <w:r w:rsidRPr="00624CF9">
        <w:rPr>
          <w:b/>
          <w:bCs/>
          <w:highlight w:val="green"/>
          <w:u w:val="single"/>
        </w:rPr>
        <w:t xml:space="preserve">cooperation </w:t>
      </w:r>
      <w:r w:rsidRPr="00F97FE0">
        <w:rPr>
          <w:u w:val="single"/>
        </w:rPr>
        <w:t>is a critical challenge — whether the target is SARS or any other threat to human health’.</w:t>
      </w:r>
      <w:r w:rsidRPr="00F97FE0">
        <w:rPr>
          <w:sz w:val="16"/>
        </w:rPr>
        <w:t>224 Similarly, Dr Marie-</w:t>
      </w:r>
      <w:proofErr w:type="spellStart"/>
      <w:r w:rsidRPr="00F97FE0">
        <w:rPr>
          <w:sz w:val="16"/>
        </w:rPr>
        <w:t>Paule</w:t>
      </w:r>
      <w:proofErr w:type="spellEnd"/>
      <w:r w:rsidRPr="00F97FE0">
        <w:rPr>
          <w:sz w:val="16"/>
        </w:rPr>
        <w:t xml:space="preserve"> </w:t>
      </w:r>
      <w:proofErr w:type="spellStart"/>
      <w:r w:rsidRPr="00F97FE0">
        <w:rPr>
          <w:sz w:val="16"/>
        </w:rPr>
        <w:t>Kieny</w:t>
      </w:r>
      <w:proofErr w:type="spellEnd"/>
      <w:r w:rsidRPr="00F97FE0">
        <w:rPr>
          <w:sz w:val="16"/>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F97FE0">
        <w:rPr>
          <w:sz w:val="16"/>
        </w:rPr>
        <w:t>emphasised</w:t>
      </w:r>
      <w:proofErr w:type="spellEnd"/>
      <w:r w:rsidRPr="00F97FE0">
        <w:rPr>
          <w:sz w:val="16"/>
        </w:rPr>
        <w:t xml:space="preserve"> that patents and intellectual property issues and their safeguards can help rather than hinder the rapid development of SARS vaccines and ensure that, once developed, they are available in both </w:t>
      </w:r>
      <w:proofErr w:type="spellStart"/>
      <w:r w:rsidRPr="00F97FE0">
        <w:rPr>
          <w:sz w:val="16"/>
        </w:rPr>
        <w:t>industrialised</w:t>
      </w:r>
      <w:proofErr w:type="spellEnd"/>
      <w:r w:rsidRPr="00F97FE0">
        <w:rPr>
          <w:sz w:val="16"/>
        </w:rPr>
        <w:t xml:space="preserve"> and developing countries.226 C Summary </w:t>
      </w:r>
      <w:r w:rsidRPr="00F97FE0">
        <w:rPr>
          <w:u w:val="single"/>
        </w:rPr>
        <w:t>The WHO should play a much more active role in the policy debate over patent law and access to essential medicines</w:t>
      </w:r>
      <w:r w:rsidRPr="00F97FE0">
        <w:rPr>
          <w:sz w:val="16"/>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w:t>
      </w:r>
      <w:r w:rsidRPr="002548A8">
        <w:rPr>
          <w:sz w:val="16"/>
        </w:rPr>
        <w:t xml:space="preserve">and cites the report in The Washington Post that notes that a number of commercial companies are investing in SARS research.228 The non-government </w:t>
      </w:r>
      <w:proofErr w:type="spellStart"/>
      <w:r w:rsidRPr="002548A8">
        <w:rPr>
          <w:sz w:val="16"/>
        </w:rPr>
        <w:t>organisation</w:t>
      </w:r>
      <w:proofErr w:type="spellEnd"/>
      <w:r w:rsidRPr="002548A8">
        <w:rPr>
          <w:sz w:val="16"/>
        </w:rPr>
        <w:t xml:space="preserve"> </w:t>
      </w:r>
      <w:proofErr w:type="spellStart"/>
      <w:r w:rsidRPr="002548A8">
        <w:rPr>
          <w:sz w:val="16"/>
        </w:rPr>
        <w:t>Médecins</w:t>
      </w:r>
      <w:proofErr w:type="spellEnd"/>
      <w:r w:rsidRPr="002548A8">
        <w:rPr>
          <w:sz w:val="16"/>
        </w:rPr>
        <w:t xml:space="preserve"> Sans </w:t>
      </w:r>
      <w:proofErr w:type="spellStart"/>
      <w:r w:rsidRPr="002548A8">
        <w:rPr>
          <w:sz w:val="16"/>
        </w:rPr>
        <w:t>Frontières</w:t>
      </w:r>
      <w:proofErr w:type="spellEnd"/>
      <w:r w:rsidRPr="002548A8">
        <w:rPr>
          <w:sz w:val="16"/>
        </w:rPr>
        <w:t xml:space="preserve"> </w:t>
      </w:r>
      <w:r w:rsidRPr="002548A8">
        <w:rPr>
          <w:u w:val="single"/>
        </w:rPr>
        <w:t>has been critical in the past of the passive role played by the WHO in the</w:t>
      </w:r>
      <w:r w:rsidRPr="00F97FE0">
        <w:rPr>
          <w:u w:val="single"/>
        </w:rPr>
        <w:t xml:space="preserve"> debate over access to essential medicines</w:t>
      </w:r>
      <w:r w:rsidRPr="00F97FE0">
        <w:rPr>
          <w:sz w:val="16"/>
        </w:rPr>
        <w:t>: ‘</w:t>
      </w:r>
      <w:r w:rsidRPr="00D93FBE">
        <w:rPr>
          <w:highlight w:val="green"/>
          <w:u w:val="single"/>
        </w:rPr>
        <w:t xml:space="preserve">As </w:t>
      </w:r>
      <w:r w:rsidRPr="00F97FE0">
        <w:rPr>
          <w:u w:val="single"/>
        </w:rPr>
        <w:t xml:space="preserve">the </w:t>
      </w:r>
      <w:r w:rsidRPr="00D93FBE">
        <w:rPr>
          <w:highlight w:val="green"/>
          <w:u w:val="single"/>
        </w:rPr>
        <w:t>world’s leading health agency</w:t>
      </w:r>
      <w:r w:rsidRPr="00F97FE0">
        <w:rPr>
          <w:u w:val="single"/>
        </w:rPr>
        <w:t xml:space="preserve">, and </w:t>
      </w:r>
      <w:r w:rsidRPr="002548A8">
        <w:rPr>
          <w:u w:val="single"/>
        </w:rPr>
        <w:t>armed with the clear mandate of recent World Health Assembly resolutions</w:t>
      </w:r>
      <w:r w:rsidRPr="00F97FE0">
        <w:rPr>
          <w:u w:val="single"/>
        </w:rPr>
        <w:t xml:space="preserve">, </w:t>
      </w:r>
      <w:r w:rsidRPr="00D93FBE">
        <w:rPr>
          <w:highlight w:val="green"/>
          <w:u w:val="single"/>
        </w:rPr>
        <w:t xml:space="preserve">the WHO can </w:t>
      </w:r>
      <w:r w:rsidRPr="00F97FE0">
        <w:rPr>
          <w:u w:val="single"/>
        </w:rPr>
        <w:t xml:space="preserve">and should </w:t>
      </w:r>
      <w:r w:rsidRPr="00D93FBE">
        <w:rPr>
          <w:b/>
          <w:bCs/>
          <w:highlight w:val="green"/>
          <w:u w:val="single"/>
        </w:rPr>
        <w:t>do much more’</w:t>
      </w:r>
      <w:r w:rsidRPr="00F97FE0">
        <w:rPr>
          <w:u w:val="single"/>
        </w:rPr>
        <w:t xml:space="preserve">.229 </w:t>
      </w:r>
      <w:r w:rsidRPr="00F97FE0">
        <w:rPr>
          <w:sz w:val="16"/>
        </w:rPr>
        <w:t xml:space="preserve">The WHO should become a vocal advocate for public health concerns </w:t>
      </w:r>
      <w:r w:rsidRPr="00D93FBE">
        <w:rPr>
          <w:highlight w:val="green"/>
          <w:u w:val="single"/>
        </w:rPr>
        <w:t xml:space="preserve">at </w:t>
      </w:r>
      <w:r w:rsidRPr="00F97FE0">
        <w:rPr>
          <w:u w:val="single"/>
        </w:rPr>
        <w:t xml:space="preserve">the WTO and its </w:t>
      </w:r>
      <w:r w:rsidRPr="00D93FBE">
        <w:rPr>
          <w:highlight w:val="green"/>
          <w:u w:val="single"/>
        </w:rPr>
        <w:t xml:space="preserve">TRIPS Council </w:t>
      </w:r>
      <w:r w:rsidRPr="00F97FE0">
        <w:rPr>
          <w:u w:val="single"/>
        </w:rPr>
        <w:t>— especially in relation to patent law and the SARS virus.</w:t>
      </w:r>
      <w:r w:rsidRPr="00F97FE0">
        <w:rPr>
          <w:sz w:val="16"/>
        </w:rPr>
        <w:t xml:space="preserve"> </w:t>
      </w:r>
      <w:r w:rsidRPr="00F97FE0">
        <w:rPr>
          <w:u w:val="single"/>
        </w:rPr>
        <w:t xml:space="preserve">It must </w:t>
      </w:r>
      <w:r w:rsidRPr="00F97FE0">
        <w:rPr>
          <w:u w:val="single"/>
        </w:rPr>
        <w:lastRenderedPageBreak/>
        <w:t>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F97FE0">
        <w:rPr>
          <w:sz w:val="16"/>
        </w:rPr>
        <w:t xml:space="preserve">. The race to patent the SARS virus seems to be an inefficient means of allocating resources. </w:t>
      </w:r>
      <w:proofErr w:type="gramStart"/>
      <w:r w:rsidRPr="00F97FE0">
        <w:rPr>
          <w:sz w:val="16"/>
        </w:rPr>
        <w:t>A number of</w:t>
      </w:r>
      <w:proofErr w:type="gramEnd"/>
      <w:r w:rsidRPr="00F97FE0">
        <w:rPr>
          <w:sz w:val="16"/>
        </w:rPr>
        <w:t xml:space="preserve"> public research </w:t>
      </w:r>
      <w:proofErr w:type="spellStart"/>
      <w:r w:rsidRPr="00F97FE0">
        <w:rPr>
          <w:sz w:val="16"/>
        </w:rPr>
        <w:t>organisations</w:t>
      </w:r>
      <w:proofErr w:type="spellEnd"/>
      <w:r w:rsidRPr="00F97FE0">
        <w:rPr>
          <w:sz w:val="16"/>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F97FE0">
        <w:rPr>
          <w:sz w:val="16"/>
        </w:rPr>
        <w:t>jeopardised</w:t>
      </w:r>
      <w:proofErr w:type="spellEnd"/>
      <w:r w:rsidRPr="00F97FE0">
        <w:rPr>
          <w:sz w:val="16"/>
        </w:rPr>
        <w:t xml:space="preserve"> by commercial parties seeking exclusive private control. However, there are important drawbacks to such a strategy. The filing of patents by public research </w:t>
      </w:r>
      <w:proofErr w:type="spellStart"/>
      <w:r w:rsidRPr="00F97FE0">
        <w:rPr>
          <w:sz w:val="16"/>
        </w:rPr>
        <w:t>organisations</w:t>
      </w:r>
      <w:proofErr w:type="spellEnd"/>
      <w:r w:rsidRPr="00F97FE0">
        <w:rPr>
          <w:sz w:val="16"/>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w:t>
      </w:r>
      <w:proofErr w:type="gramStart"/>
      <w:r w:rsidRPr="00F97FE0">
        <w:rPr>
          <w:sz w:val="16"/>
        </w:rPr>
        <w:t>a number of</w:t>
      </w:r>
      <w:proofErr w:type="gramEnd"/>
      <w:r w:rsidRPr="00F97FE0">
        <w:rPr>
          <w:sz w:val="16"/>
        </w:rPr>
        <w:t xml:space="preserve">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w:t>
      </w:r>
      <w:proofErr w:type="gramStart"/>
      <w:r w:rsidRPr="00F97FE0">
        <w:rPr>
          <w:sz w:val="16"/>
        </w:rPr>
        <w:t>a number of</w:t>
      </w:r>
      <w:proofErr w:type="gramEnd"/>
      <w:r w:rsidRPr="00F97FE0">
        <w:rPr>
          <w:sz w:val="16"/>
        </w:rPr>
        <w:t xml:space="preserve"> critics of genetic technology have argued that the SARS virus should not be patentable because it is a discovery of nature, and a </w:t>
      </w:r>
      <w:proofErr w:type="spellStart"/>
      <w:r w:rsidRPr="00F97FE0">
        <w:rPr>
          <w:sz w:val="16"/>
        </w:rPr>
        <w:t>commercialisation</w:t>
      </w:r>
      <w:proofErr w:type="spellEnd"/>
      <w:r w:rsidRPr="00F97FE0">
        <w:rPr>
          <w:sz w:val="16"/>
        </w:rPr>
        <w:t xml:space="preserve"> of life. There has been a discussion over the lack of </w:t>
      </w:r>
      <w:proofErr w:type="spellStart"/>
      <w:r w:rsidRPr="00F97FE0">
        <w:rPr>
          <w:sz w:val="16"/>
        </w:rPr>
        <w:t>harmonisation</w:t>
      </w:r>
      <w:proofErr w:type="spellEnd"/>
      <w:r w:rsidRPr="00F97FE0">
        <w:rPr>
          <w:sz w:val="16"/>
        </w:rPr>
        <w:t xml:space="preserve"> over the criteria of novelty and inventive step between patent regimes. As Peter Yu comments, ‘[w]</w:t>
      </w:r>
      <w:proofErr w:type="spellStart"/>
      <w:r w:rsidRPr="00F97FE0">
        <w:rPr>
          <w:sz w:val="16"/>
        </w:rPr>
        <w:t>hile</w:t>
      </w:r>
      <w:proofErr w:type="spellEnd"/>
      <w:r w:rsidRPr="00F97FE0">
        <w:rPr>
          <w:sz w:val="16"/>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w:t>
      </w:r>
      <w:proofErr w:type="gramStart"/>
      <w:r w:rsidRPr="00F97FE0">
        <w:rPr>
          <w:sz w:val="16"/>
        </w:rPr>
        <w:t>use</w:t>
      </w:r>
      <w:proofErr w:type="gramEnd"/>
      <w:r w:rsidRPr="00F97FE0">
        <w:rPr>
          <w:sz w:val="16"/>
        </w:rPr>
        <w:t xml:space="preserve"> and public disclosure. Representative Lamar Smith of Texas has put forward the CREATE Act, which </w:t>
      </w:r>
      <w:proofErr w:type="spellStart"/>
      <w:r w:rsidRPr="00F97FE0">
        <w:rPr>
          <w:sz w:val="16"/>
        </w:rPr>
        <w:t>recognises</w:t>
      </w:r>
      <w:proofErr w:type="spellEnd"/>
      <w:r w:rsidRPr="00F97FE0">
        <w:rPr>
          <w:sz w:val="16"/>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F97FE0">
        <w:rPr>
          <w:u w:val="single"/>
        </w:rPr>
        <w:t xml:space="preserve">Arguably, </w:t>
      </w:r>
      <w:r w:rsidRPr="00F97FE0">
        <w:rPr>
          <w:rStyle w:val="StyleUnderline"/>
          <w:sz w:val="24"/>
        </w:rPr>
        <w:t xml:space="preserve">there is a need for the WHO to play a larger role in the debate </w:t>
      </w:r>
      <w:r w:rsidRPr="00D93FBE">
        <w:rPr>
          <w:rStyle w:val="StyleUnderline"/>
          <w:bCs/>
          <w:sz w:val="24"/>
          <w:highlight w:val="green"/>
        </w:rPr>
        <w:t>over patent law and</w:t>
      </w:r>
      <w:r w:rsidRPr="00D93FBE">
        <w:rPr>
          <w:highlight w:val="green"/>
          <w:u w:val="single"/>
        </w:rPr>
        <w:t xml:space="preserve"> </w:t>
      </w:r>
      <w:r w:rsidRPr="00F97FE0">
        <w:rPr>
          <w:u w:val="single"/>
        </w:rPr>
        <w:t xml:space="preserve">access to essential </w:t>
      </w:r>
      <w:r w:rsidRPr="00D93FBE">
        <w:rPr>
          <w:rStyle w:val="StyleUnderline"/>
          <w:sz w:val="24"/>
          <w:highlight w:val="green"/>
        </w:rPr>
        <w:t>medicines</w:t>
      </w:r>
      <w:r w:rsidRPr="00F97FE0">
        <w:rPr>
          <w:u w:val="single"/>
        </w:rPr>
        <w:t xml:space="preserve">. </w:t>
      </w:r>
      <w:r w:rsidRPr="00D93FBE">
        <w:rPr>
          <w:rStyle w:val="StyleUnderline"/>
          <w:bCs/>
          <w:sz w:val="24"/>
          <w:highlight w:val="green"/>
          <w:bdr w:val="single" w:sz="4" w:space="0" w:color="auto"/>
        </w:rPr>
        <w:t>Not only could it mediate legal disputes</w:t>
      </w:r>
      <w:r w:rsidRPr="00D93FBE">
        <w:rPr>
          <w:highlight w:val="green"/>
          <w:u w:val="single"/>
        </w:rPr>
        <w:t xml:space="preserve"> </w:t>
      </w:r>
      <w:r w:rsidRPr="00F97FE0">
        <w:rPr>
          <w:u w:val="single"/>
        </w:rPr>
        <w:t>over patents in respect of essential medicines</w:t>
      </w:r>
      <w:r w:rsidRPr="00D93FBE">
        <w:rPr>
          <w:rStyle w:val="StyleUnderline"/>
          <w:sz w:val="24"/>
          <w:highlight w:val="green"/>
        </w:rPr>
        <w:t xml:space="preserve">, </w:t>
      </w:r>
      <w:proofErr w:type="gramStart"/>
      <w:r w:rsidRPr="00D93FBE">
        <w:rPr>
          <w:rStyle w:val="StyleUnderline"/>
          <w:sz w:val="24"/>
          <w:highlight w:val="green"/>
        </w:rPr>
        <w:t>it could</w:t>
      </w:r>
      <w:proofErr w:type="gramEnd"/>
      <w:r w:rsidRPr="00D93FBE">
        <w:rPr>
          <w:rStyle w:val="StyleUnderline"/>
          <w:sz w:val="24"/>
          <w:highlight w:val="green"/>
        </w:rPr>
        <w:t xml:space="preserve"> be a</w:t>
      </w:r>
      <w:r w:rsidRPr="00D93FBE">
        <w:rPr>
          <w:highlight w:val="green"/>
          <w:u w:val="single"/>
        </w:rPr>
        <w:t xml:space="preserve"> </w:t>
      </w:r>
      <w:r w:rsidRPr="00F97FE0">
        <w:rPr>
          <w:u w:val="single"/>
        </w:rPr>
        <w:t xml:space="preserve">vocal </w:t>
      </w:r>
      <w:r w:rsidRPr="00D93FBE">
        <w:rPr>
          <w:rStyle w:val="StyleUnderline"/>
          <w:sz w:val="24"/>
          <w:highlight w:val="green"/>
        </w:rPr>
        <w:t>advocate in policy discussions</w:t>
      </w:r>
      <w:r w:rsidRPr="00F97FE0">
        <w:rPr>
          <w:sz w:val="16"/>
        </w:rPr>
        <w:t xml:space="preserve">. The WTO has also played an important role in the debate over patent law and access to essential medicines. </w:t>
      </w:r>
      <w:proofErr w:type="gramStart"/>
      <w:r w:rsidRPr="00F97FE0">
        <w:rPr>
          <w:sz w:val="16"/>
        </w:rPr>
        <w:t>A number of</w:t>
      </w:r>
      <w:proofErr w:type="gramEnd"/>
      <w:r w:rsidRPr="00F97FE0">
        <w:rPr>
          <w:sz w:val="16"/>
        </w:rPr>
        <w:t xml:space="preserve"> public interest measures could be </w:t>
      </w:r>
      <w:proofErr w:type="spellStart"/>
      <w:r w:rsidRPr="00F97FE0">
        <w:rPr>
          <w:sz w:val="16"/>
        </w:rPr>
        <w:t>utilised</w:t>
      </w:r>
      <w:proofErr w:type="spellEnd"/>
      <w:r w:rsidRPr="00F97FE0">
        <w:rPr>
          <w:sz w:val="16"/>
        </w:rPr>
        <w:t xml:space="preserve"> to secure access to patents relating to the SARS virus including compulsory licensing, parallel importation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w:t>
      </w:r>
      <w:proofErr w:type="gramStart"/>
      <w:r w:rsidRPr="00F97FE0">
        <w:rPr>
          <w:sz w:val="16"/>
        </w:rPr>
        <w:t>all of</w:t>
      </w:r>
      <w:proofErr w:type="gramEnd"/>
      <w:r w:rsidRPr="00F97FE0">
        <w:rPr>
          <w:sz w:val="16"/>
        </w:rPr>
        <w:t xml:space="preserve"> these emerging infections will transmit easily from person to person as does SARS. Some will emerge, cause illness in humans and then disappear, perhaps to recur at some time in the future. Others will emerge, cause human </w:t>
      </w:r>
      <w:proofErr w:type="gramStart"/>
      <w:r w:rsidRPr="00F97FE0">
        <w:rPr>
          <w:sz w:val="16"/>
        </w:rPr>
        <w:t>illness</w:t>
      </w:r>
      <w:proofErr w:type="gramEnd"/>
      <w:r w:rsidRPr="00F97FE0">
        <w:rPr>
          <w:sz w:val="16"/>
        </w:rPr>
        <w:t xml:space="preserve">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2505756F" w14:textId="77777777" w:rsidR="003D776E" w:rsidRDefault="003D776E" w:rsidP="003D776E">
      <w:pPr>
        <w:pStyle w:val="Heading4"/>
      </w:pPr>
      <w:r>
        <w:t>1</w:t>
      </w:r>
      <w:r w:rsidRPr="00C6603E">
        <w:rPr>
          <w:vertAlign w:val="superscript"/>
        </w:rPr>
        <w:t>st</w:t>
      </w:r>
      <w:r>
        <w:t xml:space="preserve"> and 4</w:t>
      </w:r>
      <w:r w:rsidRPr="00C6603E">
        <w:rPr>
          <w:vertAlign w:val="superscript"/>
        </w:rPr>
        <w:t>th</w:t>
      </w:r>
      <w:r>
        <w:t xml:space="preserve"> plank solve their offense – forefronts their analysis but ties it to material change.</w:t>
      </w:r>
    </w:p>
    <w:p w14:paraId="5D76E82F" w14:textId="77777777" w:rsidR="003D776E" w:rsidRDefault="003D776E" w:rsidP="003D776E">
      <w:pPr>
        <w:pStyle w:val="Heading4"/>
      </w:pPr>
      <w:r>
        <w:t>Perm is Severance - Severs Resolved – voter for Fairness and Clash since it arbitrarily shifts the 1AR which makes them a moving target to avoid all Neg Ground.</w:t>
      </w:r>
    </w:p>
    <w:p w14:paraId="35B62A24" w14:textId="77777777" w:rsidR="003D776E" w:rsidRPr="00FB5E71" w:rsidRDefault="003D776E" w:rsidP="003D776E">
      <w:r w:rsidRPr="00FB5E71">
        <w:rPr>
          <w:b/>
          <w:bCs/>
          <w:sz w:val="26"/>
        </w:rPr>
        <w:t>Websters Revised Dictionary 96</w:t>
      </w:r>
      <w:r w:rsidRPr="00FB5E71">
        <w:t xml:space="preserve"> </w:t>
      </w:r>
      <w:r w:rsidRPr="00AD76F0">
        <w:t>https://www.definitions.net/definition/resolved#:~:text=Webster%20Dictionary,man%20resolved%20to%20be%20rich</w:t>
      </w:r>
    </w:p>
    <w:p w14:paraId="287B8377" w14:textId="77777777" w:rsidR="003D776E" w:rsidRDefault="003D776E" w:rsidP="003D776E">
      <w:r w:rsidRPr="005730B5">
        <w:rPr>
          <w:highlight w:val="green"/>
          <w:u w:val="single"/>
        </w:rPr>
        <w:lastRenderedPageBreak/>
        <w:t>RESOLVED</w:t>
      </w:r>
      <w:r w:rsidRPr="00AD76F0">
        <w:rPr>
          <w:u w:val="single"/>
        </w:rPr>
        <w:t xml:space="preserve"> MEANS “</w:t>
      </w:r>
      <w:r w:rsidRPr="005730B5">
        <w:rPr>
          <w:b/>
          <w:bCs/>
          <w:highlight w:val="green"/>
          <w:u w:val="single"/>
        </w:rPr>
        <w:t>HAVING A FIXED PURPOSE</w:t>
      </w:r>
      <w:r w:rsidRPr="005730B5">
        <w:rPr>
          <w:highlight w:val="green"/>
          <w:u w:val="single"/>
        </w:rPr>
        <w:t>;</w:t>
      </w:r>
      <w:r w:rsidRPr="00AD76F0">
        <w:rPr>
          <w:u w:val="single"/>
        </w:rPr>
        <w:t xml:space="preserve"> DETERMINED; RESOLUTE”)</w:t>
      </w:r>
      <w:r w:rsidRPr="00FB5E71">
        <w:t xml:space="preserve"> </w:t>
      </w:r>
    </w:p>
    <w:p w14:paraId="256F44A6" w14:textId="77777777" w:rsidR="003D776E" w:rsidRDefault="003D776E" w:rsidP="003D776E">
      <w:pPr>
        <w:pStyle w:val="Heading4"/>
      </w:pPr>
      <w:r>
        <w:t xml:space="preserve">“Ought to” proves uncertainty counterplans are competitive. Net benefit – certainty is a da to the </w:t>
      </w:r>
      <w:proofErr w:type="spellStart"/>
      <w:r>
        <w:t>aff’s</w:t>
      </w:r>
      <w:proofErr w:type="spellEnd"/>
      <w:r>
        <w:t xml:space="preserve"> ability to access interrogation because it means we’re not open to ghosts or different spectral interpretations of the past. </w:t>
      </w:r>
    </w:p>
    <w:p w14:paraId="38A954AB" w14:textId="77777777" w:rsidR="003D776E" w:rsidRDefault="003D776E" w:rsidP="003D776E">
      <w:r w:rsidRPr="00EF2C5C">
        <w:rPr>
          <w:rStyle w:val="Style13ptBold"/>
        </w:rPr>
        <w:t>Cambridge Dictionary</w:t>
      </w:r>
      <w:r>
        <w:t>. https://dictionary.cambridge.org/us/dictionary/english/ought-to</w:t>
      </w:r>
    </w:p>
    <w:p w14:paraId="5321FF15" w14:textId="77777777" w:rsidR="003D776E" w:rsidRPr="008A1C0C" w:rsidRDefault="003D776E" w:rsidP="003D776E">
      <w:pPr>
        <w:rPr>
          <w:u w:val="single"/>
        </w:rPr>
      </w:pPr>
      <w:r w:rsidRPr="00EF2C5C">
        <w:rPr>
          <w:rStyle w:val="StyleUnderline"/>
          <w:highlight w:val="cyan"/>
        </w:rPr>
        <w:t>used to express something that you expect will happen</w:t>
      </w:r>
      <w:r w:rsidRPr="00EF2C5C">
        <w:rPr>
          <w:rStyle w:val="StyleUnderline"/>
        </w:rPr>
        <w:t xml:space="preserve">: He ought to be home by seven o'clock. They ought to have arrived at </w:t>
      </w:r>
      <w:proofErr w:type="gramStart"/>
      <w:r w:rsidRPr="00EF2C5C">
        <w:rPr>
          <w:rStyle w:val="StyleUnderline"/>
        </w:rPr>
        <w:t>lunchtime</w:t>
      </w:r>
      <w:proofErr w:type="gramEnd"/>
      <w:r w:rsidRPr="00EF2C5C">
        <w:rPr>
          <w:rStyle w:val="StyleUnderline"/>
        </w:rPr>
        <w:t xml:space="preserve"> but the flight was delayed. If you show the receipt, there ought not to be any difficulty getting your money back.</w:t>
      </w:r>
    </w:p>
    <w:p w14:paraId="5A43B619" w14:textId="77777777" w:rsidR="003D776E" w:rsidRDefault="003D776E" w:rsidP="003D776E">
      <w:pPr>
        <w:pStyle w:val="Heading4"/>
      </w:pPr>
      <w:r>
        <w:t>WHO Cred key to medicine access is critical and Global Right to Health Solves –Nothing in the 1AC specifies why using WTO legitimacy is good.</w:t>
      </w:r>
    </w:p>
    <w:p w14:paraId="72ADC561" w14:textId="77777777" w:rsidR="003D776E" w:rsidRPr="00146FCD" w:rsidRDefault="003D776E" w:rsidP="003D776E">
      <w:r w:rsidRPr="00146FCD">
        <w:rPr>
          <w:rStyle w:val="Style13ptBold"/>
        </w:rPr>
        <w:t>Bluestone</w:t>
      </w:r>
      <w:r>
        <w:rPr>
          <w:rStyle w:val="Style13ptBold"/>
        </w:rPr>
        <w:t xml:space="preserve"> 3</w:t>
      </w:r>
      <w:r w:rsidRPr="00146FCD">
        <w:t>, Ken. "Strengthening WHO's position should be a priority for the new Director-General." The Lancet 361.9351 (2003): 2.</w:t>
      </w:r>
      <w:r>
        <w:t xml:space="preserve"> (</w:t>
      </w:r>
      <w:r w:rsidRPr="00146FCD">
        <w:t>Senior Policy Adviser, Voluntary Service Overseas (VSO)</w:t>
      </w:r>
      <w:r>
        <w:t xml:space="preserve">)//Elmer </w:t>
      </w:r>
    </w:p>
    <w:p w14:paraId="0F7A1473" w14:textId="77777777" w:rsidR="003D776E" w:rsidRPr="00D93FBE" w:rsidRDefault="003D776E" w:rsidP="003D776E">
      <w:pPr>
        <w:rPr>
          <w:sz w:val="14"/>
        </w:rPr>
      </w:pPr>
      <w:r w:rsidRPr="00D93FBE">
        <w:rPr>
          <w:sz w:val="14"/>
        </w:rPr>
        <w:t xml:space="preserve">To meet these challenges, </w:t>
      </w:r>
      <w:r w:rsidRPr="00D93FBE">
        <w:rPr>
          <w:highlight w:val="green"/>
          <w:u w:val="single"/>
        </w:rPr>
        <w:t xml:space="preserve">WHO must strengthen </w:t>
      </w:r>
      <w:r w:rsidRPr="00146FCD">
        <w:rPr>
          <w:u w:val="single"/>
        </w:rPr>
        <w:t xml:space="preserve">its </w:t>
      </w:r>
      <w:r w:rsidRPr="00D93FBE">
        <w:rPr>
          <w:highlight w:val="green"/>
          <w:u w:val="single"/>
        </w:rPr>
        <w:t xml:space="preserve">resolve to maintain </w:t>
      </w:r>
      <w:r w:rsidRPr="00146FCD">
        <w:rPr>
          <w:u w:val="single"/>
        </w:rPr>
        <w:t xml:space="preserve">its </w:t>
      </w:r>
      <w:r w:rsidRPr="00D93FBE">
        <w:rPr>
          <w:b/>
          <w:bCs/>
          <w:highlight w:val="green"/>
          <w:u w:val="single"/>
        </w:rPr>
        <w:t xml:space="preserve">independence </w:t>
      </w:r>
      <w:r w:rsidRPr="002548A8">
        <w:rPr>
          <w:b/>
          <w:bCs/>
          <w:u w:val="single"/>
        </w:rPr>
        <w:t>and lead its member states</w:t>
      </w:r>
      <w:r w:rsidRPr="00146FCD">
        <w:rPr>
          <w:u w:val="single"/>
        </w:rPr>
        <w:t xml:space="preserve">, </w:t>
      </w:r>
      <w:r w:rsidRPr="00D93FBE">
        <w:rPr>
          <w:b/>
          <w:bCs/>
          <w:highlight w:val="green"/>
          <w:u w:val="single"/>
          <w:bdr w:val="single" w:sz="4" w:space="0" w:color="auto"/>
        </w:rPr>
        <w:t>even at the risk of causing controversy</w:t>
      </w:r>
      <w:r w:rsidRPr="00146FCD">
        <w:rPr>
          <w:u w:val="single"/>
        </w:rPr>
        <w:t xml:space="preserve">. </w:t>
      </w:r>
      <w:r w:rsidRPr="002548A8">
        <w:rPr>
          <w:u w:val="single"/>
        </w:rPr>
        <w:t xml:space="preserve">A meaningful example is the role that WHO can have in </w:t>
      </w:r>
      <w:r w:rsidRPr="00D93FBE">
        <w:rPr>
          <w:b/>
          <w:bCs/>
          <w:highlight w:val="green"/>
          <w:u w:val="single"/>
        </w:rPr>
        <w:t>ensuring access to medicines</w:t>
      </w:r>
      <w:r w:rsidRPr="00D93FBE">
        <w:rPr>
          <w:highlight w:val="green"/>
          <w:u w:val="single"/>
        </w:rPr>
        <w:t xml:space="preserve"> </w:t>
      </w:r>
      <w:r w:rsidRPr="002548A8">
        <w:rPr>
          <w:u w:val="single"/>
        </w:rPr>
        <w:t xml:space="preserve">for the world’s poorest people. </w:t>
      </w:r>
      <w:r w:rsidRPr="002548A8">
        <w:rPr>
          <w:highlight w:val="green"/>
          <w:u w:val="single"/>
        </w:rPr>
        <w:t>WHO is</w:t>
      </w:r>
      <w:r w:rsidRPr="00146FCD">
        <w:rPr>
          <w:u w:val="single"/>
        </w:rPr>
        <w:t xml:space="preserve"> </w:t>
      </w:r>
      <w:r w:rsidRPr="00D93FBE">
        <w:rPr>
          <w:highlight w:val="green"/>
          <w:u w:val="single"/>
        </w:rPr>
        <w:t xml:space="preserve">the only global institution that has the </w:t>
      </w:r>
      <w:r w:rsidRPr="00D93FBE">
        <w:rPr>
          <w:b/>
          <w:bCs/>
          <w:highlight w:val="green"/>
          <w:u w:val="single"/>
          <w:bdr w:val="single" w:sz="4" w:space="0" w:color="auto"/>
        </w:rPr>
        <w:t>remit to drive this agenda forward</w:t>
      </w:r>
      <w:r w:rsidRPr="00146FCD">
        <w:rPr>
          <w:u w:val="single"/>
        </w:rPr>
        <w:t xml:space="preserve">, </w:t>
      </w:r>
      <w:r w:rsidRPr="00D93FBE">
        <w:rPr>
          <w:highlight w:val="green"/>
          <w:u w:val="single"/>
        </w:rPr>
        <w:t xml:space="preserve">yet has failed </w:t>
      </w:r>
      <w:r w:rsidRPr="002548A8">
        <w:rPr>
          <w:u w:val="single"/>
        </w:rPr>
        <w:t xml:space="preserve">to do so </w:t>
      </w:r>
      <w:proofErr w:type="gramStart"/>
      <w:r w:rsidRPr="002548A8">
        <w:rPr>
          <w:u w:val="single"/>
        </w:rPr>
        <w:t>convincingly</w:t>
      </w:r>
      <w:r w:rsidRPr="002548A8">
        <w:rPr>
          <w:sz w:val="14"/>
        </w:rPr>
        <w:t>.</w:t>
      </w:r>
      <w:proofErr w:type="gramEnd"/>
      <w:r w:rsidRPr="002548A8">
        <w:rPr>
          <w:sz w:val="14"/>
        </w:rPr>
        <w:t xml:space="preserve"> The new Director-General must support and </w:t>
      </w:r>
      <w:r w:rsidRPr="002548A8">
        <w:rPr>
          <w:u w:val="single"/>
        </w:rPr>
        <w:t xml:space="preserve">reinvigorate the advocacy efforts of the </w:t>
      </w:r>
      <w:proofErr w:type="spellStart"/>
      <w:r w:rsidRPr="002548A8">
        <w:rPr>
          <w:u w:val="single"/>
        </w:rPr>
        <w:t>organisation</w:t>
      </w:r>
      <w:proofErr w:type="spellEnd"/>
      <w:r w:rsidRPr="002548A8">
        <w:rPr>
          <w:u w:val="single"/>
        </w:rPr>
        <w:t xml:space="preserve"> and provide a proper counterbalance to the interests of the pharmaceutical industry and wealthy member states</w:t>
      </w:r>
      <w:r w:rsidRPr="002548A8">
        <w:rPr>
          <w:sz w:val="14"/>
        </w:rPr>
        <w:t xml:space="preserve">. As the new Director-General takes office, they will </w:t>
      </w:r>
      <w:r w:rsidRPr="002548A8">
        <w:rPr>
          <w:u w:val="single"/>
        </w:rPr>
        <w:t>face</w:t>
      </w:r>
      <w:r w:rsidRPr="002548A8">
        <w:rPr>
          <w:sz w:val="14"/>
        </w:rPr>
        <w:t xml:space="preserve"> the dual </w:t>
      </w:r>
      <w:r w:rsidRPr="002548A8">
        <w:rPr>
          <w:u w:val="single"/>
        </w:rPr>
        <w:t>challenge</w:t>
      </w:r>
      <w:r w:rsidRPr="002548A8">
        <w:rPr>
          <w:sz w:val="14"/>
        </w:rPr>
        <w:t xml:space="preserve"> </w:t>
      </w:r>
      <w:r w:rsidRPr="002548A8">
        <w:rPr>
          <w:u w:val="single"/>
        </w:rPr>
        <w:t xml:space="preserve">of </w:t>
      </w:r>
      <w:r w:rsidRPr="002548A8">
        <w:rPr>
          <w:b/>
          <w:bCs/>
          <w:u w:val="single"/>
        </w:rPr>
        <w:t>seeing that</w:t>
      </w:r>
      <w:r w:rsidRPr="002548A8">
        <w:rPr>
          <w:sz w:val="14"/>
        </w:rPr>
        <w:t xml:space="preserve"> the broadest possible </w:t>
      </w:r>
      <w:r w:rsidRPr="002548A8">
        <w:rPr>
          <w:u w:val="single"/>
        </w:rPr>
        <w:t>public health</w:t>
      </w:r>
      <w:r w:rsidRPr="002548A8">
        <w:rPr>
          <w:sz w:val="14"/>
        </w:rPr>
        <w:t xml:space="preserve"> </w:t>
      </w:r>
      <w:r w:rsidRPr="002548A8">
        <w:rPr>
          <w:u w:val="single"/>
        </w:rPr>
        <w:t xml:space="preserve">interpretation of the World Trade Organization’s Doha Agreement on Trade Related Aspects on Intellectual Property Rights (TRIPS) </w:t>
      </w:r>
      <w:r w:rsidRPr="002548A8">
        <w:rPr>
          <w:b/>
          <w:bCs/>
          <w:u w:val="single"/>
        </w:rPr>
        <w:t>is not lost, and</w:t>
      </w:r>
      <w:r w:rsidRPr="002548A8">
        <w:rPr>
          <w:u w:val="single"/>
        </w:rPr>
        <w:t xml:space="preserve"> of</w:t>
      </w:r>
      <w:r w:rsidRPr="00D93FBE">
        <w:rPr>
          <w:u w:val="single"/>
        </w:rPr>
        <w:t xml:space="preserve"> </w:t>
      </w:r>
      <w:r w:rsidRPr="00D93FBE">
        <w:rPr>
          <w:highlight w:val="green"/>
          <w:u w:val="single"/>
        </w:rPr>
        <w:t xml:space="preserve">seizing </w:t>
      </w:r>
      <w:r w:rsidRPr="00D93FBE">
        <w:rPr>
          <w:u w:val="single"/>
        </w:rPr>
        <w:t xml:space="preserve">an </w:t>
      </w:r>
      <w:r w:rsidRPr="00D93FBE">
        <w:rPr>
          <w:highlight w:val="green"/>
          <w:u w:val="single"/>
        </w:rPr>
        <w:t xml:space="preserve">opportunity to bring </w:t>
      </w:r>
      <w:r w:rsidRPr="00D93FBE">
        <w:rPr>
          <w:u w:val="single"/>
        </w:rPr>
        <w:t xml:space="preserve">about an </w:t>
      </w:r>
      <w:r w:rsidRPr="00D93FBE">
        <w:rPr>
          <w:highlight w:val="green"/>
          <w:u w:val="single"/>
        </w:rPr>
        <w:t>international framework for sustainable</w:t>
      </w:r>
      <w:r w:rsidRPr="00D93FBE">
        <w:rPr>
          <w:sz w:val="14"/>
          <w:highlight w:val="green"/>
        </w:rPr>
        <w:t xml:space="preserve"> </w:t>
      </w:r>
      <w:r w:rsidRPr="00D93FBE">
        <w:rPr>
          <w:sz w:val="14"/>
        </w:rPr>
        <w:t xml:space="preserve">and predictable tiered pricing of </w:t>
      </w:r>
      <w:r w:rsidRPr="00D93FBE">
        <w:rPr>
          <w:highlight w:val="green"/>
          <w:u w:val="single"/>
        </w:rPr>
        <w:t>medicines</w:t>
      </w:r>
      <w:r w:rsidRPr="00D93FBE">
        <w:rPr>
          <w:sz w:val="14"/>
        </w:rPr>
        <w:t xml:space="preserve">. </w:t>
      </w:r>
      <w:r w:rsidRPr="00D93FBE">
        <w:rPr>
          <w:highlight w:val="green"/>
          <w:u w:val="single"/>
        </w:rPr>
        <w:t xml:space="preserve">Without </w:t>
      </w:r>
      <w:r w:rsidRPr="00D93FBE">
        <w:rPr>
          <w:u w:val="single"/>
        </w:rPr>
        <w:t xml:space="preserve">the </w:t>
      </w:r>
      <w:r w:rsidRPr="00D93FBE">
        <w:rPr>
          <w:highlight w:val="green"/>
          <w:u w:val="single"/>
        </w:rPr>
        <w:t xml:space="preserve">active intervention </w:t>
      </w:r>
      <w:r w:rsidRPr="00D93FBE">
        <w:rPr>
          <w:u w:val="single"/>
        </w:rPr>
        <w:t xml:space="preserve">of a public health advocate </w:t>
      </w:r>
      <w:r w:rsidRPr="00D93FBE">
        <w:rPr>
          <w:highlight w:val="green"/>
          <w:u w:val="single"/>
        </w:rPr>
        <w:t xml:space="preserve">at </w:t>
      </w:r>
      <w:r w:rsidRPr="00D93FBE">
        <w:rPr>
          <w:u w:val="single"/>
        </w:rPr>
        <w:t xml:space="preserve">the level of </w:t>
      </w:r>
      <w:r w:rsidRPr="00D93FBE">
        <w:rPr>
          <w:highlight w:val="green"/>
          <w:u w:val="single"/>
        </w:rPr>
        <w:t>WHO</w:t>
      </w:r>
      <w:r w:rsidRPr="00D93FBE">
        <w:rPr>
          <w:u w:val="single"/>
        </w:rPr>
        <w:t xml:space="preserve">, </w:t>
      </w:r>
      <w:r w:rsidRPr="00D93FBE">
        <w:rPr>
          <w:highlight w:val="green"/>
          <w:u w:val="single"/>
        </w:rPr>
        <w:t xml:space="preserve">there is a risk that </w:t>
      </w:r>
      <w:proofErr w:type="gramStart"/>
      <w:r w:rsidRPr="00D93FBE">
        <w:rPr>
          <w:highlight w:val="green"/>
          <w:u w:val="single"/>
        </w:rPr>
        <w:t xml:space="preserve">both </w:t>
      </w:r>
      <w:r w:rsidRPr="00D93FBE">
        <w:rPr>
          <w:u w:val="single"/>
        </w:rPr>
        <w:t>of these</w:t>
      </w:r>
      <w:proofErr w:type="gramEnd"/>
      <w:r w:rsidRPr="00D93FBE">
        <w:rPr>
          <w:u w:val="single"/>
        </w:rPr>
        <w:t xml:space="preserve"> initiatives </w:t>
      </w:r>
      <w:r w:rsidRPr="00D93FBE">
        <w:rPr>
          <w:b/>
          <w:bCs/>
          <w:highlight w:val="green"/>
          <w:u w:val="single"/>
        </w:rPr>
        <w:t>could founder.</w:t>
      </w:r>
      <w:r w:rsidRPr="00D93FBE">
        <w:rPr>
          <w:highlight w:val="green"/>
          <w:u w:val="single"/>
        </w:rPr>
        <w:t xml:space="preserve"> </w:t>
      </w:r>
      <w:r w:rsidRPr="00D93FBE">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596F3D24" w14:textId="77777777" w:rsidR="003D776E" w:rsidRDefault="003D776E" w:rsidP="003D776E">
      <w:pPr>
        <w:rPr>
          <w:u w:val="single"/>
        </w:rPr>
      </w:pPr>
      <w:r w:rsidRPr="00D93FBE">
        <w:rPr>
          <w:u w:val="single"/>
        </w:rPr>
        <w:t xml:space="preserve">New leader should </w:t>
      </w:r>
      <w:r w:rsidRPr="00D93FBE">
        <w:rPr>
          <w:highlight w:val="green"/>
          <w:u w:val="single"/>
        </w:rPr>
        <w:t xml:space="preserve">re-establish WHO’s credibility </w:t>
      </w:r>
      <w:r w:rsidRPr="00D93FBE">
        <w:rPr>
          <w:u w:val="single"/>
        </w:rPr>
        <w:t xml:space="preserve">The credibility of WHO’s advocacy </w:t>
      </w:r>
      <w:r w:rsidRPr="00D93FBE">
        <w:rPr>
          <w:highlight w:val="green"/>
          <w:u w:val="single"/>
        </w:rPr>
        <w:t xml:space="preserve">of </w:t>
      </w:r>
      <w:r w:rsidRPr="00D93FBE">
        <w:rPr>
          <w:u w:val="single"/>
        </w:rPr>
        <w:t xml:space="preserve">the </w:t>
      </w:r>
      <w:r w:rsidRPr="00D93FBE">
        <w:rPr>
          <w:highlight w:val="green"/>
          <w:u w:val="single"/>
        </w:rPr>
        <w:t xml:space="preserve">right to health </w:t>
      </w:r>
      <w:r w:rsidRPr="00D93FBE">
        <w:rPr>
          <w:u w:val="single"/>
        </w:rPr>
        <w:t xml:space="preserve">for all </w:t>
      </w:r>
      <w:r w:rsidRPr="00D93FBE">
        <w:rPr>
          <w:highlight w:val="green"/>
          <w:u w:val="single"/>
        </w:rPr>
        <w:t xml:space="preserve">has been eroded </w:t>
      </w:r>
      <w:r w:rsidRPr="00D93FBE">
        <w:rPr>
          <w:u w:val="single"/>
        </w:rPr>
        <w:t xml:space="preserve">in recent years. A large reason is WHO’s </w:t>
      </w:r>
      <w:r w:rsidRPr="002548A8">
        <w:rPr>
          <w:b/>
          <w:bCs/>
          <w:highlight w:val="green"/>
          <w:u w:val="single"/>
        </w:rPr>
        <w:t xml:space="preserve">failure to challenge </w:t>
      </w:r>
      <w:r w:rsidRPr="002548A8">
        <w:rPr>
          <w:b/>
          <w:bCs/>
          <w:u w:val="single"/>
        </w:rPr>
        <w:t xml:space="preserve">the </w:t>
      </w:r>
      <w:r w:rsidRPr="002548A8">
        <w:rPr>
          <w:b/>
          <w:bCs/>
          <w:highlight w:val="green"/>
          <w:u w:val="single"/>
        </w:rPr>
        <w:t>pharmaceutical</w:t>
      </w:r>
      <w:r w:rsidRPr="00D93FBE">
        <w:rPr>
          <w:highlight w:val="green"/>
          <w:u w:val="single"/>
        </w:rPr>
        <w:t xml:space="preserve"> </w:t>
      </w:r>
      <w:r w:rsidRPr="00D93FBE">
        <w:rPr>
          <w:u w:val="single"/>
        </w:rPr>
        <w:t>industry on access to medicines for people with HIV/AIDS and other diseases.</w:t>
      </w:r>
      <w:r w:rsidRPr="00D93FBE">
        <w:rPr>
          <w:sz w:val="16"/>
        </w:rPr>
        <w:t xml:space="preserve"> WHO’s collaboration with the industry in the “Accelerated Access” </w:t>
      </w:r>
      <w:proofErr w:type="spellStart"/>
      <w:r w:rsidRPr="00D93FBE">
        <w:rPr>
          <w:sz w:val="16"/>
        </w:rPr>
        <w:t>programme</w:t>
      </w:r>
      <w:proofErr w:type="spellEnd"/>
      <w:r w:rsidRPr="00D93FBE">
        <w:rPr>
          <w:sz w:val="16"/>
        </w:rPr>
        <w:t xml:space="preserve"> on antiretroviral medicines sounds good. In fact, the </w:t>
      </w:r>
      <w:proofErr w:type="spellStart"/>
      <w:r w:rsidRPr="00D93FBE">
        <w:rPr>
          <w:sz w:val="16"/>
        </w:rPr>
        <w:t>programme</w:t>
      </w:r>
      <w:proofErr w:type="spellEnd"/>
      <w:r w:rsidRPr="00D93FBE">
        <w:rPr>
          <w:sz w:val="16"/>
        </w:rPr>
        <w:t xml:space="preserve"> has served as a cover for the </w:t>
      </w:r>
      <w:proofErr w:type="spellStart"/>
      <w:r w:rsidRPr="00D93FBE">
        <w:rPr>
          <w:sz w:val="16"/>
        </w:rPr>
        <w:t>organisation’s</w:t>
      </w:r>
      <w:proofErr w:type="spellEnd"/>
      <w:r w:rsidRPr="00D93FBE">
        <w:rPr>
          <w:sz w:val="16"/>
        </w:rPr>
        <w:t xml:space="preserve"> frequent acceptance of industry arguments for restricting treatment access. </w:t>
      </w:r>
      <w:r w:rsidRPr="00D93FBE">
        <w:rPr>
          <w:u w:val="single"/>
        </w:rPr>
        <w:t xml:space="preserve">To re-establish WHO’s credibility, the new Director-General must lead the </w:t>
      </w:r>
      <w:proofErr w:type="spellStart"/>
      <w:r w:rsidRPr="00D93FBE">
        <w:rPr>
          <w:u w:val="single"/>
        </w:rPr>
        <w:t>organisation</w:t>
      </w:r>
      <w:proofErr w:type="spellEnd"/>
      <w:r w:rsidRPr="00D93FBE">
        <w:rPr>
          <w:u w:val="single"/>
        </w:rPr>
        <w:t xml:space="preserve"> to stand consistently with those most deprived of health services. Kenneth Roth, Executive Director, Human Rights Watch</w:t>
      </w:r>
      <w:r>
        <w:rPr>
          <w:u w:val="single"/>
        </w:rPr>
        <w:t>.</w:t>
      </w:r>
    </w:p>
    <w:p w14:paraId="1B898537" w14:textId="77777777" w:rsidR="003D776E" w:rsidRDefault="003D776E" w:rsidP="003D776E">
      <w:pPr>
        <w:pStyle w:val="Heading4"/>
      </w:pPr>
      <w:r>
        <w:t xml:space="preserve">Right to Health solves </w:t>
      </w:r>
      <w:r>
        <w:rPr>
          <w:u w:val="single"/>
        </w:rPr>
        <w:t>Nationalist Populism</w:t>
      </w:r>
      <w:r>
        <w:t>.</w:t>
      </w:r>
    </w:p>
    <w:p w14:paraId="05C8617B" w14:textId="77777777" w:rsidR="003D776E" w:rsidRPr="00D93FBE" w:rsidRDefault="003D776E" w:rsidP="003D776E">
      <w:r w:rsidRPr="00D93FBE">
        <w:rPr>
          <w:rStyle w:val="Style13ptBold"/>
        </w:rPr>
        <w:t>Friedman 17</w:t>
      </w:r>
      <w:r>
        <w:t xml:space="preserve"> Eric Friedman March 2017 “New WHO Leader Will Need Human Rights to Counter Nationalistic Populism” </w:t>
      </w:r>
      <w:hyperlink r:id="rId7" w:history="1">
        <w:r w:rsidRPr="00075FE7">
          <w:rPr>
            <w:rStyle w:val="Hyperlink"/>
          </w:rPr>
          <w:t>https://www.hhrjournal.org/2017/03/new-who-leader-will-need-human-rights-to-counter-populism/</w:t>
        </w:r>
      </w:hyperlink>
      <w:r>
        <w:rPr>
          <w:rStyle w:val="Hyperlink"/>
        </w:rPr>
        <w:t xml:space="preserve"> (</w:t>
      </w:r>
      <w:r>
        <w:t xml:space="preserve">JD, Project Leader of the Platform for a Framework Convention on Global Health at the O’Neill Institute for National and Global Health Law at the Georgetown University Law Center in Washington, DC)//Elmer </w:t>
      </w:r>
    </w:p>
    <w:p w14:paraId="73505EA2" w14:textId="77777777" w:rsidR="003D776E" w:rsidRDefault="003D776E" w:rsidP="003D776E">
      <w:pPr>
        <w:rPr>
          <w:sz w:val="16"/>
        </w:rPr>
      </w:pPr>
      <w:r w:rsidRPr="00D93FBE">
        <w:rPr>
          <w:rStyle w:val="StyleUnderline"/>
          <w:sz w:val="24"/>
        </w:rPr>
        <w:lastRenderedPageBreak/>
        <w:t xml:space="preserve">The </w:t>
      </w:r>
      <w:r w:rsidRPr="00D93FBE">
        <w:rPr>
          <w:rStyle w:val="StyleUnderline"/>
          <w:sz w:val="24"/>
          <w:highlight w:val="green"/>
        </w:rPr>
        <w:t>need for WHO leadership on</w:t>
      </w:r>
      <w:r w:rsidRPr="00D93FBE">
        <w:rPr>
          <w:rStyle w:val="StyleUnderline"/>
          <w:sz w:val="24"/>
        </w:rPr>
        <w:t xml:space="preserve"> </w:t>
      </w:r>
      <w:r w:rsidRPr="00DC1734">
        <w:rPr>
          <w:rStyle w:val="StyleUnderline"/>
          <w:sz w:val="24"/>
        </w:rPr>
        <w:t>human rights</w:t>
      </w:r>
      <w:r w:rsidRPr="00DC1734">
        <w:rPr>
          <w:sz w:val="16"/>
        </w:rPr>
        <w:t>—</w:t>
      </w:r>
      <w:r w:rsidRPr="00DC1734">
        <w:rPr>
          <w:rStyle w:val="StyleUnderline"/>
          <w:sz w:val="24"/>
        </w:rPr>
        <w:t>and</w:t>
      </w:r>
      <w:r w:rsidRPr="00D93FBE">
        <w:rPr>
          <w:sz w:val="16"/>
        </w:rPr>
        <w:t xml:space="preserve"> for </w:t>
      </w:r>
      <w:r w:rsidRPr="00D93FBE">
        <w:rPr>
          <w:rStyle w:val="Emphasis"/>
          <w:sz w:val="24"/>
          <w:highlight w:val="green"/>
        </w:rPr>
        <w:t xml:space="preserve">global leadership on health and </w:t>
      </w:r>
      <w:r w:rsidRPr="00D93FBE">
        <w:rPr>
          <w:rStyle w:val="Emphasis"/>
          <w:sz w:val="24"/>
        </w:rPr>
        <w:t xml:space="preserve">human </w:t>
      </w:r>
      <w:r w:rsidRPr="00D93FBE">
        <w:rPr>
          <w:rStyle w:val="Emphasis"/>
          <w:sz w:val="24"/>
          <w:highlight w:val="green"/>
        </w:rPr>
        <w:t>rights beyond WHO</w:t>
      </w:r>
      <w:r w:rsidRPr="00D93FBE">
        <w:rPr>
          <w:sz w:val="16"/>
        </w:rPr>
        <w:t xml:space="preserve">—has always been </w:t>
      </w:r>
      <w:proofErr w:type="gramStart"/>
      <w:r w:rsidRPr="00D93FBE">
        <w:rPr>
          <w:sz w:val="16"/>
        </w:rPr>
        <w:t>present, yet</w:t>
      </w:r>
      <w:proofErr w:type="gramEnd"/>
      <w:r w:rsidRPr="00D93FBE">
        <w:rPr>
          <w:sz w:val="16"/>
        </w:rPr>
        <w:t xml:space="preserve"> </w:t>
      </w:r>
      <w:r w:rsidRPr="00D93FBE">
        <w:rPr>
          <w:rStyle w:val="StyleUnderline"/>
          <w:sz w:val="24"/>
          <w:highlight w:val="green"/>
        </w:rPr>
        <w:t>has become</w:t>
      </w:r>
      <w:r w:rsidRPr="00D93FBE">
        <w:rPr>
          <w:sz w:val="16"/>
        </w:rPr>
        <w:t xml:space="preserve"> ever more </w:t>
      </w:r>
      <w:r w:rsidRPr="00D93FBE">
        <w:rPr>
          <w:rStyle w:val="StyleUnderline"/>
          <w:sz w:val="24"/>
          <w:highlight w:val="green"/>
        </w:rPr>
        <w:t>pressing</w:t>
      </w:r>
      <w:r w:rsidRPr="00D93FBE">
        <w:rPr>
          <w:sz w:val="16"/>
        </w:rPr>
        <w:t xml:space="preserve">. A </w:t>
      </w:r>
      <w:r w:rsidRPr="00D93FBE">
        <w:rPr>
          <w:rStyle w:val="Emphasis"/>
          <w:sz w:val="24"/>
          <w:highlight w:val="green"/>
          <w:bdr w:val="single" w:sz="4" w:space="0" w:color="auto"/>
        </w:rPr>
        <w:t>reactionary, nationalist populism has been gaining momentum</w:t>
      </w:r>
      <w:r w:rsidRPr="00D93FBE">
        <w:rPr>
          <w:rStyle w:val="Emphasis"/>
          <w:sz w:val="24"/>
        </w:rPr>
        <w:t>,</w:t>
      </w:r>
      <w:r w:rsidRPr="00D93FBE">
        <w:rPr>
          <w:sz w:val="16"/>
        </w:rPr>
        <w:t xml:space="preserve"> particularly in the United States and parts of Europe, </w:t>
      </w:r>
      <w:r w:rsidRPr="00D93FBE">
        <w:rPr>
          <w:rStyle w:val="StyleUnderline"/>
          <w:sz w:val="24"/>
        </w:rPr>
        <w:t xml:space="preserve">and some of its most disturbing features, such as </w:t>
      </w:r>
      <w:r w:rsidRPr="00D93FBE">
        <w:rPr>
          <w:rStyle w:val="StyleUnderline"/>
          <w:sz w:val="24"/>
          <w:highlight w:val="green"/>
        </w:rPr>
        <w:t>xenophobia and disregard for</w:t>
      </w:r>
      <w:r w:rsidRPr="00D93FBE">
        <w:rPr>
          <w:rStyle w:val="StyleUnderline"/>
          <w:sz w:val="24"/>
        </w:rPr>
        <w:t xml:space="preserve"> international law and </w:t>
      </w:r>
      <w:r w:rsidRPr="00D93FBE">
        <w:rPr>
          <w:rStyle w:val="StyleUnderline"/>
          <w:sz w:val="24"/>
          <w:highlight w:val="green"/>
        </w:rPr>
        <w:t>institutions</w:t>
      </w:r>
      <w:r w:rsidRPr="00D93FBE">
        <w:rPr>
          <w:rStyle w:val="StyleUnderline"/>
          <w:sz w:val="24"/>
        </w:rPr>
        <w:t xml:space="preserve">, </w:t>
      </w:r>
      <w:r w:rsidRPr="00D93FBE">
        <w:rPr>
          <w:rStyle w:val="StyleUnderline"/>
          <w:sz w:val="24"/>
          <w:highlight w:val="green"/>
        </w:rPr>
        <w:t>are surfacing</w:t>
      </w:r>
      <w:r w:rsidRPr="00D93FBE">
        <w:rPr>
          <w:rStyle w:val="StyleUnderline"/>
          <w:sz w:val="24"/>
        </w:rPr>
        <w:t xml:space="preserve"> elsewhere. </w:t>
      </w:r>
      <w:r w:rsidRPr="00D93FBE">
        <w:rPr>
          <w:rStyle w:val="Emphasis"/>
          <w:sz w:val="24"/>
          <w:highlight w:val="green"/>
        </w:rPr>
        <w:t>Persisting health challenges</w:t>
      </w:r>
      <w:r w:rsidRPr="00D93FBE">
        <w:rPr>
          <w:sz w:val="16"/>
        </w:rPr>
        <w:t>—</w:t>
      </w:r>
      <w:r w:rsidRPr="00D93FBE">
        <w:rPr>
          <w:rStyle w:val="StyleUnderline"/>
          <w:sz w:val="24"/>
          <w:highlight w:val="green"/>
        </w:rPr>
        <w:t xml:space="preserve">such as </w:t>
      </w:r>
      <w:r w:rsidRPr="00D93FBE">
        <w:rPr>
          <w:rStyle w:val="StyleUnderline"/>
          <w:sz w:val="24"/>
        </w:rPr>
        <w:t xml:space="preserve">immense national and </w:t>
      </w:r>
      <w:r w:rsidRPr="00D93FBE">
        <w:rPr>
          <w:rStyle w:val="StyleUnderline"/>
          <w:bCs/>
          <w:sz w:val="24"/>
          <w:highlight w:val="green"/>
        </w:rPr>
        <w:t>global health inequities</w:t>
      </w:r>
      <w:r w:rsidRPr="00D93FBE">
        <w:rPr>
          <w:rStyle w:val="StyleUnderline"/>
          <w:sz w:val="24"/>
        </w:rPr>
        <w:t xml:space="preserve">, with </w:t>
      </w:r>
      <w:r w:rsidRPr="00D93FBE">
        <w:rPr>
          <w:rStyle w:val="Emphasis"/>
          <w:sz w:val="24"/>
        </w:rPr>
        <w:t>universal health coverage</w:t>
      </w:r>
      <w:r w:rsidRPr="00D93FBE">
        <w:rPr>
          <w:sz w:val="16"/>
        </w:rPr>
        <w:t xml:space="preserve"> and the Sustainable Development Goals </w:t>
      </w:r>
      <w:r w:rsidRPr="00D93FBE">
        <w:rPr>
          <w:rStyle w:val="StyleUnderline"/>
          <w:sz w:val="24"/>
        </w:rPr>
        <w:t>offering some hope of lessening them</w:t>
      </w:r>
      <w:r w:rsidRPr="00D93FBE">
        <w:rPr>
          <w:sz w:val="16"/>
        </w:rPr>
        <w:t>—</w:t>
      </w:r>
      <w:r w:rsidRPr="00D93FBE">
        <w:rPr>
          <w:rStyle w:val="StyleUnderline"/>
          <w:sz w:val="24"/>
        </w:rPr>
        <w:t>and growing threats such as</w:t>
      </w:r>
      <w:r w:rsidRPr="00D93FBE">
        <w:rPr>
          <w:sz w:val="16"/>
        </w:rPr>
        <w:t xml:space="preserve"> outbreaks of </w:t>
      </w:r>
      <w:r w:rsidRPr="00D93FBE">
        <w:rPr>
          <w:rStyle w:val="Emphasis"/>
          <w:sz w:val="24"/>
          <w:highlight w:val="green"/>
        </w:rPr>
        <w:t>infectious disease</w:t>
      </w:r>
      <w:r w:rsidRPr="00D93FBE">
        <w:rPr>
          <w:sz w:val="16"/>
        </w:rPr>
        <w:t xml:space="preserve">, worsening </w:t>
      </w:r>
      <w:r w:rsidRPr="00D93FBE">
        <w:rPr>
          <w:rStyle w:val="Emphasis"/>
          <w:sz w:val="24"/>
          <w:highlight w:val="green"/>
        </w:rPr>
        <w:t>antimicrobial resistance</w:t>
      </w:r>
      <w:r w:rsidRPr="00D93FBE">
        <w:rPr>
          <w:sz w:val="16"/>
        </w:rPr>
        <w:t>, and climate change</w:t>
      </w:r>
      <w:r w:rsidRPr="00D93FBE">
        <w:rPr>
          <w:sz w:val="16"/>
          <w:highlight w:val="green"/>
        </w:rPr>
        <w:t xml:space="preserve"> </w:t>
      </w:r>
      <w:r w:rsidRPr="00D93FBE">
        <w:rPr>
          <w:rStyle w:val="StyleUnderline"/>
          <w:sz w:val="24"/>
          <w:highlight w:val="green"/>
        </w:rPr>
        <w:t>demand</w:t>
      </w:r>
      <w:r w:rsidRPr="00D93FBE">
        <w:rPr>
          <w:rStyle w:val="StyleUnderline"/>
          <w:sz w:val="24"/>
        </w:rPr>
        <w:t xml:space="preserve"> the</w:t>
      </w:r>
      <w:r w:rsidRPr="00D93FBE">
        <w:rPr>
          <w:sz w:val="16"/>
        </w:rPr>
        <w:t xml:space="preserve"> type of </w:t>
      </w:r>
      <w:r w:rsidRPr="00D93FBE">
        <w:rPr>
          <w:rStyle w:val="Emphasis"/>
          <w:sz w:val="24"/>
          <w:highlight w:val="green"/>
        </w:rPr>
        <w:t>leadership</w:t>
      </w:r>
      <w:r w:rsidRPr="00D93FBE">
        <w:rPr>
          <w:rStyle w:val="Emphasis"/>
          <w:sz w:val="24"/>
        </w:rPr>
        <w:t xml:space="preserve"> that </w:t>
      </w:r>
      <w:r w:rsidRPr="00D93FBE">
        <w:rPr>
          <w:rStyle w:val="Emphasis"/>
          <w:sz w:val="24"/>
          <w:highlight w:val="green"/>
        </w:rPr>
        <w:t>the right to health entails</w:t>
      </w:r>
      <w:r w:rsidRPr="00D93FBE">
        <w:rPr>
          <w:sz w:val="16"/>
        </w:rPr>
        <w:t xml:space="preserve">. In this immensely challenging environment, </w:t>
      </w:r>
      <w:r w:rsidRPr="00D93FBE">
        <w:rPr>
          <w:rStyle w:val="StyleUnderline"/>
          <w:sz w:val="24"/>
          <w:highlight w:val="green"/>
        </w:rPr>
        <w:t>WHO needs</w:t>
      </w:r>
      <w:r w:rsidRPr="00D93FBE">
        <w:rPr>
          <w:sz w:val="16"/>
        </w:rPr>
        <w:t xml:space="preserve"> to become a 21st century institution that has </w:t>
      </w:r>
      <w:r w:rsidRPr="00D93FBE">
        <w:rPr>
          <w:rStyle w:val="Emphasis"/>
          <w:sz w:val="24"/>
        </w:rPr>
        <w:t xml:space="preserve">the </w:t>
      </w:r>
      <w:r w:rsidRPr="00DC1734">
        <w:rPr>
          <w:rStyle w:val="Emphasis"/>
          <w:sz w:val="24"/>
        </w:rPr>
        <w:t xml:space="preserve">gravitas and </w:t>
      </w:r>
      <w:r w:rsidRPr="00D93FBE">
        <w:rPr>
          <w:rStyle w:val="Emphasis"/>
          <w:sz w:val="24"/>
          <w:highlight w:val="green"/>
        </w:rPr>
        <w:t>credibility</w:t>
      </w:r>
      <w:r w:rsidRPr="00D93FBE">
        <w:rPr>
          <w:sz w:val="16"/>
          <w:highlight w:val="green"/>
        </w:rPr>
        <w:t xml:space="preserve"> </w:t>
      </w:r>
      <w:r w:rsidRPr="00D93FBE">
        <w:rPr>
          <w:rStyle w:val="StyleUnderline"/>
          <w:sz w:val="24"/>
          <w:highlight w:val="green"/>
        </w:rPr>
        <w:t>to carve</w:t>
      </w:r>
      <w:r w:rsidRPr="00D93FBE">
        <w:rPr>
          <w:rStyle w:val="StyleUnderline"/>
          <w:sz w:val="24"/>
        </w:rPr>
        <w:t xml:space="preserve"> a path </w:t>
      </w:r>
      <w:r w:rsidRPr="00D93FBE">
        <w:rPr>
          <w:rStyle w:val="StyleUnderline"/>
          <w:sz w:val="24"/>
          <w:highlight w:val="green"/>
        </w:rPr>
        <w:t>through these obstacles</w:t>
      </w:r>
      <w:r w:rsidRPr="00D93FBE">
        <w:rPr>
          <w:rStyle w:val="StyleUnderline"/>
          <w:sz w:val="24"/>
        </w:rPr>
        <w:t xml:space="preserve"> towards global health justice</w:t>
      </w:r>
      <w:r w:rsidRPr="00D93FBE">
        <w:rPr>
          <w:sz w:val="16"/>
        </w:rPr>
        <w:t xml:space="preserve">. The next WHO Director-General, to be elected in May, must lead the organization there. </w:t>
      </w:r>
      <w:r w:rsidRPr="00D93FBE">
        <w:rPr>
          <w:rStyle w:val="Emphasis"/>
          <w:sz w:val="24"/>
          <w:highlight w:val="green"/>
        </w:rPr>
        <w:t>The right to health can light the way</w:t>
      </w:r>
      <w:r w:rsidRPr="00D93FBE">
        <w:rPr>
          <w:rStyle w:val="Emphasis"/>
          <w:sz w:val="24"/>
        </w:rPr>
        <w:t xml:space="preserve"> ahead</w:t>
      </w:r>
      <w:r w:rsidRPr="00D93FBE">
        <w:rPr>
          <w:sz w:val="16"/>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D93FBE">
        <w:rPr>
          <w:rStyle w:val="StyleUnderline"/>
          <w:sz w:val="24"/>
        </w:rPr>
        <w:t xml:space="preserve">we know the power of international law to significantly advance health, with </w:t>
      </w:r>
      <w:r w:rsidRPr="00D93FBE">
        <w:rPr>
          <w:rStyle w:val="StyleUnderline"/>
          <w:sz w:val="24"/>
          <w:highlight w:val="green"/>
        </w:rPr>
        <w:t xml:space="preserve">the </w:t>
      </w:r>
      <w:r w:rsidRPr="00D93FBE">
        <w:rPr>
          <w:rStyle w:val="Emphasis"/>
          <w:sz w:val="24"/>
          <w:highlight w:val="green"/>
        </w:rPr>
        <w:t xml:space="preserve">transformative </w:t>
      </w:r>
      <w:r w:rsidRPr="00D93FBE">
        <w:rPr>
          <w:rStyle w:val="Emphasis"/>
          <w:sz w:val="24"/>
        </w:rPr>
        <w:t xml:space="preserve">power of legally binding </w:t>
      </w:r>
      <w:r w:rsidRPr="00D93FBE">
        <w:rPr>
          <w:rStyle w:val="Emphasis"/>
          <w:sz w:val="24"/>
          <w:highlight w:val="green"/>
        </w:rPr>
        <w:t>global health norms</w:t>
      </w:r>
      <w:r w:rsidRPr="00D93FBE">
        <w:rPr>
          <w:sz w:val="16"/>
        </w:rPr>
        <w:t xml:space="preserve">. As a treaty, the FCGH would increase political accountability and accountability through the courts, while helping protect health other treaty-based international regimes, such as trade. It </w:t>
      </w:r>
      <w:r w:rsidRPr="00D93FBE">
        <w:rPr>
          <w:rStyle w:val="StyleUnderline"/>
          <w:sz w:val="24"/>
          <w:highlight w:val="green"/>
        </w:rPr>
        <w:t>would</w:t>
      </w:r>
      <w:r w:rsidRPr="00D93FBE">
        <w:rPr>
          <w:sz w:val="16"/>
        </w:rPr>
        <w:t xml:space="preserve"> also </w:t>
      </w:r>
      <w:r w:rsidRPr="00D93FBE">
        <w:rPr>
          <w:rStyle w:val="StyleUnderline"/>
          <w:sz w:val="24"/>
          <w:highlight w:val="green"/>
        </w:rPr>
        <w:t xml:space="preserve">be a bold assertion of </w:t>
      </w:r>
      <w:r w:rsidRPr="00D93FBE">
        <w:rPr>
          <w:rStyle w:val="Emphasis"/>
          <w:sz w:val="24"/>
          <w:highlight w:val="green"/>
        </w:rPr>
        <w:t>global solidarity</w:t>
      </w:r>
      <w:r w:rsidRPr="00D93FBE">
        <w:rPr>
          <w:sz w:val="16"/>
        </w:rPr>
        <w:t xml:space="preserve"> for global justice, as so urgently needed, “</w:t>
      </w:r>
      <w:r w:rsidRPr="00D93FBE">
        <w:rPr>
          <w:rStyle w:val="StyleUnderline"/>
          <w:sz w:val="24"/>
          <w:highlight w:val="green"/>
        </w:rPr>
        <w:t>demonstrating</w:t>
      </w:r>
      <w:r w:rsidRPr="00D93FBE">
        <w:rPr>
          <w:sz w:val="16"/>
        </w:rPr>
        <w:t xml:space="preserve"> that </w:t>
      </w:r>
      <w:r w:rsidRPr="00D93FBE">
        <w:rPr>
          <w:rStyle w:val="StyleUnderline"/>
          <w:sz w:val="24"/>
        </w:rPr>
        <w:t xml:space="preserve">the community of </w:t>
      </w:r>
      <w:r w:rsidRPr="00D93FBE">
        <w:rPr>
          <w:rStyle w:val="StyleUnderline"/>
          <w:bCs/>
          <w:sz w:val="24"/>
          <w:highlight w:val="green"/>
        </w:rPr>
        <w:t>nations are</w:t>
      </w:r>
      <w:r w:rsidRPr="00D93FBE">
        <w:rPr>
          <w:rStyle w:val="StyleUnderline"/>
          <w:bCs/>
          <w:sz w:val="24"/>
        </w:rPr>
        <w:t xml:space="preserve"> indeed </w:t>
      </w:r>
      <w:r w:rsidRPr="00D93FBE">
        <w:rPr>
          <w:rStyle w:val="StyleUnderline"/>
          <w:bCs/>
          <w:sz w:val="24"/>
          <w:highlight w:val="green"/>
        </w:rPr>
        <w:t>stronger together</w:t>
      </w:r>
      <w:r w:rsidRPr="00D93FBE">
        <w:rPr>
          <w:sz w:val="16"/>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D93FBE">
        <w:rPr>
          <w:rStyle w:val="StyleUnderline"/>
          <w:sz w:val="24"/>
        </w:rPr>
        <w:t xml:space="preserve">We see signs of </w:t>
      </w:r>
      <w:r w:rsidRPr="00D93FBE">
        <w:rPr>
          <w:rStyle w:val="StyleUnderline"/>
          <w:bCs/>
          <w:sz w:val="24"/>
          <w:highlight w:val="green"/>
        </w:rPr>
        <w:t>resistance of</w:t>
      </w:r>
      <w:r w:rsidRPr="00D93FBE">
        <w:rPr>
          <w:rStyle w:val="StyleUnderline"/>
          <w:bCs/>
          <w:sz w:val="24"/>
        </w:rPr>
        <w:t xml:space="preserve"> the </w:t>
      </w:r>
      <w:r w:rsidRPr="00D93FBE">
        <w:rPr>
          <w:rStyle w:val="StyleUnderline"/>
          <w:bCs/>
          <w:sz w:val="24"/>
          <w:highlight w:val="green"/>
        </w:rPr>
        <w:t>dangerous nationalist populism</w:t>
      </w:r>
      <w:r w:rsidRPr="00D93FBE">
        <w:rPr>
          <w:sz w:val="16"/>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D93FBE">
        <w:rPr>
          <w:rStyle w:val="StyleUnderline"/>
          <w:sz w:val="24"/>
        </w:rPr>
        <w:t xml:space="preserve">Such resistance </w:t>
      </w:r>
      <w:r w:rsidRPr="00D93FBE">
        <w:rPr>
          <w:rStyle w:val="Emphasis"/>
          <w:sz w:val="24"/>
          <w:highlight w:val="green"/>
        </w:rPr>
        <w:t xml:space="preserve">can prevent </w:t>
      </w:r>
      <w:r w:rsidRPr="00D93FBE">
        <w:rPr>
          <w:rStyle w:val="Emphasis"/>
          <w:sz w:val="24"/>
        </w:rPr>
        <w:t xml:space="preserve">some of </w:t>
      </w:r>
      <w:r w:rsidRPr="00D93FBE">
        <w:rPr>
          <w:rStyle w:val="Emphasis"/>
          <w:sz w:val="24"/>
          <w:highlight w:val="green"/>
        </w:rPr>
        <w:t>the worst impacts</w:t>
      </w:r>
      <w:r w:rsidRPr="00D93FBE">
        <w:rPr>
          <w:rStyle w:val="StyleUnderline"/>
          <w:sz w:val="24"/>
        </w:rPr>
        <w:t xml:space="preserve"> on the right to health, from discrimination against migrants to cuts to programs</w:t>
      </w:r>
      <w:r w:rsidRPr="00D93FBE">
        <w:rPr>
          <w:sz w:val="16"/>
        </w:rPr>
        <w:t xml:space="preserve"> vital for health. Meanwhile, </w:t>
      </w:r>
      <w:r w:rsidRPr="00D93FBE">
        <w:rPr>
          <w:rStyle w:val="StyleUnderline"/>
          <w:sz w:val="24"/>
        </w:rPr>
        <w:t>let’s construct an edifice for the future of health and human rights,</w:t>
      </w:r>
      <w:r w:rsidRPr="00D93FBE">
        <w:rPr>
          <w:sz w:val="16"/>
        </w:rPr>
        <w:t xml:space="preserve"> even as we stand against its destruction. </w:t>
      </w:r>
      <w:r w:rsidRPr="00D93FBE">
        <w:rPr>
          <w:rStyle w:val="StyleUnderline"/>
          <w:sz w:val="24"/>
        </w:rPr>
        <w:t xml:space="preserve">WHO, </w:t>
      </w:r>
      <w:r w:rsidRPr="00D93FBE">
        <w:rPr>
          <w:rStyle w:val="StyleUnderline"/>
          <w:sz w:val="24"/>
          <w:highlight w:val="green"/>
        </w:rPr>
        <w:t>right to health</w:t>
      </w:r>
      <w:r w:rsidRPr="00D93FBE">
        <w:rPr>
          <w:sz w:val="16"/>
        </w:rPr>
        <w:t xml:space="preserve">, and FCGH leadership </w:t>
      </w:r>
      <w:r w:rsidRPr="00D93FBE">
        <w:rPr>
          <w:rStyle w:val="StyleUnderline"/>
          <w:sz w:val="24"/>
          <w:highlight w:val="green"/>
        </w:rPr>
        <w:t xml:space="preserve">ought to be </w:t>
      </w:r>
      <w:r w:rsidRPr="00D93FBE">
        <w:rPr>
          <w:rStyle w:val="Emphasis"/>
          <w:sz w:val="24"/>
          <w:highlight w:val="green"/>
        </w:rPr>
        <w:t xml:space="preserve">a core part of that </w:t>
      </w:r>
      <w:proofErr w:type="gramStart"/>
      <w:r w:rsidRPr="00D93FBE">
        <w:rPr>
          <w:rStyle w:val="Emphasis"/>
          <w:sz w:val="24"/>
        </w:rPr>
        <w:t>endeavor</w:t>
      </w:r>
      <w:r w:rsidRPr="00D93FBE">
        <w:rPr>
          <w:sz w:val="16"/>
        </w:rPr>
        <w:t>.</w:t>
      </w:r>
      <w:proofErr w:type="gramEnd"/>
    </w:p>
    <w:p w14:paraId="6D4B5A78" w14:textId="77777777" w:rsidR="003D776E" w:rsidRDefault="003D776E" w:rsidP="003D776E">
      <w:pPr>
        <w:pStyle w:val="Heading4"/>
      </w:pPr>
      <w:r>
        <w:t xml:space="preserve">Populism is an </w:t>
      </w:r>
      <w:r>
        <w:rPr>
          <w:u w:val="single"/>
        </w:rPr>
        <w:t xml:space="preserve">existential </w:t>
      </w:r>
      <w:proofErr w:type="gramStart"/>
      <w:r>
        <w:rPr>
          <w:u w:val="single"/>
        </w:rPr>
        <w:t>threat</w:t>
      </w:r>
      <w:proofErr w:type="gramEnd"/>
      <w:r>
        <w:t xml:space="preserve"> and the CP solves Authoritarianism</w:t>
      </w:r>
    </w:p>
    <w:p w14:paraId="7EDAA3E7" w14:textId="77777777" w:rsidR="003D776E" w:rsidRPr="00D93FBE" w:rsidRDefault="003D776E" w:rsidP="003D776E">
      <w:r w:rsidRPr="00D93FBE">
        <w:rPr>
          <w:rStyle w:val="Style13ptBold"/>
        </w:rPr>
        <w:t>de Waal 16</w:t>
      </w:r>
      <w:r>
        <w:t xml:space="preserve"> Alex de Waal 12-5-2016 “Garrison America and the Threat of Global War” </w:t>
      </w:r>
      <w:hyperlink r:id="rId8" w:history="1">
        <w:r w:rsidRPr="00E97EF2">
          <w:rPr>
            <w:rStyle w:val="Hyperlink"/>
          </w:rPr>
          <w:t>http://bostonreview.net/war-security-politics-global-justice/alex-de-waal-garrison-america-and-threat-global-war</w:t>
        </w:r>
      </w:hyperlink>
      <w:r>
        <w:t xml:space="preserve"> (Executive Director of the World Peace Foundation at the Fletcher School at Tufts University)//Elmer </w:t>
      </w:r>
    </w:p>
    <w:p w14:paraId="24CECDEE" w14:textId="77777777" w:rsidR="003D776E" w:rsidRPr="00C6603E" w:rsidRDefault="003D776E" w:rsidP="003D776E">
      <w:pPr>
        <w:rPr>
          <w:sz w:val="16"/>
        </w:rPr>
      </w:pPr>
      <w:r w:rsidRPr="00D93FBE">
        <w:rPr>
          <w:sz w:val="16"/>
        </w:rPr>
        <w:t xml:space="preserve">Polanyi recounts how </w:t>
      </w:r>
      <w:r w:rsidRPr="00D93FBE">
        <w:rPr>
          <w:rStyle w:val="StyleUnderline"/>
          <w:sz w:val="24"/>
        </w:rPr>
        <w:t>economic and financial crisis led to global calamity. Something similar could happen today</w:t>
      </w:r>
      <w:r w:rsidRPr="00D93FBE">
        <w:rPr>
          <w:sz w:val="16"/>
        </w:rPr>
        <w:t xml:space="preserve">. In </w:t>
      </w:r>
      <w:proofErr w:type="gramStart"/>
      <w:r w:rsidRPr="00D93FBE">
        <w:rPr>
          <w:sz w:val="16"/>
        </w:rPr>
        <w:t>fact</w:t>
      </w:r>
      <w:proofErr w:type="gramEnd"/>
      <w:r w:rsidRPr="00D93FBE">
        <w:rPr>
          <w:sz w:val="16"/>
        </w:rPr>
        <w:t xml:space="preserve"> </w:t>
      </w:r>
      <w:r w:rsidRPr="00D93FBE">
        <w:rPr>
          <w:rStyle w:val="StyleUnderline"/>
          <w:sz w:val="24"/>
          <w:highlight w:val="green"/>
        </w:rPr>
        <w:t>we are</w:t>
      </w:r>
      <w:r w:rsidRPr="00D93FBE">
        <w:rPr>
          <w:sz w:val="16"/>
        </w:rPr>
        <w:t xml:space="preserve"> already </w:t>
      </w:r>
      <w:r w:rsidRPr="00D93FBE">
        <w:rPr>
          <w:rStyle w:val="StyleUnderline"/>
          <w:sz w:val="24"/>
        </w:rPr>
        <w:t xml:space="preserve">in a </w:t>
      </w:r>
      <w:r w:rsidRPr="00D93FBE">
        <w:rPr>
          <w:rStyle w:val="Emphasis"/>
          <w:sz w:val="24"/>
        </w:rPr>
        <w:t xml:space="preserve">steady </w:t>
      </w:r>
      <w:r w:rsidRPr="00D93FBE">
        <w:rPr>
          <w:rStyle w:val="Emphasis"/>
          <w:sz w:val="24"/>
          <w:highlight w:val="green"/>
        </w:rPr>
        <w:t>unpicking</w:t>
      </w:r>
      <w:r w:rsidRPr="00D93FBE">
        <w:rPr>
          <w:rStyle w:val="Emphasis"/>
          <w:sz w:val="24"/>
        </w:rPr>
        <w:t xml:space="preserve"> of </w:t>
      </w:r>
      <w:r w:rsidRPr="00D93FBE">
        <w:rPr>
          <w:rStyle w:val="Emphasis"/>
          <w:sz w:val="24"/>
          <w:highlight w:val="green"/>
        </w:rPr>
        <w:t>the liberal peace</w:t>
      </w:r>
      <w:r w:rsidRPr="00D93FBE">
        <w:rPr>
          <w:sz w:val="16"/>
        </w:rPr>
        <w:t xml:space="preserve"> that glowed at the turn of the </w:t>
      </w:r>
      <w:r w:rsidRPr="00D93FBE">
        <w:rPr>
          <w:sz w:val="16"/>
        </w:rPr>
        <w:lastRenderedPageBreak/>
        <w:t xml:space="preserve">millennium. Since approximately 2008, </w:t>
      </w:r>
      <w:r w:rsidRPr="00D93FBE">
        <w:rPr>
          <w:rStyle w:val="StyleUnderline"/>
          <w:sz w:val="24"/>
        </w:rPr>
        <w:t>the historic decline in</w:t>
      </w:r>
      <w:r w:rsidRPr="00D93FBE">
        <w:rPr>
          <w:sz w:val="16"/>
        </w:rPr>
        <w:t xml:space="preserve"> the number and lethality of </w:t>
      </w:r>
      <w:r w:rsidRPr="00D93FBE">
        <w:rPr>
          <w:rStyle w:val="StyleUnderline"/>
          <w:sz w:val="24"/>
        </w:rPr>
        <w:t xml:space="preserve">wars appears to have been </w:t>
      </w:r>
      <w:r w:rsidRPr="00D93FBE">
        <w:rPr>
          <w:rStyle w:val="Emphasis"/>
          <w:sz w:val="24"/>
        </w:rPr>
        <w:t>reversed</w:t>
      </w:r>
      <w:r w:rsidRPr="00D93FBE">
        <w:rPr>
          <w:sz w:val="16"/>
        </w:rPr>
        <w:t xml:space="preserve">. Today’s wars are not like World War I, with formal declarations of war, clear war zones, rules of engagement, and definite endings. But they are </w:t>
      </w:r>
      <w:proofErr w:type="gramStart"/>
      <w:r w:rsidRPr="00D93FBE">
        <w:rPr>
          <w:sz w:val="16"/>
        </w:rPr>
        <w:t>wars</w:t>
      </w:r>
      <w:proofErr w:type="gramEnd"/>
      <w:r w:rsidRPr="00D93FBE">
        <w:rPr>
          <w:sz w:val="16"/>
        </w:rPr>
        <w:t xml:space="preserve"> nonetheless. </w:t>
      </w:r>
      <w:r w:rsidRPr="00D93FBE">
        <w:rPr>
          <w:rStyle w:val="StyleUnderline"/>
          <w:sz w:val="24"/>
          <w:highlight w:val="green"/>
        </w:rPr>
        <w:t xml:space="preserve">What does a world in </w:t>
      </w:r>
      <w:r w:rsidRPr="00D93FBE">
        <w:rPr>
          <w:rStyle w:val="Emphasis"/>
          <w:sz w:val="24"/>
          <w:highlight w:val="green"/>
        </w:rPr>
        <w:t>global</w:t>
      </w:r>
      <w:r w:rsidRPr="00D93FBE">
        <w:rPr>
          <w:rStyle w:val="Emphasis"/>
          <w:sz w:val="24"/>
        </w:rPr>
        <w:t xml:space="preserve">, generalized </w:t>
      </w:r>
      <w:r w:rsidRPr="00D93FBE">
        <w:rPr>
          <w:rStyle w:val="Emphasis"/>
          <w:sz w:val="24"/>
          <w:highlight w:val="green"/>
        </w:rPr>
        <w:t>war look like?</w:t>
      </w:r>
      <w:r w:rsidRPr="00D93FBE">
        <w:rPr>
          <w:sz w:val="16"/>
        </w:rPr>
        <w:t xml:space="preserve"> We have an unwinnable “war on terror” that is metastasizing with every escalation, and which has blurred the boundaries between war and everything else. We have </w:t>
      </w:r>
      <w:r w:rsidRPr="00D93FBE">
        <w:rPr>
          <w:rStyle w:val="StyleUnderline"/>
          <w:sz w:val="24"/>
        </w:rPr>
        <w:t xml:space="preserve">deep </w:t>
      </w:r>
      <w:r w:rsidRPr="00D93FBE">
        <w:rPr>
          <w:rStyle w:val="StyleUnderline"/>
          <w:sz w:val="24"/>
          <w:highlight w:val="green"/>
        </w:rPr>
        <w:t>states</w:t>
      </w:r>
      <w:r w:rsidRPr="00D93FBE">
        <w:rPr>
          <w:sz w:val="16"/>
        </w:rPr>
        <w:t xml:space="preserve">—built on a new oligarchy of generals, spies, and private-sector suppliers—that </w:t>
      </w:r>
      <w:r w:rsidRPr="00D93FBE">
        <w:rPr>
          <w:rStyle w:val="StyleUnderline"/>
          <w:sz w:val="24"/>
        </w:rPr>
        <w:t xml:space="preserve">are </w:t>
      </w:r>
      <w:r w:rsidRPr="00D93FBE">
        <w:rPr>
          <w:rStyle w:val="StyleUnderline"/>
          <w:sz w:val="24"/>
          <w:highlight w:val="green"/>
        </w:rPr>
        <w:t>strangling liberalism</w:t>
      </w:r>
      <w:r w:rsidRPr="00D93FBE">
        <w:rPr>
          <w:sz w:val="16"/>
        </w:rPr>
        <w:t xml:space="preserve">. We have </w:t>
      </w:r>
      <w:r w:rsidRPr="00D93FBE">
        <w:rPr>
          <w:rStyle w:val="Emphasis"/>
          <w:sz w:val="24"/>
          <w:highlight w:val="green"/>
        </w:rPr>
        <w:t>emboldened middle</w:t>
      </w:r>
      <w:r w:rsidRPr="00D93FBE">
        <w:rPr>
          <w:rStyle w:val="Emphasis"/>
          <w:sz w:val="24"/>
        </w:rPr>
        <w:t xml:space="preserve"> powers</w:t>
      </w:r>
      <w:r w:rsidRPr="00D93FBE">
        <w:rPr>
          <w:sz w:val="16"/>
        </w:rPr>
        <w:t xml:space="preserve"> (such as Saudi Arabia) </w:t>
      </w:r>
      <w:r w:rsidRPr="00D93FBE">
        <w:rPr>
          <w:rStyle w:val="StyleUnderline"/>
          <w:sz w:val="24"/>
          <w:highlight w:val="green"/>
        </w:rPr>
        <w:t>and revanchist powers</w:t>
      </w:r>
      <w:r w:rsidRPr="00D93FBE">
        <w:rPr>
          <w:rStyle w:val="StyleUnderline"/>
          <w:sz w:val="24"/>
        </w:rPr>
        <w:t xml:space="preserve"> (such as Russia) rearming and taking unilateral military action</w:t>
      </w:r>
      <w:r w:rsidRPr="00D93FBE">
        <w:rPr>
          <w:sz w:val="16"/>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t>
      </w:r>
      <w:proofErr w:type="gramStart"/>
      <w:r w:rsidRPr="00D93FBE">
        <w:rPr>
          <w:sz w:val="16"/>
        </w:rPr>
        <w:t>worst case</w:t>
      </w:r>
      <w:proofErr w:type="gramEnd"/>
      <w:r w:rsidRPr="00D93FBE">
        <w:rPr>
          <w:sz w:val="16"/>
        </w:rPr>
        <w:t xml:space="preserve"> being Yemen. We have “peacekeeping” forces fighting wars (Somalia). We have </w:t>
      </w:r>
      <w:r w:rsidRPr="00D93FBE">
        <w:rPr>
          <w:rStyle w:val="StyleUnderline"/>
          <w:sz w:val="24"/>
        </w:rPr>
        <w:t xml:space="preserve">regional rivals </w:t>
      </w:r>
      <w:r w:rsidRPr="00D93FBE">
        <w:rPr>
          <w:rStyle w:val="StyleUnderline"/>
          <w:sz w:val="24"/>
          <w:highlight w:val="green"/>
        </w:rPr>
        <w:t>threatening</w:t>
      </w:r>
      <w:r w:rsidRPr="00D93FBE">
        <w:rPr>
          <w:rStyle w:val="StyleUnderline"/>
          <w:sz w:val="24"/>
        </w:rPr>
        <w:t xml:space="preserve"> one another, some </w:t>
      </w:r>
      <w:r w:rsidRPr="00D93FBE">
        <w:rPr>
          <w:rStyle w:val="StyleUnderline"/>
          <w:sz w:val="24"/>
          <w:highlight w:val="green"/>
        </w:rPr>
        <w:t xml:space="preserve">with </w:t>
      </w:r>
      <w:r w:rsidRPr="00D93FBE">
        <w:rPr>
          <w:rStyle w:val="Emphasis"/>
          <w:sz w:val="24"/>
          <w:highlight w:val="green"/>
        </w:rPr>
        <w:t>nuclear weapons</w:t>
      </w:r>
      <w:r w:rsidRPr="00D93FBE">
        <w:rPr>
          <w:sz w:val="16"/>
        </w:rPr>
        <w:t xml:space="preserve"> (India and Pakistan) </w:t>
      </w:r>
      <w:r w:rsidRPr="00D93FBE">
        <w:rPr>
          <w:rStyle w:val="StyleUnderline"/>
          <w:sz w:val="24"/>
        </w:rPr>
        <w:t>and others with possibilities of acquiring them</w:t>
      </w:r>
      <w:r w:rsidRPr="00D93FBE">
        <w:rPr>
          <w:sz w:val="16"/>
        </w:rPr>
        <w:t xml:space="preserve"> (Saudi Arabia and Iran). Above all, today’s </w:t>
      </w:r>
      <w:r w:rsidRPr="00D93FBE">
        <w:rPr>
          <w:rStyle w:val="StyleUnderline"/>
          <w:sz w:val="24"/>
        </w:rPr>
        <w:t>generalized war is a conflict of destabilization</w:t>
      </w:r>
      <w:r w:rsidRPr="00D93FBE">
        <w:rPr>
          <w:sz w:val="16"/>
        </w:rPr>
        <w:t xml:space="preserve">, with big powers intervening in the domestic politics of others, buying influence in their security establishments, bribing their way to big commercial </w:t>
      </w:r>
      <w:proofErr w:type="gramStart"/>
      <w:r w:rsidRPr="00D93FBE">
        <w:rPr>
          <w:sz w:val="16"/>
        </w:rPr>
        <w:t>contracts</w:t>
      </w:r>
      <w:proofErr w:type="gramEnd"/>
      <w:r w:rsidRPr="00D93FBE">
        <w:rPr>
          <w:sz w:val="16"/>
        </w:rPr>
        <w:t xml:space="preserve"> and thereby corroding respect for government, and manipulating public opinion through the media. Washington, D.C., and Moscow each does this in its own way. Put the pieces together and </w:t>
      </w:r>
      <w:r w:rsidRPr="00D93FBE">
        <w:rPr>
          <w:rStyle w:val="StyleUnderline"/>
          <w:sz w:val="24"/>
        </w:rPr>
        <w:t xml:space="preserve">a global political market of rival plutocracies comes into view. </w:t>
      </w:r>
      <w:r w:rsidRPr="00D93FBE">
        <w:rPr>
          <w:rStyle w:val="StyleUnderline"/>
          <w:sz w:val="24"/>
          <w:highlight w:val="green"/>
        </w:rPr>
        <w:t>Add</w:t>
      </w:r>
      <w:r w:rsidRPr="00D93FBE">
        <w:rPr>
          <w:rStyle w:val="StyleUnderline"/>
          <w:sz w:val="24"/>
        </w:rPr>
        <w:t xml:space="preserve"> </w:t>
      </w:r>
      <w:r w:rsidRPr="00D93FBE">
        <w:rPr>
          <w:rStyle w:val="Emphasis"/>
          <w:sz w:val="24"/>
        </w:rPr>
        <w:t xml:space="preserve">virulent </w:t>
      </w:r>
      <w:r w:rsidRPr="00D93FBE">
        <w:rPr>
          <w:rStyle w:val="Emphasis"/>
          <w:sz w:val="24"/>
          <w:highlight w:val="green"/>
        </w:rPr>
        <w:t>reactionary populism</w:t>
      </w:r>
      <w:r w:rsidRPr="00D93FBE">
        <w:rPr>
          <w:sz w:val="16"/>
        </w:rPr>
        <w:t xml:space="preserve"> to the mix </w:t>
      </w:r>
      <w:r w:rsidRPr="00D93FBE">
        <w:rPr>
          <w:rStyle w:val="StyleUnderline"/>
          <w:sz w:val="24"/>
        </w:rPr>
        <w:t xml:space="preserve">and </w:t>
      </w:r>
      <w:r w:rsidRPr="00D93FBE">
        <w:rPr>
          <w:rStyle w:val="StyleUnderline"/>
          <w:sz w:val="24"/>
          <w:highlight w:val="green"/>
        </w:rPr>
        <w:t>it resembles</w:t>
      </w:r>
      <w:r w:rsidRPr="00D93FBE">
        <w:rPr>
          <w:rStyle w:val="StyleUnderline"/>
          <w:sz w:val="24"/>
        </w:rPr>
        <w:t xml:space="preserve"> a </w:t>
      </w:r>
      <w:r w:rsidRPr="00D93FBE">
        <w:rPr>
          <w:rStyle w:val="StyleUnderline"/>
          <w:sz w:val="24"/>
          <w:highlight w:val="green"/>
        </w:rPr>
        <w:t>war on democracy</w:t>
      </w:r>
      <w:r w:rsidRPr="00D93FBE">
        <w:rPr>
          <w:sz w:val="16"/>
        </w:rPr>
        <w:t xml:space="preserve">. What more might we see? Economic liberalism is a creed of optimism and </w:t>
      </w:r>
      <w:proofErr w:type="gramStart"/>
      <w:r w:rsidRPr="00D93FBE">
        <w:rPr>
          <w:sz w:val="16"/>
        </w:rPr>
        <w:t>abundance;</w:t>
      </w:r>
      <w:proofErr w:type="gramEnd"/>
      <w:r w:rsidRPr="00D93FBE">
        <w:rPr>
          <w:sz w:val="16"/>
        </w:rPr>
        <w:t xml:space="preserve"> reactionary protectionism feeds on pessimistic scarcity. </w:t>
      </w:r>
      <w:r w:rsidRPr="00D93FBE">
        <w:rPr>
          <w:rStyle w:val="StyleUnderline"/>
          <w:sz w:val="24"/>
        </w:rPr>
        <w:t xml:space="preserve">If we see </w:t>
      </w:r>
      <w:r w:rsidRPr="00D93FBE">
        <w:rPr>
          <w:rStyle w:val="Emphasis"/>
          <w:sz w:val="24"/>
          <w:highlight w:val="green"/>
        </w:rPr>
        <w:t>punitive trade wars</w:t>
      </w:r>
      <w:r w:rsidRPr="00D93FBE">
        <w:rPr>
          <w:sz w:val="16"/>
        </w:rPr>
        <w:t xml:space="preserve"> and national leaders taking preemptive action to secure strategic resources within the walls of their garrison states, then old-fashioned </w:t>
      </w:r>
      <w:r w:rsidRPr="00D93FBE">
        <w:rPr>
          <w:rStyle w:val="StyleUnderline"/>
          <w:sz w:val="24"/>
          <w:highlight w:val="green"/>
        </w:rPr>
        <w:t>territorial disputes</w:t>
      </w:r>
      <w:r w:rsidRPr="00D93FBE">
        <w:rPr>
          <w:sz w:val="16"/>
        </w:rPr>
        <w:t xml:space="preserve"> along with accelerated state-commercial grabbing of land and minerals </w:t>
      </w:r>
      <w:r w:rsidRPr="00D93FBE">
        <w:rPr>
          <w:rStyle w:val="StyleUnderline"/>
          <w:sz w:val="24"/>
        </w:rPr>
        <w:t>are in prospect</w:t>
      </w:r>
      <w:r w:rsidRPr="00D93FBE">
        <w:rPr>
          <w:sz w:val="16"/>
        </w:rPr>
        <w:t xml:space="preserve">. We could see mobilization against immigrants and minorities as a way of enflaming and rewarding a constituency that can police borders, enforce the new political rightness, and even become electoral vigilantes. </w:t>
      </w:r>
      <w:r w:rsidRPr="00D93FBE">
        <w:rPr>
          <w:rStyle w:val="StyleUnderline"/>
          <w:sz w:val="24"/>
          <w:highlight w:val="green"/>
        </w:rPr>
        <w:t>Liberal multilat</w:t>
      </w:r>
      <w:r w:rsidRPr="00D93FBE">
        <w:rPr>
          <w:rStyle w:val="StyleUnderline"/>
          <w:sz w:val="24"/>
        </w:rPr>
        <w:t xml:space="preserve">eralism </w:t>
      </w:r>
      <w:r w:rsidRPr="00D93FBE">
        <w:rPr>
          <w:rStyle w:val="StyleUnderline"/>
          <w:sz w:val="24"/>
          <w:highlight w:val="green"/>
        </w:rPr>
        <w:t>is</w:t>
      </w:r>
      <w:r w:rsidRPr="00D93FBE">
        <w:rPr>
          <w:sz w:val="16"/>
        </w:rPr>
        <w:t xml:space="preserve"> a system of </w:t>
      </w:r>
      <w:r w:rsidRPr="00D93FBE">
        <w:rPr>
          <w:rStyle w:val="Emphasis"/>
          <w:sz w:val="24"/>
        </w:rPr>
        <w:t xml:space="preserve">seeking </w:t>
      </w:r>
      <w:r w:rsidRPr="00D93FBE">
        <w:rPr>
          <w:rStyle w:val="Emphasis"/>
          <w:sz w:val="24"/>
          <w:highlight w:val="green"/>
        </w:rPr>
        <w:t>common wins through</w:t>
      </w:r>
      <w:r w:rsidRPr="00D93FBE">
        <w:rPr>
          <w:rStyle w:val="Emphasis"/>
          <w:sz w:val="24"/>
        </w:rPr>
        <w:t xml:space="preserve"> peaceful </w:t>
      </w:r>
      <w:r w:rsidRPr="00D93FBE">
        <w:rPr>
          <w:rStyle w:val="Emphasis"/>
          <w:sz w:val="24"/>
          <w:highlight w:val="green"/>
        </w:rPr>
        <w:t>negotiation</w:t>
      </w:r>
      <w:r w:rsidRPr="00D93FBE">
        <w:rPr>
          <w:sz w:val="16"/>
        </w:rPr>
        <w:t xml:space="preserve">; case-by-case power dealing is a zero-sum calculus. </w:t>
      </w:r>
      <w:r w:rsidRPr="00D93FBE">
        <w:rPr>
          <w:rStyle w:val="StyleUnderline"/>
          <w:sz w:val="24"/>
        </w:rPr>
        <w:t xml:space="preserve">We may see </w:t>
      </w:r>
      <w:r w:rsidRPr="00D93FBE">
        <w:rPr>
          <w:rStyle w:val="Emphasis"/>
          <w:sz w:val="24"/>
        </w:rPr>
        <w:t>regional arms races, nuclear proliferation</w:t>
      </w:r>
      <w:r w:rsidRPr="00D93FBE">
        <w:rPr>
          <w:sz w:val="16"/>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D93FBE">
        <w:rPr>
          <w:rStyle w:val="StyleUnderline"/>
          <w:sz w:val="24"/>
        </w:rPr>
        <w:t xml:space="preserve">A </w:t>
      </w:r>
      <w:r w:rsidRPr="00D93FBE">
        <w:rPr>
          <w:rStyle w:val="StyleUnderline"/>
          <w:sz w:val="24"/>
          <w:highlight w:val="green"/>
        </w:rPr>
        <w:t>cabal of</w:t>
      </w:r>
      <w:r w:rsidRPr="00D93FBE">
        <w:rPr>
          <w:rStyle w:val="StyleUnderline"/>
          <w:sz w:val="24"/>
        </w:rPr>
        <w:t xml:space="preserve"> plutocratic </w:t>
      </w:r>
      <w:r w:rsidRPr="00D93FBE">
        <w:rPr>
          <w:rStyle w:val="StyleUnderline"/>
          <w:sz w:val="24"/>
          <w:highlight w:val="green"/>
        </w:rPr>
        <w:t>populists would</w:t>
      </w:r>
      <w:r w:rsidRPr="00D93FBE">
        <w:rPr>
          <w:sz w:val="16"/>
        </w:rPr>
        <w:t xml:space="preserve"> revel in the opposite: </w:t>
      </w:r>
      <w:r w:rsidRPr="00D93FBE">
        <w:rPr>
          <w:rStyle w:val="StyleUnderline"/>
          <w:sz w:val="24"/>
        </w:rPr>
        <w:t>applaud</w:t>
      </w:r>
      <w:r w:rsidRPr="00D93FBE">
        <w:rPr>
          <w:sz w:val="16"/>
        </w:rPr>
        <w:t xml:space="preserve">ing </w:t>
      </w:r>
      <w:r w:rsidRPr="00D93FBE">
        <w:rPr>
          <w:rStyle w:val="StyleUnderline"/>
          <w:sz w:val="24"/>
        </w:rPr>
        <w:t xml:space="preserve">one another’s readiness to </w:t>
      </w:r>
      <w:r w:rsidRPr="00D93FBE">
        <w:rPr>
          <w:rStyle w:val="StyleUnderline"/>
          <w:sz w:val="24"/>
          <w:highlight w:val="green"/>
        </w:rPr>
        <w:t>tear up cosmopolitan liberalism</w:t>
      </w:r>
      <w:r w:rsidRPr="00D93FBE">
        <w:rPr>
          <w:sz w:val="16"/>
        </w:rPr>
        <w:t xml:space="preserve"> and pursue a latter-day mercantilist naked self-interest. </w:t>
      </w:r>
      <w:r w:rsidRPr="00D93FBE">
        <w:rPr>
          <w:rStyle w:val="Emphasis"/>
          <w:sz w:val="24"/>
        </w:rPr>
        <w:t>Garrison America</w:t>
      </w:r>
      <w:r w:rsidRPr="00D93FBE">
        <w:rPr>
          <w:rStyle w:val="StyleUnderline"/>
          <w:sz w:val="24"/>
        </w:rPr>
        <w:t xml:space="preserve"> could</w:t>
      </w:r>
      <w:r w:rsidRPr="00D93FBE">
        <w:rPr>
          <w:sz w:val="16"/>
        </w:rPr>
        <w:t xml:space="preserve"> opportunistically </w:t>
      </w:r>
      <w:r w:rsidRPr="00D93FBE">
        <w:rPr>
          <w:rStyle w:val="StyleUnderline"/>
          <w:sz w:val="24"/>
        </w:rPr>
        <w:t>collude with</w:t>
      </w:r>
      <w:r w:rsidRPr="00D93FBE">
        <w:rPr>
          <w:sz w:val="16"/>
        </w:rPr>
        <w:t xml:space="preserve"> similarly constituted political-military business </w:t>
      </w:r>
      <w:r w:rsidRPr="00D93FBE">
        <w:rPr>
          <w:rStyle w:val="StyleUnderline"/>
          <w:sz w:val="24"/>
        </w:rPr>
        <w:t xml:space="preserve">regimes in </w:t>
      </w:r>
      <w:r w:rsidRPr="00D93FBE">
        <w:rPr>
          <w:rStyle w:val="StyleUnderline"/>
          <w:sz w:val="24"/>
          <w:highlight w:val="green"/>
        </w:rPr>
        <w:t>Russia, China, Turkey</w:t>
      </w:r>
      <w:r w:rsidRPr="00D93FBE">
        <w:rPr>
          <w:sz w:val="16"/>
        </w:rPr>
        <w:t xml:space="preserve">, and elsewhere for a new realpolitik global concert, redolent of the early nineteenth-century era of the Congress of Vienna, </w:t>
      </w:r>
      <w:r w:rsidRPr="00D93FBE">
        <w:rPr>
          <w:rStyle w:val="StyleUnderline"/>
          <w:sz w:val="24"/>
          <w:highlight w:val="green"/>
        </w:rPr>
        <w:t>bring</w:t>
      </w:r>
      <w:r w:rsidRPr="00D93FBE">
        <w:rPr>
          <w:rStyle w:val="StyleUnderline"/>
          <w:sz w:val="24"/>
        </w:rPr>
        <w:t xml:space="preserve">ing </w:t>
      </w:r>
      <w:r w:rsidRPr="00D93FBE">
        <w:rPr>
          <w:rStyle w:val="StyleUnderline"/>
          <w:sz w:val="24"/>
          <w:highlight w:val="green"/>
        </w:rPr>
        <w:t>a façade of stability</w:t>
      </w:r>
      <w:r w:rsidRPr="00D93FBE">
        <w:rPr>
          <w:rStyle w:val="StyleUnderline"/>
          <w:sz w:val="24"/>
        </w:rPr>
        <w:t xml:space="preserve"> for as long as they collude—</w:t>
      </w:r>
      <w:r w:rsidRPr="00D93FBE">
        <w:rPr>
          <w:rStyle w:val="StyleUnderline"/>
          <w:sz w:val="24"/>
          <w:highlight w:val="green"/>
        </w:rPr>
        <w:t xml:space="preserve">and </w:t>
      </w:r>
      <w:r w:rsidRPr="00D93FBE">
        <w:rPr>
          <w:rStyle w:val="Emphasis"/>
          <w:sz w:val="24"/>
          <w:highlight w:val="green"/>
        </w:rPr>
        <w:t>war when they fall out</w:t>
      </w:r>
      <w:r w:rsidRPr="00D93FBE">
        <w:rPr>
          <w:sz w:val="16"/>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D93FBE">
        <w:rPr>
          <w:rStyle w:val="StyleUnderline"/>
          <w:sz w:val="24"/>
        </w:rPr>
        <w:t xml:space="preserve">the plutocratic populist order is a </w:t>
      </w:r>
      <w:r w:rsidRPr="00D93FBE">
        <w:rPr>
          <w:rStyle w:val="Emphasis"/>
          <w:sz w:val="24"/>
        </w:rPr>
        <w:t>future that does not work</w:t>
      </w:r>
      <w:r w:rsidRPr="00D93FBE">
        <w:rPr>
          <w:sz w:val="16"/>
        </w:rPr>
        <w:t>. If illustration were needed of the logic of hiding under the blanket rather than facing difficult realities, look no further than Trump’s readiness to deny climate change. We have been here before</w:t>
      </w:r>
      <w:proofErr w:type="gramStart"/>
      <w:r w:rsidRPr="00D93FBE">
        <w:rPr>
          <w:sz w:val="16"/>
        </w:rPr>
        <w:t>, more or less, and</w:t>
      </w:r>
      <w:proofErr w:type="gramEnd"/>
      <w:r w:rsidRPr="00D93FBE">
        <w:rPr>
          <w:sz w:val="16"/>
        </w:rPr>
        <w:t xml:space="preserve"> from history we can gather important lessons about what we must do now. </w:t>
      </w:r>
      <w:r w:rsidRPr="00D93FBE">
        <w:rPr>
          <w:rStyle w:val="StyleUnderline"/>
          <w:sz w:val="24"/>
        </w:rPr>
        <w:t xml:space="preserve">The </w:t>
      </w:r>
      <w:r w:rsidRPr="00D93FBE">
        <w:rPr>
          <w:rStyle w:val="StyleUnderline"/>
          <w:sz w:val="24"/>
          <w:highlight w:val="green"/>
        </w:rPr>
        <w:t>importance of</w:t>
      </w:r>
      <w:r w:rsidRPr="00D93FBE">
        <w:rPr>
          <w:sz w:val="16"/>
        </w:rPr>
        <w:t xml:space="preserve"> defending civility with democratic deliberation, respecting human rights and values, and </w:t>
      </w:r>
      <w:r w:rsidRPr="00D93FBE">
        <w:rPr>
          <w:rStyle w:val="StyleUnderline"/>
          <w:sz w:val="24"/>
          <w:highlight w:val="green"/>
        </w:rPr>
        <w:t>maintaining</w:t>
      </w:r>
      <w:r w:rsidRPr="00D93FBE">
        <w:rPr>
          <w:rStyle w:val="StyleUnderline"/>
          <w:sz w:val="24"/>
        </w:rPr>
        <w:t xml:space="preserve"> a commitment to </w:t>
      </w:r>
      <w:r w:rsidRPr="00D93FBE">
        <w:rPr>
          <w:rStyle w:val="StyleUnderline"/>
          <w:sz w:val="24"/>
          <w:highlight w:val="green"/>
        </w:rPr>
        <w:t>public goods</w:t>
      </w:r>
      <w:r w:rsidRPr="00D93FBE">
        <w:rPr>
          <w:rStyle w:val="StyleUnderline"/>
          <w:sz w:val="24"/>
        </w:rPr>
        <w:t xml:space="preserve"> and the global commons—</w:t>
      </w:r>
      <w:r w:rsidRPr="00D93FBE">
        <w:rPr>
          <w:rStyle w:val="Emphasis"/>
          <w:sz w:val="24"/>
          <w:highlight w:val="green"/>
        </w:rPr>
        <w:t xml:space="preserve">including the future of </w:t>
      </w:r>
      <w:proofErr w:type="spellStart"/>
      <w:r w:rsidRPr="00D93FBE">
        <w:rPr>
          <w:rStyle w:val="Emphasis"/>
          <w:sz w:val="24"/>
          <w:highlight w:val="green"/>
        </w:rPr>
        <w:t>t</w:t>
      </w:r>
      <w:r>
        <w:rPr>
          <w:rStyle w:val="Emphasis"/>
          <w:sz w:val="24"/>
          <w:highlight w:val="green"/>
        </w:rPr>
        <w:tab/>
      </w:r>
      <w:r w:rsidRPr="00D93FBE">
        <w:rPr>
          <w:rStyle w:val="Emphasis"/>
          <w:sz w:val="24"/>
          <w:highlight w:val="green"/>
        </w:rPr>
        <w:t>he</w:t>
      </w:r>
      <w:proofErr w:type="spellEnd"/>
      <w:r w:rsidRPr="00D93FBE">
        <w:rPr>
          <w:rStyle w:val="Emphasis"/>
          <w:sz w:val="24"/>
          <w:highlight w:val="green"/>
        </w:rPr>
        <w:t xml:space="preserve"> planet</w:t>
      </w:r>
      <w:r w:rsidRPr="00D93FBE">
        <w:rPr>
          <w:sz w:val="16"/>
          <w:highlight w:val="green"/>
        </w:rPr>
        <w:t>—</w:t>
      </w:r>
      <w:r w:rsidRPr="00D93FBE">
        <w:rPr>
          <w:rStyle w:val="StyleUnderline"/>
          <w:sz w:val="24"/>
          <w:highlight w:val="green"/>
        </w:rPr>
        <w:t>remain evergreen</w:t>
      </w:r>
      <w:r w:rsidRPr="00D93FBE">
        <w:rPr>
          <w:rStyle w:val="StyleUnderline"/>
          <w:sz w:val="24"/>
        </w:rPr>
        <w:t>. We need to find</w:t>
      </w:r>
      <w:r w:rsidRPr="00D93FBE">
        <w:rPr>
          <w:sz w:val="16"/>
        </w:rPr>
        <w:t xml:space="preserve"> our way to </w:t>
      </w:r>
      <w:r w:rsidRPr="00D93FBE">
        <w:rPr>
          <w:rStyle w:val="StyleUnderline"/>
          <w:sz w:val="24"/>
        </w:rPr>
        <w:t>a new</w:t>
      </w:r>
      <w:r w:rsidRPr="00D93FBE">
        <w:rPr>
          <w:sz w:val="16"/>
        </w:rPr>
        <w:t xml:space="preserve"> 1945—and the </w:t>
      </w:r>
      <w:r w:rsidRPr="00D93FBE">
        <w:rPr>
          <w:rStyle w:val="StyleUnderline"/>
          <w:sz w:val="24"/>
        </w:rPr>
        <w:t>global political settlement</w:t>
      </w:r>
      <w:r w:rsidRPr="00D93FBE">
        <w:rPr>
          <w:sz w:val="16"/>
        </w:rPr>
        <w:t xml:space="preserve"> for a tamed and humane capitalism—</w:t>
      </w:r>
      <w:r w:rsidRPr="00D93FBE">
        <w:rPr>
          <w:rStyle w:val="StyleUnderline"/>
          <w:sz w:val="24"/>
        </w:rPr>
        <w:t xml:space="preserve">without having to suffer the </w:t>
      </w:r>
      <w:r w:rsidRPr="00D93FBE">
        <w:rPr>
          <w:rStyle w:val="Emphasis"/>
          <w:sz w:val="24"/>
        </w:rPr>
        <w:t>catastrophic traumas</w:t>
      </w:r>
      <w:r w:rsidRPr="00D93FBE">
        <w:rPr>
          <w:rStyle w:val="StyleUnderline"/>
          <w:sz w:val="24"/>
        </w:rPr>
        <w:t xml:space="preserve"> of trying everything else first</w:t>
      </w:r>
      <w:r w:rsidRPr="00D93FBE">
        <w:rPr>
          <w:sz w:val="16"/>
        </w:rPr>
        <w:t>.</w:t>
      </w:r>
    </w:p>
    <w:p w14:paraId="2CBEE46D" w14:textId="194B4A24" w:rsidR="003D776E" w:rsidRPr="001607F0" w:rsidRDefault="002D6673" w:rsidP="003D776E">
      <w:pPr>
        <w:rPr>
          <w:rStyle w:val="Style13ptBold"/>
        </w:rPr>
      </w:pPr>
      <w:r>
        <w:rPr>
          <w:rStyle w:val="Style13ptBold"/>
        </w:rPr>
        <w:t>P</w:t>
      </w:r>
      <w:r w:rsidR="003D776E" w:rsidRPr="001607F0">
        <w:rPr>
          <w:rStyle w:val="Style13ptBold"/>
        </w:rPr>
        <w:t xml:space="preserve">reventing death is a prior question to all other ethical theories. </w:t>
      </w:r>
    </w:p>
    <w:p w14:paraId="324DEF95" w14:textId="77777777" w:rsidR="003D776E" w:rsidRPr="008F14A6" w:rsidRDefault="003D776E" w:rsidP="003D776E">
      <w:r w:rsidRPr="008F14A6">
        <w:t xml:space="preserve">Craig </w:t>
      </w:r>
      <w:r w:rsidRPr="008F14A6">
        <w:rPr>
          <w:b/>
          <w:bCs/>
          <w:sz w:val="24"/>
          <w:u w:val="single"/>
        </w:rPr>
        <w:t>Paterson</w:t>
      </w:r>
      <w:r w:rsidRPr="008F14A6">
        <w:t xml:space="preserve"> (20</w:t>
      </w:r>
      <w:r w:rsidRPr="008F14A6">
        <w:rPr>
          <w:b/>
          <w:bCs/>
          <w:sz w:val="24"/>
          <w:u w:val="single"/>
        </w:rPr>
        <w:t>03</w:t>
      </w:r>
      <w:r w:rsidRPr="008F14A6">
        <w:t>, Department of Philosophy, Providence College, Rhode Island. “A Life Not Worth Living?”, Studies in Christian Ethics, https://pubmed.ncbi.nlm.nih.gov/15000090/)</w:t>
      </w:r>
    </w:p>
    <w:p w14:paraId="72ECF3A1" w14:textId="77777777" w:rsidR="003D776E" w:rsidRPr="008F14A6" w:rsidRDefault="003D776E" w:rsidP="003D776E">
      <w:pPr>
        <w:rPr>
          <w:sz w:val="16"/>
          <w:szCs w:val="16"/>
        </w:rPr>
      </w:pPr>
      <w:r w:rsidRPr="008F14A6">
        <w:rPr>
          <w:sz w:val="16"/>
          <w:szCs w:val="16"/>
        </w:rPr>
        <w:lastRenderedPageBreak/>
        <w:t xml:space="preserve">Contrary to those accounts, I would argue that it is </w:t>
      </w:r>
      <w:r w:rsidRPr="008F14A6">
        <w:rPr>
          <w:rStyle w:val="StyleUnderline"/>
          <w:highlight w:val="green"/>
        </w:rPr>
        <w:t>death</w:t>
      </w:r>
      <w:r w:rsidRPr="008F14A6">
        <w:rPr>
          <w:rStyle w:val="StyleUnderline"/>
        </w:rPr>
        <w:t xml:space="preserve"> </w:t>
      </w:r>
      <w:r w:rsidRPr="008F14A6">
        <w:rPr>
          <w:sz w:val="16"/>
          <w:szCs w:val="16"/>
        </w:rPr>
        <w:t xml:space="preserve">per se that </w:t>
      </w:r>
      <w:r w:rsidRPr="008F14A6">
        <w:rPr>
          <w:rStyle w:val="StyleUnderline"/>
        </w:rPr>
        <w:t xml:space="preserve">is </w:t>
      </w:r>
      <w:r w:rsidRPr="008F14A6">
        <w:rPr>
          <w:sz w:val="16"/>
          <w:szCs w:val="16"/>
        </w:rPr>
        <w:t xml:space="preserve">really </w:t>
      </w:r>
      <w:r w:rsidRPr="008F14A6">
        <w:rPr>
          <w:rStyle w:val="StyleUnderline"/>
        </w:rPr>
        <w:t xml:space="preserve">the objective evil </w:t>
      </w:r>
      <w:r w:rsidRPr="008F14A6">
        <w:rPr>
          <w:sz w:val="16"/>
          <w:szCs w:val="16"/>
        </w:rPr>
        <w:t>for us,</w:t>
      </w:r>
      <w:r w:rsidRPr="008F14A6">
        <w:rPr>
          <w:rStyle w:val="StyleUnderline"/>
        </w:rPr>
        <w:t xml:space="preserve"> not because it </w:t>
      </w:r>
      <w:r w:rsidRPr="008F14A6">
        <w:rPr>
          <w:rStyle w:val="StyleUnderline"/>
          <w:highlight w:val="green"/>
        </w:rPr>
        <w:t>deprives us of</w:t>
      </w:r>
      <w:r w:rsidRPr="008F14A6">
        <w:rPr>
          <w:rStyle w:val="StyleUnderline"/>
        </w:rPr>
        <w:t xml:space="preserve"> a </w:t>
      </w:r>
      <w:r w:rsidRPr="008F14A6">
        <w:rPr>
          <w:sz w:val="16"/>
          <w:szCs w:val="16"/>
        </w:rPr>
        <w:t xml:space="preserve">prospective </w:t>
      </w:r>
      <w:r w:rsidRPr="008F14A6">
        <w:rPr>
          <w:rStyle w:val="StyleUnderline"/>
          <w:highlight w:val="green"/>
        </w:rPr>
        <w:t>future</w:t>
      </w:r>
      <w:r w:rsidRPr="008F14A6">
        <w:rPr>
          <w:rStyle w:val="StyleUnderline"/>
        </w:rPr>
        <w:t xml:space="preserve"> of overall </w:t>
      </w:r>
      <w:r w:rsidRPr="008F14A6">
        <w:rPr>
          <w:rStyle w:val="StyleUnderline"/>
          <w:highlight w:val="green"/>
        </w:rPr>
        <w:t>good</w:t>
      </w:r>
      <w:r w:rsidRPr="008F14A6">
        <w:rPr>
          <w:sz w:val="16"/>
          <w:szCs w:val="16"/>
        </w:rPr>
        <w:t xml:space="preserve"> judged better than the alter- native of non-being. </w:t>
      </w:r>
      <w:r w:rsidRPr="008F14A6">
        <w:rPr>
          <w:rStyle w:val="StyleUnderline"/>
        </w:rPr>
        <w:t xml:space="preserve">It cannot be about harm to a former person who has ceased to exist, for no person </w:t>
      </w:r>
      <w:proofErr w:type="gramStart"/>
      <w:r w:rsidRPr="008F14A6">
        <w:rPr>
          <w:rStyle w:val="StyleUnderline"/>
        </w:rPr>
        <w:t>actually suffers</w:t>
      </w:r>
      <w:proofErr w:type="gramEnd"/>
      <w:r w:rsidRPr="008F14A6">
        <w:rPr>
          <w:rStyle w:val="StyleUnderline"/>
        </w:rPr>
        <w:t xml:space="preserve"> from the sub-sequent non-participation. Rather, death </w:t>
      </w:r>
      <w:proofErr w:type="gramStart"/>
      <w:r w:rsidRPr="008F14A6">
        <w:rPr>
          <w:rStyle w:val="StyleUnderline"/>
        </w:rPr>
        <w:t>in itself is</w:t>
      </w:r>
      <w:proofErr w:type="gramEnd"/>
      <w:r w:rsidRPr="008F14A6">
        <w:rPr>
          <w:rStyle w:val="StyleUnderline"/>
        </w:rPr>
        <w:t xml:space="preserve"> </w:t>
      </w:r>
      <w:r w:rsidRPr="008F14A6">
        <w:rPr>
          <w:sz w:val="16"/>
          <w:szCs w:val="16"/>
        </w:rPr>
        <w:t xml:space="preserve">an </w:t>
      </w:r>
      <w:r w:rsidRPr="008F14A6">
        <w:rPr>
          <w:rStyle w:val="StyleUnderline"/>
        </w:rPr>
        <w:t xml:space="preserve">evil </w:t>
      </w:r>
      <w:r w:rsidRPr="008F14A6">
        <w:rPr>
          <w:sz w:val="16"/>
          <w:szCs w:val="16"/>
        </w:rPr>
        <w:t xml:space="preserve">to us </w:t>
      </w:r>
      <w:r w:rsidRPr="008F14A6">
        <w:rPr>
          <w:rStyle w:val="StyleUnderline"/>
        </w:rPr>
        <w:t xml:space="preserve">because </w:t>
      </w:r>
      <w:r w:rsidRPr="008F14A6">
        <w:rPr>
          <w:rStyle w:val="StyleUnderline"/>
          <w:highlight w:val="green"/>
        </w:rPr>
        <w:t xml:space="preserve">it </w:t>
      </w:r>
      <w:r w:rsidRPr="008F14A6">
        <w:rPr>
          <w:rStyle w:val="StyleUnderline"/>
        </w:rPr>
        <w:t xml:space="preserve">ontologically </w:t>
      </w:r>
      <w:r w:rsidRPr="008F14A6">
        <w:rPr>
          <w:rStyle w:val="StyleUnderline"/>
          <w:highlight w:val="green"/>
        </w:rPr>
        <w:t xml:space="preserve">destroys the </w:t>
      </w:r>
      <w:r w:rsidRPr="008F14A6">
        <w:rPr>
          <w:rStyle w:val="StyleUnderline"/>
        </w:rPr>
        <w:t xml:space="preserve">current existent </w:t>
      </w:r>
      <w:r w:rsidRPr="008F14A6">
        <w:rPr>
          <w:rStyle w:val="StyleUnderline"/>
          <w:highlight w:val="green"/>
        </w:rPr>
        <w:t xml:space="preserve">subject </w:t>
      </w:r>
      <w:r w:rsidRPr="008F14A6">
        <w:rPr>
          <w:rStyle w:val="StyleUnderline"/>
        </w:rPr>
        <w:t xml:space="preserve">— it is the ultimate </w:t>
      </w:r>
      <w:r w:rsidRPr="008F14A6">
        <w:rPr>
          <w:sz w:val="16"/>
          <w:szCs w:val="16"/>
        </w:rPr>
        <w:t xml:space="preserve">in </w:t>
      </w:r>
      <w:r w:rsidRPr="008F14A6">
        <w:rPr>
          <w:rStyle w:val="StyleUnderline"/>
        </w:rPr>
        <w:t xml:space="preserve">metaphysical </w:t>
      </w:r>
      <w:proofErr w:type="spellStart"/>
      <w:r w:rsidRPr="008F14A6">
        <w:rPr>
          <w:rStyle w:val="StyleUnderline"/>
        </w:rPr>
        <w:t>lightening</w:t>
      </w:r>
      <w:proofErr w:type="spellEnd"/>
      <w:r w:rsidRPr="008F14A6">
        <w:rPr>
          <w:rStyle w:val="StyleUnderline"/>
        </w:rPr>
        <w:t xml:space="preserve"> strike</w:t>
      </w:r>
      <w:r w:rsidRPr="008F14A6">
        <w:rPr>
          <w:sz w:val="16"/>
          <w:szCs w:val="16"/>
        </w:rPr>
        <w:t xml:space="preserve">s.80 The evil of death is truly an ontological evil borne by the person who already exists, </w:t>
      </w:r>
      <w:r w:rsidRPr="008F14A6">
        <w:rPr>
          <w:rStyle w:val="StyleUnderline"/>
        </w:rPr>
        <w:t xml:space="preserve">independently of calculations about better or worse possible lives. </w:t>
      </w:r>
      <w:r w:rsidRPr="008F14A6">
        <w:rPr>
          <w:sz w:val="16"/>
          <w:szCs w:val="16"/>
        </w:rPr>
        <w:t xml:space="preserve">Such an evil need not be consciously experienced </w:t>
      </w:r>
      <w:proofErr w:type="gramStart"/>
      <w:r w:rsidRPr="008F14A6">
        <w:rPr>
          <w:sz w:val="16"/>
          <w:szCs w:val="16"/>
        </w:rPr>
        <w:t>in order to</w:t>
      </w:r>
      <w:proofErr w:type="gramEnd"/>
      <w:r w:rsidRPr="008F14A6">
        <w:rPr>
          <w:sz w:val="16"/>
          <w:szCs w:val="16"/>
        </w:rPr>
        <w:t xml:space="preserve"> be an evil for the kind of being a human person is. </w:t>
      </w:r>
      <w:r w:rsidRPr="008F14A6">
        <w:rPr>
          <w:rStyle w:val="StyleUnderline"/>
          <w:highlight w:val="green"/>
        </w:rPr>
        <w:t xml:space="preserve">Death is </w:t>
      </w:r>
      <w:r w:rsidRPr="008F14A6">
        <w:rPr>
          <w:sz w:val="16"/>
          <w:szCs w:val="16"/>
        </w:rPr>
        <w:t xml:space="preserve">an evil because of the change in kind it brings about, a change that is </w:t>
      </w:r>
      <w:r w:rsidRPr="008F14A6">
        <w:rPr>
          <w:rStyle w:val="StyleUnderline"/>
          <w:highlight w:val="green"/>
        </w:rPr>
        <w:t xml:space="preserve">destructive of the </w:t>
      </w:r>
      <w:r w:rsidRPr="008F14A6">
        <w:rPr>
          <w:rStyle w:val="StyleUnderline"/>
        </w:rPr>
        <w:t xml:space="preserve">type of </w:t>
      </w:r>
      <w:r w:rsidRPr="008F14A6">
        <w:rPr>
          <w:rStyle w:val="StyleUnderline"/>
          <w:highlight w:val="green"/>
        </w:rPr>
        <w:t>entity that we</w:t>
      </w:r>
      <w:r w:rsidRPr="008F14A6">
        <w:rPr>
          <w:rStyle w:val="StyleUnderline"/>
        </w:rPr>
        <w:t xml:space="preserve"> </w:t>
      </w:r>
      <w:r w:rsidRPr="008F14A6">
        <w:rPr>
          <w:sz w:val="16"/>
          <w:szCs w:val="16"/>
        </w:rPr>
        <w:t xml:space="preserve">essentially </w:t>
      </w:r>
      <w:r w:rsidRPr="008F14A6">
        <w:rPr>
          <w:rStyle w:val="StyleUnderline"/>
          <w:highlight w:val="green"/>
        </w:rPr>
        <w:t>are</w:t>
      </w:r>
      <w:r w:rsidRPr="008F14A6">
        <w:rPr>
          <w:rStyle w:val="StyleUnderline"/>
        </w:rPr>
        <w:t xml:space="preserve">. </w:t>
      </w:r>
      <w:r w:rsidRPr="008F14A6">
        <w:rPr>
          <w:sz w:val="16"/>
          <w:szCs w:val="16"/>
        </w:rPr>
        <w:t xml:space="preserve">Anything, whether caused naturally or caused by human intervention (intentional or unintentional) that drastically interferes in the process of maintaining the person in existence is an objective evil for the person. </w:t>
      </w:r>
      <w:r w:rsidRPr="008F14A6">
        <w:rPr>
          <w:rStyle w:val="StyleUnderline"/>
        </w:rPr>
        <w:t xml:space="preserve">What is crucially at stake </w:t>
      </w:r>
      <w:proofErr w:type="gramStart"/>
      <w:r w:rsidRPr="008F14A6">
        <w:rPr>
          <w:rStyle w:val="StyleUnderline"/>
        </w:rPr>
        <w:t xml:space="preserve">here, </w:t>
      </w:r>
      <w:r w:rsidRPr="008F14A6">
        <w:rPr>
          <w:sz w:val="16"/>
          <w:szCs w:val="16"/>
        </w:rPr>
        <w:t>and</w:t>
      </w:r>
      <w:proofErr w:type="gramEnd"/>
      <w:r w:rsidRPr="008F14A6">
        <w:rPr>
          <w:sz w:val="16"/>
          <w:szCs w:val="16"/>
        </w:rPr>
        <w:t xml:space="preserve"> is dialectically supportive of the self-</w:t>
      </w:r>
      <w:proofErr w:type="spellStart"/>
      <w:r w:rsidRPr="008F14A6">
        <w:rPr>
          <w:sz w:val="16"/>
          <w:szCs w:val="16"/>
        </w:rPr>
        <w:t>evidency</w:t>
      </w:r>
      <w:proofErr w:type="spellEnd"/>
      <w:r w:rsidRPr="008F14A6">
        <w:rPr>
          <w:sz w:val="16"/>
          <w:szCs w:val="16"/>
        </w:rPr>
        <w:t xml:space="preserve"> of the basic good of human life, </w:t>
      </w:r>
      <w:r w:rsidRPr="008F14A6">
        <w:rPr>
          <w:rStyle w:val="StyleUnderline"/>
        </w:rPr>
        <w:t xml:space="preserve">is that death is a radical interference with the current life process </w:t>
      </w:r>
      <w:r w:rsidRPr="008F14A6">
        <w:rPr>
          <w:sz w:val="16"/>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8F14A6">
        <w:rPr>
          <w:rStyle w:val="StyleUnderline"/>
        </w:rPr>
        <w:t xml:space="preserve"> </w:t>
      </w:r>
      <w:r w:rsidRPr="008F14A6">
        <w:rPr>
          <w:rStyle w:val="StyleUnderline"/>
          <w:highlight w:val="green"/>
        </w:rPr>
        <w:t xml:space="preserve">any </w:t>
      </w:r>
      <w:r w:rsidRPr="008F14A6">
        <w:rPr>
          <w:sz w:val="16"/>
          <w:szCs w:val="16"/>
        </w:rPr>
        <w:t>intentional</w:t>
      </w:r>
      <w:r w:rsidRPr="008F14A6">
        <w:rPr>
          <w:rStyle w:val="StyleUnderline"/>
        </w:rPr>
        <w:t xml:space="preserve"> </w:t>
      </w:r>
      <w:r w:rsidRPr="008F14A6">
        <w:rPr>
          <w:rStyle w:val="StyleUnderline"/>
          <w:highlight w:val="green"/>
        </w:rPr>
        <w:t xml:space="preserve">rejection of </w:t>
      </w:r>
      <w:r w:rsidRPr="008F14A6">
        <w:rPr>
          <w:sz w:val="16"/>
          <w:szCs w:val="16"/>
        </w:rPr>
        <w:t>human</w:t>
      </w:r>
      <w:r w:rsidRPr="008F14A6">
        <w:rPr>
          <w:rStyle w:val="StyleUnderline"/>
        </w:rPr>
        <w:t xml:space="preserve"> </w:t>
      </w:r>
      <w:r w:rsidRPr="008F14A6">
        <w:rPr>
          <w:rStyle w:val="StyleUnderline"/>
          <w:highlight w:val="green"/>
        </w:rPr>
        <w:t xml:space="preserve">life </w:t>
      </w:r>
      <w:r w:rsidRPr="008F14A6">
        <w:rPr>
          <w:sz w:val="16"/>
          <w:szCs w:val="16"/>
        </w:rPr>
        <w:t>itself</w:t>
      </w:r>
      <w:r w:rsidRPr="008F14A6">
        <w:rPr>
          <w:rStyle w:val="StyleUnderline"/>
        </w:rPr>
        <w:t xml:space="preserve"> </w:t>
      </w:r>
      <w:r w:rsidRPr="008F14A6">
        <w:rPr>
          <w:rStyle w:val="StyleUnderline"/>
          <w:highlight w:val="green"/>
        </w:rPr>
        <w:t xml:space="preserve">cannot </w:t>
      </w:r>
      <w:r w:rsidRPr="008F14A6">
        <w:rPr>
          <w:sz w:val="16"/>
          <w:szCs w:val="16"/>
        </w:rPr>
        <w:t>therefore</w:t>
      </w:r>
      <w:r w:rsidRPr="008F14A6">
        <w:rPr>
          <w:rStyle w:val="StyleUnderline"/>
        </w:rPr>
        <w:t xml:space="preserve"> </w:t>
      </w:r>
      <w:r w:rsidRPr="008F14A6">
        <w:rPr>
          <w:rStyle w:val="StyleUnderline"/>
          <w:highlight w:val="green"/>
        </w:rPr>
        <w:t xml:space="preserve">be warranted since it is </w:t>
      </w:r>
      <w:r w:rsidRPr="008F14A6">
        <w:rPr>
          <w:rStyle w:val="StyleUnderline"/>
        </w:rPr>
        <w:t xml:space="preserve">an expression of </w:t>
      </w:r>
      <w:r w:rsidRPr="008F14A6">
        <w:rPr>
          <w:rStyle w:val="StyleUnderline"/>
          <w:highlight w:val="green"/>
        </w:rPr>
        <w:t>a</w:t>
      </w:r>
      <w:r w:rsidRPr="008F14A6">
        <w:rPr>
          <w:rStyle w:val="StyleUnderline"/>
        </w:rPr>
        <w:t>n</w:t>
      </w:r>
      <w:r w:rsidRPr="008F14A6">
        <w:rPr>
          <w:rStyle w:val="StyleUnderline"/>
          <w:highlight w:val="green"/>
        </w:rPr>
        <w:t xml:space="preserve"> ultimate disvalue for the subject</w:t>
      </w:r>
      <w:r w:rsidRPr="008F14A6">
        <w:rPr>
          <w:sz w:val="16"/>
          <w:szCs w:val="16"/>
        </w:rPr>
        <w:t>, namely,</w:t>
      </w:r>
      <w:r w:rsidRPr="008F14A6">
        <w:rPr>
          <w:rStyle w:val="StyleUnderline"/>
        </w:rPr>
        <w:t xml:space="preserve"> the destruction of the present person</w:t>
      </w:r>
      <w:r w:rsidRPr="008F14A6">
        <w:rPr>
          <w:sz w:val="16"/>
          <w:szCs w:val="16"/>
        </w:rPr>
        <w:t>;</w:t>
      </w:r>
      <w:r w:rsidRPr="008F14A6">
        <w:rPr>
          <w:rStyle w:val="StyleUnderline"/>
        </w:rPr>
        <w:t xml:space="preserve"> a radical ontological good that we cannot begin to weigh </w:t>
      </w:r>
      <w:r w:rsidRPr="008F14A6">
        <w:rPr>
          <w:sz w:val="16"/>
          <w:szCs w:val="16"/>
        </w:rPr>
        <w:t>objectively</w:t>
      </w:r>
      <w:r w:rsidRPr="008F14A6">
        <w:rPr>
          <w:rStyle w:val="StyleUnderline"/>
        </w:rPr>
        <w:t xml:space="preserve"> against the travails of life </w:t>
      </w:r>
      <w:r w:rsidRPr="008F14A6">
        <w:rPr>
          <w:sz w:val="16"/>
          <w:szCs w:val="16"/>
        </w:rPr>
        <w:t xml:space="preserve">in a rational manner. To deal with the sources of disvalue (pain, suffering, etc.) we should not seek to irrationally destroy the person, the very source and condition of all human possibility.82 </w:t>
      </w:r>
    </w:p>
    <w:p w14:paraId="074B52CA" w14:textId="77777777" w:rsidR="003D776E" w:rsidRPr="00561E93" w:rsidRDefault="003D776E" w:rsidP="003D776E"/>
    <w:p w14:paraId="6FB3C70D" w14:textId="77777777" w:rsidR="003D776E" w:rsidRDefault="003D776E" w:rsidP="003D776E">
      <w:pPr>
        <w:pStyle w:val="Heading2"/>
      </w:pPr>
      <w:r>
        <w:lastRenderedPageBreak/>
        <w:t>Case</w:t>
      </w:r>
    </w:p>
    <w:p w14:paraId="5EE83C5A" w14:textId="77777777" w:rsidR="003D776E" w:rsidRDefault="003D776E" w:rsidP="003D776E">
      <w:pPr>
        <w:pStyle w:val="Heading3"/>
      </w:pPr>
      <w:r>
        <w:lastRenderedPageBreak/>
        <w:t>ROB – Better Debater</w:t>
      </w:r>
    </w:p>
    <w:p w14:paraId="0E6021A3" w14:textId="77777777" w:rsidR="003D776E" w:rsidRDefault="003D776E" w:rsidP="003D776E">
      <w:pPr>
        <w:pStyle w:val="Heading4"/>
      </w:pPr>
      <w:r>
        <w:t>Counter-role of the ballot is to vote for the better debater. Anything else is arbitrary, self-serving, and begs the question of the ballot. Our ROB allows for the most clash and subsumes theirs.</w:t>
      </w:r>
    </w:p>
    <w:p w14:paraId="18F734FF" w14:textId="77777777" w:rsidR="003D776E" w:rsidRDefault="003D776E" w:rsidP="003D776E">
      <w:pPr>
        <w:pStyle w:val="Heading2"/>
      </w:pPr>
      <w:r>
        <w:lastRenderedPageBreak/>
        <w:t>LBL</w:t>
      </w:r>
    </w:p>
    <w:p w14:paraId="74602DD7" w14:textId="1656C67C" w:rsidR="003D776E" w:rsidRPr="00E03314" w:rsidRDefault="003D776E" w:rsidP="003D776E">
      <w:pPr>
        <w:pStyle w:val="Heading3"/>
      </w:pPr>
      <w:r>
        <w:lastRenderedPageBreak/>
        <w:t>met</w:t>
      </w:r>
      <w:r>
        <w:t>hod</w:t>
      </w:r>
    </w:p>
    <w:p w14:paraId="28CB871F" w14:textId="77777777" w:rsidR="003D776E" w:rsidRDefault="003D776E" w:rsidP="003D776E">
      <w:pPr>
        <w:pStyle w:val="Heading4"/>
      </w:pPr>
      <w:r>
        <w:t>Their advocacy – their street evidence</w:t>
      </w:r>
    </w:p>
    <w:p w14:paraId="230B6709" w14:textId="2F0E4E73" w:rsidR="003D776E" w:rsidRPr="00F953B7" w:rsidRDefault="003D776E" w:rsidP="003D776E">
      <w:pPr>
        <w:pStyle w:val="Heading4"/>
      </w:pPr>
      <w:r>
        <w:t xml:space="preserve">1] </w:t>
      </w:r>
      <w:r w:rsidR="002D6673">
        <w:t xml:space="preserve">They should defend the material consequences or </w:t>
      </w:r>
      <w:r>
        <w:t xml:space="preserve"> </w:t>
      </w:r>
      <w:r w:rsidR="002D6673">
        <w:t xml:space="preserve">1] </w:t>
      </w:r>
      <w:r w:rsidR="002D6673" w:rsidRPr="007C580E">
        <w:rPr>
          <w:u w:val="single"/>
        </w:rPr>
        <w:t>Presumption</w:t>
      </w:r>
      <w:r w:rsidR="002D6673">
        <w:t xml:space="preserve"> – All the </w:t>
      </w:r>
      <w:proofErr w:type="spellStart"/>
      <w:r w:rsidR="002D6673">
        <w:t>Aff</w:t>
      </w:r>
      <w:proofErr w:type="spellEnd"/>
      <w:r w:rsidR="002D6673">
        <w:t xml:space="preserve"> does is affirm an already existing movement and an ideological orientation that leads to no material action, 2] </w:t>
      </w:r>
      <w:r w:rsidR="002D6673" w:rsidRPr="007C580E">
        <w:rPr>
          <w:u w:val="single"/>
        </w:rPr>
        <w:t>Clash</w:t>
      </w:r>
      <w:r w:rsidR="002D6673">
        <w:t xml:space="preserve"> – We can’t engage you because you’ll just no link all our </w:t>
      </w:r>
      <w:proofErr w:type="spellStart"/>
      <w:r w:rsidR="002D6673">
        <w:t>Disads</w:t>
      </w:r>
      <w:proofErr w:type="spellEnd"/>
      <w:r w:rsidR="002D6673">
        <w:t xml:space="preserve">, </w:t>
      </w:r>
      <w:proofErr w:type="spellStart"/>
      <w:r w:rsidR="002D6673">
        <w:t>Kritiks</w:t>
      </w:r>
      <w:proofErr w:type="spellEnd"/>
      <w:r w:rsidR="002D6673">
        <w:t xml:space="preserve">, turns etc. by re-interpreting the 1AC since you’re not tied to any one action – destroys ability for activism since activist K v K debates rely on debates over methodologies which the </w:t>
      </w:r>
      <w:proofErr w:type="spellStart"/>
      <w:r w:rsidR="002D6673">
        <w:t>Aff</w:t>
      </w:r>
      <w:proofErr w:type="spellEnd"/>
      <w:r w:rsidR="002D6673">
        <w:t xml:space="preserve"> decks</w:t>
      </w:r>
    </w:p>
    <w:p w14:paraId="077C95A5" w14:textId="77777777" w:rsidR="003D776E" w:rsidRDefault="003D776E" w:rsidP="003D776E">
      <w:pPr>
        <w:pStyle w:val="Heading4"/>
      </w:pPr>
      <w:r>
        <w:t xml:space="preserve">2] There is zero role for the neg – reading the </w:t>
      </w:r>
      <w:proofErr w:type="spellStart"/>
      <w:r>
        <w:t>aff</w:t>
      </w:r>
      <w:proofErr w:type="spellEnd"/>
      <w:r>
        <w:t xml:space="preserve"> or literature outside of round solves the analysis, 1AC has no warrant why debating about it is good. </w:t>
      </w:r>
    </w:p>
    <w:p w14:paraId="51859875" w14:textId="77777777" w:rsidR="003D776E" w:rsidRDefault="003D776E" w:rsidP="003D776E">
      <w:pPr>
        <w:pStyle w:val="Heading4"/>
      </w:pPr>
      <w:r>
        <w:t xml:space="preserve">3] Trauma DA – Spectral analysis sparks traumatic memories and mandates engagement with bad experiences – I have chronic health issues and my worst experiences have been at a hospital – </w:t>
      </w:r>
      <w:proofErr w:type="gramStart"/>
      <w:r>
        <w:t>it</w:t>
      </w:r>
      <w:proofErr w:type="gramEnd"/>
      <w:r>
        <w:t xml:space="preserve"> o/w any intellectual net benefit of the </w:t>
      </w:r>
      <w:proofErr w:type="spellStart"/>
      <w:r>
        <w:t>aff</w:t>
      </w:r>
      <w:proofErr w:type="spellEnd"/>
      <w:r>
        <w:t xml:space="preserve"> since it precludes people from engaging the </w:t>
      </w:r>
      <w:proofErr w:type="spellStart"/>
      <w:r>
        <w:t>aff</w:t>
      </w:r>
      <w:proofErr w:type="spellEnd"/>
      <w:r>
        <w:t xml:space="preserve"> and excludes actual ghosts.</w:t>
      </w:r>
    </w:p>
    <w:p w14:paraId="0D369F37" w14:textId="77777777" w:rsidR="003D776E" w:rsidRDefault="003D776E" w:rsidP="003D776E"/>
    <w:p w14:paraId="0386CB3D" w14:textId="77777777" w:rsidR="003D776E" w:rsidRDefault="003D776E" w:rsidP="003D776E">
      <w:pPr>
        <w:pStyle w:val="Heading4"/>
      </w:pPr>
      <w:r>
        <w:t xml:space="preserve">On </w:t>
      </w:r>
      <w:proofErr w:type="spellStart"/>
      <w:r>
        <w:t>Zemblyas</w:t>
      </w:r>
      <w:proofErr w:type="spellEnd"/>
      <w:r>
        <w:t xml:space="preserve"> –</w:t>
      </w:r>
    </w:p>
    <w:p w14:paraId="652F96DC" w14:textId="43598115" w:rsidR="003D776E" w:rsidRDefault="003D776E" w:rsidP="003D776E">
      <w:pPr>
        <w:pStyle w:val="Heading4"/>
      </w:pPr>
      <w:r>
        <w:t>1] it freezes action – it says that “</w:t>
      </w:r>
      <w:r w:rsidRPr="00EF3230">
        <w:rPr>
          <w:rStyle w:val="StyleUnderline"/>
          <w:rFonts w:asciiTheme="minorHAnsi" w:hAnsiTheme="minorHAnsi" w:cstheme="minorHAnsi"/>
          <w:highlight w:val="green"/>
        </w:rPr>
        <w:t xml:space="preserve">the past is </w:t>
      </w:r>
      <w:proofErr w:type="spellStart"/>
      <w:r w:rsidRPr="00EF3230">
        <w:rPr>
          <w:rStyle w:val="StyleUnderline"/>
          <w:rFonts w:asciiTheme="minorHAnsi" w:hAnsiTheme="minorHAnsi" w:cstheme="minorHAnsi"/>
          <w:highlight w:val="green"/>
        </w:rPr>
        <w:t>incomplete</w:t>
      </w:r>
      <w:r>
        <w:t>”and</w:t>
      </w:r>
      <w:proofErr w:type="spellEnd"/>
      <w:r>
        <w:t xml:space="preserve"> shows they continually engage in deconstructing since there are literally infinite different </w:t>
      </w:r>
      <w:r w:rsidR="00810004">
        <w:t xml:space="preserve">narratives which ignores preventable violence in the </w:t>
      </w:r>
      <w:proofErr w:type="spellStart"/>
      <w:r w:rsidR="00810004">
        <w:t>squo</w:t>
      </w:r>
      <w:proofErr w:type="spellEnd"/>
    </w:p>
    <w:p w14:paraId="6DBB5C7F" w14:textId="60A5FCEF" w:rsidR="003D776E" w:rsidRDefault="003D776E" w:rsidP="003D776E">
      <w:pPr>
        <w:pStyle w:val="Heading4"/>
      </w:pPr>
      <w:r>
        <w:t xml:space="preserve">2] </w:t>
      </w:r>
      <w:r w:rsidR="00810004">
        <w:t>double-turn</w:t>
      </w:r>
      <w:r>
        <w:t xml:space="preserve"> – </w:t>
      </w:r>
      <w:r w:rsidR="00810004">
        <w:t>their analysis</w:t>
      </w:r>
      <w:r>
        <w:t xml:space="preserve"> “</w:t>
      </w:r>
      <w:r w:rsidRPr="00EF3230">
        <w:rPr>
          <w:rStyle w:val="StyleUnderline"/>
          <w:rFonts w:asciiTheme="minorHAnsi" w:hAnsiTheme="minorHAnsi" w:cstheme="minorHAnsi"/>
          <w:highlight w:val="green"/>
        </w:rPr>
        <w:t>cannot be articulated in the languages</w:t>
      </w:r>
      <w:r>
        <w:t xml:space="preserve">” which proves that their rhetorical reading in debate does </w:t>
      </w:r>
      <w:r w:rsidR="00810004">
        <w:t>NOTHING since it collapses back into language and makes their impact inevitable.</w:t>
      </w:r>
    </w:p>
    <w:p w14:paraId="47D86787" w14:textId="77777777" w:rsidR="003D776E" w:rsidRDefault="003D776E" w:rsidP="003D776E"/>
    <w:p w14:paraId="54087564" w14:textId="77777777" w:rsidR="003D776E" w:rsidRDefault="003D776E" w:rsidP="003D776E">
      <w:pPr>
        <w:pStyle w:val="Heading4"/>
      </w:pPr>
      <w:r>
        <w:t xml:space="preserve">On </w:t>
      </w:r>
      <w:proofErr w:type="spellStart"/>
      <w:r>
        <w:t>Auchter</w:t>
      </w:r>
      <w:proofErr w:type="spellEnd"/>
      <w:r>
        <w:t xml:space="preserve"> – </w:t>
      </w:r>
    </w:p>
    <w:p w14:paraId="638C64E1" w14:textId="38F72135" w:rsidR="003D776E" w:rsidRDefault="003D776E" w:rsidP="003D776E">
      <w:pPr>
        <w:pStyle w:val="Heading4"/>
      </w:pPr>
      <w:r>
        <w:t>1] Cooption- these forms of narratives are always coopted by capitalism- proven by</w:t>
      </w:r>
      <w:r w:rsidR="005851A4">
        <w:t xml:space="preserve"> movies like the ghosts in Pocahontas and Coco.</w:t>
      </w:r>
    </w:p>
    <w:p w14:paraId="1C06E6A1" w14:textId="77777777" w:rsidR="003D776E" w:rsidRDefault="003D776E" w:rsidP="003D776E">
      <w:pPr>
        <w:pStyle w:val="Heading4"/>
      </w:pPr>
      <w:r>
        <w:t>2] materialism DA – their focus on solely narratives prevents any material or exportable activity and priorities armchair abstraction which doesn’t solve violence</w:t>
      </w:r>
    </w:p>
    <w:p w14:paraId="4FCA6EA0" w14:textId="0E944B4D" w:rsidR="003D776E" w:rsidRDefault="003D776E" w:rsidP="003D776E">
      <w:pPr>
        <w:pStyle w:val="Heading3"/>
      </w:pPr>
      <w:proofErr w:type="spellStart"/>
      <w:r>
        <w:lastRenderedPageBreak/>
        <w:t>Underview</w:t>
      </w:r>
      <w:proofErr w:type="spellEnd"/>
    </w:p>
    <w:p w14:paraId="2402DC8C" w14:textId="53D44910" w:rsidR="003D776E" w:rsidRDefault="003D776E" w:rsidP="003D776E">
      <w:pPr>
        <w:pStyle w:val="Heading4"/>
      </w:pPr>
      <w:r>
        <w:t xml:space="preserve">On Heron – </w:t>
      </w:r>
      <w:r w:rsidR="00B70898">
        <w:t xml:space="preserve">materiality first </w:t>
      </w:r>
    </w:p>
    <w:p w14:paraId="01A00FB2" w14:textId="38826BC9" w:rsidR="003D776E" w:rsidRPr="00B70898" w:rsidRDefault="003D776E" w:rsidP="003D776E">
      <w:pPr>
        <w:pStyle w:val="Heading4"/>
        <w:spacing w:before="0" w:line="276" w:lineRule="auto"/>
      </w:pPr>
      <w:r>
        <w:t xml:space="preserve">1] </w:t>
      </w:r>
      <w:r w:rsidR="005851A4">
        <w:t xml:space="preserve">Distancing DA – </w:t>
      </w:r>
      <w:r w:rsidR="005851A4">
        <w:t xml:space="preserve">analyzing the consequences of material actions </w:t>
      </w:r>
      <w:r w:rsidR="005851A4" w:rsidRPr="003E241B">
        <w:t>trains debaters to take responsibility for what we perpetuate via the government instead of distancing ourselves from the state which results in apathy and turns their model</w:t>
      </w:r>
      <w:r>
        <w:t xml:space="preserve"> </w:t>
      </w:r>
    </w:p>
    <w:p w14:paraId="740E35DC" w14:textId="77777777" w:rsidR="003D776E" w:rsidRDefault="003D776E" w:rsidP="003D776E">
      <w:pPr>
        <w:pStyle w:val="Heading4"/>
      </w:pPr>
      <w:r>
        <w:t xml:space="preserve">2] backlash DA – conservatives are cracking down on critical literature which is a solvency deficit on the advocacy since they </w:t>
      </w:r>
      <w:proofErr w:type="spellStart"/>
      <w:proofErr w:type="gramStart"/>
      <w:r>
        <w:t>cant</w:t>
      </w:r>
      <w:proofErr w:type="spellEnd"/>
      <w:proofErr w:type="gramEnd"/>
      <w:r>
        <w:t xml:space="preserve"> make a difference and turns the </w:t>
      </w:r>
      <w:proofErr w:type="spellStart"/>
      <w:r>
        <w:t>aff</w:t>
      </w:r>
      <w:proofErr w:type="spellEnd"/>
      <w:r>
        <w:t xml:space="preserve"> since they are targeted for their movement</w:t>
      </w:r>
    </w:p>
    <w:p w14:paraId="30D27986" w14:textId="3DC3AB50" w:rsidR="003D776E" w:rsidRDefault="003D776E" w:rsidP="003D776E">
      <w:pPr>
        <w:pStyle w:val="Heading4"/>
      </w:pPr>
      <w:r>
        <w:t xml:space="preserve">3] epistemology is bad – trains debaters to analyze minutia which trades off with external analysis. Only our model allows a large </w:t>
      </w:r>
      <w:r>
        <w:rPr>
          <w:u w:val="single"/>
        </w:rPr>
        <w:t>scope</w:t>
      </w:r>
      <w:r>
        <w:t xml:space="preserve"> of clash while remaining nuanced enough to include questions of scholarship.</w:t>
      </w:r>
    </w:p>
    <w:p w14:paraId="6CE24F4E" w14:textId="5E8F03BA" w:rsidR="003D776E" w:rsidRPr="00E9101A" w:rsidRDefault="003D776E" w:rsidP="00E9101A">
      <w:pPr>
        <w:pStyle w:val="Heading4"/>
        <w:rPr>
          <w:rStyle w:val="Style13ptBold"/>
          <w:b/>
          <w:bCs w:val="0"/>
        </w:rPr>
      </w:pPr>
      <w:r w:rsidRPr="00E9101A">
        <w:rPr>
          <w:rStyle w:val="Style13ptBold"/>
          <w:b/>
          <w:bCs w:val="0"/>
        </w:rPr>
        <w:t xml:space="preserve">On Santos – </w:t>
      </w:r>
    </w:p>
    <w:p w14:paraId="1080D03A" w14:textId="690AB355" w:rsidR="003D776E" w:rsidRDefault="003D776E" w:rsidP="003D776E">
      <w:pPr>
        <w:pStyle w:val="Heading4"/>
      </w:pPr>
      <w:r>
        <w:t>1] This card isn’t about UTIL is about the west’s colonialism</w:t>
      </w:r>
    </w:p>
    <w:p w14:paraId="5A8EB445" w14:textId="7414F8F1" w:rsidR="003D776E" w:rsidRDefault="003D776E" w:rsidP="003D776E">
      <w:pPr>
        <w:pStyle w:val="Heading4"/>
      </w:pPr>
      <w:r>
        <w:t>2] Death and genocide are still bad which is what their impacts rely on.</w:t>
      </w:r>
    </w:p>
    <w:p w14:paraId="595C7E53" w14:textId="77777777" w:rsidR="00F55858" w:rsidRDefault="002A0ECD" w:rsidP="002A0ECD">
      <w:pPr>
        <w:pStyle w:val="Heading4"/>
      </w:pPr>
      <w:r>
        <w:t xml:space="preserve">Sin flows neg – </w:t>
      </w:r>
    </w:p>
    <w:p w14:paraId="639F3D8B" w14:textId="036874FB" w:rsidR="002A0ECD" w:rsidRPr="002A0ECD" w:rsidRDefault="002A0ECD" w:rsidP="002A0ECD">
      <w:pPr>
        <w:pStyle w:val="Heading4"/>
      </w:pPr>
      <w:r>
        <w:t xml:space="preserve">Ontology based </w:t>
      </w:r>
      <w:proofErr w:type="gramStart"/>
      <w:r>
        <w:t>policy-making</w:t>
      </w:r>
      <w:proofErr w:type="gramEnd"/>
      <w:r>
        <w:t xml:space="preserve"> is explicitly what we advocate for</w:t>
      </w:r>
    </w:p>
    <w:p w14:paraId="1CB624E7" w14:textId="77777777" w:rsidR="003D776E" w:rsidRDefault="003D776E" w:rsidP="003D776E">
      <w:pPr>
        <w:pStyle w:val="Heading3"/>
      </w:pPr>
      <w:r>
        <w:lastRenderedPageBreak/>
        <w:t>Hauntology Bad</w:t>
      </w:r>
    </w:p>
    <w:p w14:paraId="12B27DD3" w14:textId="77777777" w:rsidR="003D776E" w:rsidRPr="007160F4" w:rsidRDefault="003D776E" w:rsidP="003D776E">
      <w:pPr>
        <w:pStyle w:val="Heading4"/>
      </w:pPr>
      <w:r w:rsidRPr="007160F4">
        <w:t xml:space="preserve">Haunting metaphors reassert colonial power – forces assimilation and glosses over the material existence of those affected </w:t>
      </w:r>
    </w:p>
    <w:p w14:paraId="6491BB33" w14:textId="77777777" w:rsidR="003D776E" w:rsidRPr="0010419E" w:rsidRDefault="003D776E" w:rsidP="003D776E">
      <w:pPr>
        <w:rPr>
          <w:rStyle w:val="Style13ptBold"/>
        </w:rPr>
      </w:pPr>
      <w:r>
        <w:rPr>
          <w:rStyle w:val="Style13ptBold"/>
        </w:rPr>
        <w:t xml:space="preserve">Cameron, 08 </w:t>
      </w:r>
      <w:r w:rsidRPr="0010419E">
        <w:t xml:space="preserve">(Emilie, Department of Geography at Queen’s University, “Indigenous spectrality and the politics of postcolonial ghost stories,” Cultural Geographies, July 11, 2008, </w:t>
      </w:r>
      <w:hyperlink r:id="rId9" w:history="1">
        <w:r w:rsidRPr="0010419E">
          <w:rPr>
            <w:rStyle w:val="Hyperlink"/>
          </w:rPr>
          <w:t>http://cgj.sagepub.com/content/15/3/383</w:t>
        </w:r>
      </w:hyperlink>
      <w:r w:rsidRPr="0010419E">
        <w:t>, AW)</w:t>
      </w:r>
    </w:p>
    <w:p w14:paraId="45C79288" w14:textId="77777777" w:rsidR="003D776E" w:rsidRPr="004912B2" w:rsidRDefault="003D776E" w:rsidP="003D776E">
      <w:pPr>
        <w:rPr>
          <w:b/>
          <w:u w:val="single"/>
        </w:rPr>
      </w:pPr>
      <w:r w:rsidRPr="00A774A6">
        <w:rPr>
          <w:sz w:val="16"/>
        </w:rPr>
        <w:t xml:space="preserve">The very slipperiness and indeterminacy of </w:t>
      </w:r>
      <w:r w:rsidRPr="00CB4B30">
        <w:rPr>
          <w:rStyle w:val="StyleUnderline"/>
          <w:highlight w:val="cyan"/>
        </w:rPr>
        <w:t>haunting</w:t>
      </w:r>
      <w:r w:rsidRPr="00CB4B30">
        <w:rPr>
          <w:sz w:val="16"/>
          <w:highlight w:val="cyan"/>
        </w:rPr>
        <w:t xml:space="preserve"> </w:t>
      </w:r>
      <w:r w:rsidRPr="00A774A6">
        <w:rPr>
          <w:sz w:val="16"/>
        </w:rPr>
        <w:t xml:space="preserve">makes it amenable to a great variety of invocations and </w:t>
      </w:r>
      <w:r w:rsidRPr="00CB4B30">
        <w:rPr>
          <w:rStyle w:val="StyleUnderline"/>
          <w:highlight w:val="cyan"/>
        </w:rPr>
        <w:t>seems to capture something of the unfinished</w:t>
      </w:r>
      <w:r w:rsidRPr="00A774A6">
        <w:rPr>
          <w:sz w:val="16"/>
        </w:rPr>
        <w:t xml:space="preserve">, contested nature of </w:t>
      </w:r>
      <w:r w:rsidRPr="00CB4B30">
        <w:rPr>
          <w:rStyle w:val="StyleUnderline"/>
          <w:highlight w:val="cyan"/>
        </w:rPr>
        <w:t>colonial and postcolonial geographies</w:t>
      </w:r>
      <w:r w:rsidRPr="00EC2049">
        <w:rPr>
          <w:rStyle w:val="StyleUnderline"/>
        </w:rPr>
        <w:t>,</w:t>
      </w:r>
      <w:r w:rsidRPr="00A774A6">
        <w:rPr>
          <w:sz w:val="16"/>
        </w:rPr>
        <w:t xml:space="preserve"> but in this </w:t>
      </w:r>
      <w:proofErr w:type="gramStart"/>
      <w:r w:rsidRPr="00A774A6">
        <w:rPr>
          <w:sz w:val="16"/>
        </w:rPr>
        <w:t>essay</w:t>
      </w:r>
      <w:proofErr w:type="gramEnd"/>
      <w:r w:rsidRPr="00A774A6">
        <w:rPr>
          <w:sz w:val="16"/>
        </w:rPr>
        <w:t xml:space="preserve"> I ask what risks are involved in deploying a ‘</w:t>
      </w:r>
      <w:proofErr w:type="spellStart"/>
      <w:r w:rsidRPr="00A774A6">
        <w:rPr>
          <w:sz w:val="16"/>
        </w:rPr>
        <w:t>spectrogeographical</w:t>
      </w:r>
      <w:proofErr w:type="spellEnd"/>
      <w:r w:rsidRPr="00A774A6">
        <w:rPr>
          <w:sz w:val="16"/>
        </w:rPr>
        <w:t>’ lens in studies of the colonial and postcolonial, and particularly in figuring Indigenous bodies, voices, and histories in ghostly terms</w:t>
      </w:r>
      <w:r w:rsidRPr="00EC2049">
        <w:rPr>
          <w:rStyle w:val="StyleUnderline"/>
        </w:rPr>
        <w:t xml:space="preserve">. </w:t>
      </w:r>
      <w:r w:rsidRPr="00CB4B30">
        <w:rPr>
          <w:rStyle w:val="StyleUnderline"/>
          <w:highlight w:val="cyan"/>
        </w:rPr>
        <w:t>If</w:t>
      </w:r>
      <w:r w:rsidRPr="00A774A6">
        <w:rPr>
          <w:sz w:val="16"/>
        </w:rPr>
        <w:t>, as Haraway notes</w:t>
      </w:r>
      <w:r w:rsidRPr="00CB4B30">
        <w:rPr>
          <w:sz w:val="16"/>
          <w:highlight w:val="cyan"/>
        </w:rPr>
        <w:t xml:space="preserve">, </w:t>
      </w:r>
      <w:r w:rsidRPr="00CB4B30">
        <w:rPr>
          <w:rStyle w:val="StyleUnderline"/>
          <w:highlight w:val="cyan"/>
        </w:rPr>
        <w:t>we inevitably read the world through tropes, we can still choose ‘less-deadly version[s] for moral discourse</w:t>
      </w:r>
      <w:r w:rsidRPr="00A774A6">
        <w:rPr>
          <w:sz w:val="16"/>
        </w:rPr>
        <w:t xml:space="preserve">’,11 and at a time when spectral metaphors are proliferating, </w:t>
      </w:r>
      <w:r w:rsidRPr="00EC2049">
        <w:rPr>
          <w:rStyle w:val="StyleUnderline"/>
        </w:rPr>
        <w:t>it seems crucial to interrogate the ‘deadliness’ of this particular line of thought.</w:t>
      </w:r>
      <w:r w:rsidRPr="00A774A6">
        <w:rPr>
          <w:sz w:val="16"/>
        </w:rPr>
        <w:t xml:space="preserve"> I would like to </w:t>
      </w:r>
      <w:proofErr w:type="gramStart"/>
      <w:r w:rsidRPr="00A774A6">
        <w:rPr>
          <w:sz w:val="16"/>
        </w:rPr>
        <w:t>make a contribution</w:t>
      </w:r>
      <w:proofErr w:type="gramEnd"/>
      <w:r w:rsidRPr="00A774A6">
        <w:rPr>
          <w:sz w:val="16"/>
        </w:rPr>
        <w:t xml:space="preserve"> along these lines by drawing attention to the longer history of haunting tropes in Canada and their re-emergence in the past decade or so in, among other places, a wilderness park in southwestern British Columbia. My intent is to draw points of connection between past and present </w:t>
      </w:r>
      <w:proofErr w:type="spellStart"/>
      <w:r w:rsidRPr="00A774A6">
        <w:rPr>
          <w:sz w:val="16"/>
        </w:rPr>
        <w:t>hauntologies</w:t>
      </w:r>
      <w:proofErr w:type="spellEnd"/>
      <w:r w:rsidRPr="00A774A6">
        <w:rPr>
          <w:sz w:val="16"/>
        </w:rPr>
        <w:t xml:space="preserve"> and interrogate the positionality of those who figure Indigenous peoples in ghostly terms. I will argue that </w:t>
      </w:r>
      <w:r w:rsidRPr="00CB4B30">
        <w:rPr>
          <w:rStyle w:val="StyleUnderline"/>
          <w:highlight w:val="cyan"/>
        </w:rPr>
        <w:t>allegorical representations of</w:t>
      </w:r>
      <w:r w:rsidRPr="00A774A6">
        <w:rPr>
          <w:sz w:val="16"/>
        </w:rPr>
        <w:t xml:space="preserve"> Indigenous peoples as </w:t>
      </w:r>
      <w:r w:rsidRPr="00CB4B30">
        <w:rPr>
          <w:rStyle w:val="StyleUnderline"/>
          <w:highlight w:val="cyan"/>
        </w:rPr>
        <w:t>ghosts</w:t>
      </w:r>
      <w:r w:rsidRPr="00A774A6">
        <w:rPr>
          <w:sz w:val="16"/>
        </w:rPr>
        <w:t xml:space="preserve"> haunting the Canadian state </w:t>
      </w:r>
      <w:r w:rsidRPr="00CB4B30">
        <w:rPr>
          <w:rStyle w:val="StyleUnderline"/>
          <w:highlight w:val="cyan"/>
        </w:rPr>
        <w:t xml:space="preserve">reinscribe colonial relations even as they are characterized as ‘post’ colonial expressions of recognition </w:t>
      </w:r>
      <w:r w:rsidRPr="008E400B">
        <w:rPr>
          <w:rStyle w:val="StyleUnderline"/>
        </w:rPr>
        <w:t>and redress</w:t>
      </w:r>
      <w:r w:rsidRPr="00CB4B30">
        <w:rPr>
          <w:rStyle w:val="StyleUnderline"/>
          <w:highlight w:val="cyan"/>
        </w:rPr>
        <w:t xml:space="preserve">, raising questions </w:t>
      </w:r>
      <w:r w:rsidRPr="008E400B">
        <w:rPr>
          <w:rStyle w:val="StyleUnderline"/>
        </w:rPr>
        <w:t xml:space="preserve">about the politics of </w:t>
      </w:r>
      <w:r w:rsidRPr="00CB4B30">
        <w:rPr>
          <w:rStyle w:val="StyleUnderline"/>
          <w:highlight w:val="cyan"/>
        </w:rPr>
        <w:t>postcolonial ghost stories.</w:t>
      </w:r>
      <w:r>
        <w:rPr>
          <w:rStyle w:val="StyleUnderline"/>
        </w:rPr>
        <w:t xml:space="preserve"> </w:t>
      </w:r>
      <w:r w:rsidRPr="00A774A6">
        <w:rPr>
          <w:sz w:val="16"/>
        </w:rPr>
        <w:t xml:space="preserve">In a recent review of the proliferation of haunting metaphors in Canadian cultural production, Goldman and Saul cite Canadian settler-author Catherine Parr </w:t>
      </w:r>
      <w:proofErr w:type="spellStart"/>
      <w:r w:rsidRPr="00A774A6">
        <w:rPr>
          <w:sz w:val="16"/>
        </w:rPr>
        <w:t>Traill’s</w:t>
      </w:r>
      <w:proofErr w:type="spellEnd"/>
      <w:r w:rsidRPr="00A774A6">
        <w:rPr>
          <w:sz w:val="16"/>
        </w:rPr>
        <w:t xml:space="preserve"> declaration that ‘ghosts or spirits… appear totally banished from Canada. This is too matter-of-fact a country for such </w:t>
      </w:r>
      <w:proofErr w:type="spellStart"/>
      <w:r w:rsidRPr="00A774A6">
        <w:rPr>
          <w:sz w:val="16"/>
        </w:rPr>
        <w:t>supernaturals</w:t>
      </w:r>
      <w:proofErr w:type="spellEnd"/>
      <w:r w:rsidRPr="00A774A6">
        <w:rPr>
          <w:sz w:val="16"/>
        </w:rPr>
        <w:t xml:space="preserve"> to visit’.12 </w:t>
      </w:r>
      <w:proofErr w:type="spellStart"/>
      <w:r w:rsidRPr="00A774A6">
        <w:rPr>
          <w:sz w:val="16"/>
        </w:rPr>
        <w:t>Traill</w:t>
      </w:r>
      <w:proofErr w:type="spellEnd"/>
      <w:r w:rsidRPr="00A774A6">
        <w:rPr>
          <w:sz w:val="16"/>
        </w:rPr>
        <w:t xml:space="preserve"> made this claim in 1833, but it was echoed by poet and critic Earle Birney in 1947 when he stated that ‘it’s only by our lack of ghosts we’re haunted’.13 Birney was referring to certain Canadians’ preoccupation with their apparent ‘lack’ of history in comparison to their American </w:t>
      </w:r>
      <w:proofErr w:type="spellStart"/>
      <w:r w:rsidRPr="00A774A6">
        <w:rPr>
          <w:sz w:val="16"/>
        </w:rPr>
        <w:t>neighbours</w:t>
      </w:r>
      <w:proofErr w:type="spellEnd"/>
      <w:r w:rsidRPr="00A774A6">
        <w:rPr>
          <w:sz w:val="16"/>
        </w:rPr>
        <w:t xml:space="preserve">, a matter of particular nationalist concern that has defined Canadian cultural production for decades. </w:t>
      </w:r>
      <w:r w:rsidRPr="00A31C11">
        <w:rPr>
          <w:rStyle w:val="StyleUnderline"/>
        </w:rPr>
        <w:t>Such claims to ‘</w:t>
      </w:r>
      <w:proofErr w:type="spellStart"/>
      <w:r w:rsidRPr="00A31C11">
        <w:rPr>
          <w:rStyle w:val="StyleUnderline"/>
        </w:rPr>
        <w:t>ghostlessness</w:t>
      </w:r>
      <w:proofErr w:type="spellEnd"/>
      <w:r w:rsidRPr="00A31C11">
        <w:rPr>
          <w:rStyle w:val="StyleUnderline"/>
        </w:rPr>
        <w:t xml:space="preserve">’, however, are more the exception than the rule. </w:t>
      </w:r>
      <w:r w:rsidRPr="00A774A6">
        <w:rPr>
          <w:sz w:val="16"/>
        </w:rPr>
        <w:t>Northey14 argues that, in fact</w:t>
      </w:r>
      <w:r w:rsidRPr="00A31C11">
        <w:rPr>
          <w:rStyle w:val="StyleUnderline"/>
        </w:rPr>
        <w:t>, ghosts have been at the center of nation-building projects in Canada for a long while,</w:t>
      </w:r>
      <w:r w:rsidRPr="00A774A6">
        <w:rPr>
          <w:sz w:val="16"/>
        </w:rPr>
        <w:t xml:space="preserve"> beginning in the nineteenth century. In particular, and of relevance to this essay, Bentley15 argues that ghosts have been instrumental figures in efforts to connect Aboriginality with settler history, creating an aesthetic link between the ‘Indian past’ and the settler present. The A</w:t>
      </w:r>
      <w:r w:rsidRPr="00A31C11">
        <w:rPr>
          <w:rStyle w:val="StyleUnderline"/>
        </w:rPr>
        <w:t xml:space="preserve">boriginal ghost has been used to evoke a generalized sense of history </w:t>
      </w:r>
      <w:r w:rsidRPr="00A774A6">
        <w:rPr>
          <w:sz w:val="16"/>
        </w:rPr>
        <w:t xml:space="preserve">in the Canadian landscape, but always </w:t>
      </w:r>
      <w:r w:rsidRPr="00A31C11">
        <w:rPr>
          <w:rStyle w:val="StyleUnderline"/>
        </w:rPr>
        <w:t>with a sense of linearity and succession.</w:t>
      </w:r>
      <w:r w:rsidRPr="00A774A6">
        <w:rPr>
          <w:sz w:val="16"/>
        </w:rPr>
        <w:t xml:space="preserve"> It is assumed that Aboriginal </w:t>
      </w:r>
      <w:r w:rsidRPr="00A31C11">
        <w:rPr>
          <w:rStyle w:val="StyleUnderline"/>
        </w:rPr>
        <w:t>ghosts are all that remains of the ‘disappearing Indian’, and that settler-Canadians have inherited this rich land from those who have now ‘passed’.</w:t>
      </w:r>
      <w:r>
        <w:rPr>
          <w:rStyle w:val="StyleUnderline"/>
        </w:rPr>
        <w:t xml:space="preserve"> </w:t>
      </w:r>
      <w:r w:rsidRPr="00A774A6">
        <w:rPr>
          <w:sz w:val="16"/>
        </w:rPr>
        <w:t xml:space="preserve">The ‘spectral native’ was a particularly common figure among the Confederation poets, a group of writers working at the turn of the twentieth century who aimed to cultivate a uniquely Canadian literary voice and articulate the grounds for a budding Canadian nationalism.16 One of their more celebrated members, Duncan Campbell Scott, also spent his career in the federal Department of Indian Affairs, holding the post of Deputy Superintendent from 1923–1932, the era during which some of the most restrictive and assimilative policies relating to Aboriginal peoples were crafted and implemented. While traveling into Northern Ontario to arrange for the surrender of Cree and Ojibway lands in 1905, Scott wrote a poem entitled ‘Indian Place Names’ that begins: The race has waned and left but tales of ghosts, That hover in the world like fading smoke About the lodges: gone are the dusty folk That once were cunning with the thong and snare And mighty with the paddle and the bow; They lured the silver salmon from his lair, They drove the buffalo in trampling hosts, And gambled in the teepees until dawn. But now their vaunted prowess is all gone, Gone like a moose-track in April snow. But all the land is murmurous with the call </w:t>
      </w:r>
      <w:proofErr w:type="gramStart"/>
      <w:r w:rsidRPr="00A774A6">
        <w:rPr>
          <w:sz w:val="16"/>
        </w:rPr>
        <w:t>Of</w:t>
      </w:r>
      <w:proofErr w:type="gramEnd"/>
      <w:r w:rsidRPr="00A774A6">
        <w:rPr>
          <w:sz w:val="16"/>
        </w:rPr>
        <w:t xml:space="preserve"> their wild names that haunt the lovely glens Where lonely water falls, or where the street Sounds all day with the tramp of myriad feet.17 Scott wrote a number of mournful Indian poems like this one, lamenting the loss of the very cultures he was instrumental in attacking. Although critics like Stan Dragland18 have argued that Scott’s poetry gave expression to his inner torment over the assimilation of Indigenous peoples into Canadian society, Groening19 insists that Scott’s </w:t>
      </w:r>
      <w:r w:rsidRPr="00C77B41">
        <w:rPr>
          <w:rStyle w:val="StyleUnderline"/>
        </w:rPr>
        <w:t xml:space="preserve">poems </w:t>
      </w:r>
      <w:r w:rsidRPr="009D196F">
        <w:rPr>
          <w:rStyle w:val="Emphasis"/>
          <w:highlight w:val="cyan"/>
        </w:rPr>
        <w:t>supported and articulated</w:t>
      </w:r>
      <w:r w:rsidRPr="00C77B41">
        <w:rPr>
          <w:rStyle w:val="StyleUnderline"/>
        </w:rPr>
        <w:t xml:space="preserve"> </w:t>
      </w:r>
      <w:r w:rsidRPr="00A774A6">
        <w:rPr>
          <w:sz w:val="16"/>
        </w:rPr>
        <w:t xml:space="preserve">his </w:t>
      </w:r>
      <w:r w:rsidRPr="009D196F">
        <w:rPr>
          <w:rStyle w:val="Emphasis"/>
          <w:highlight w:val="cyan"/>
        </w:rPr>
        <w:t>assimilationist agenda.</w:t>
      </w:r>
      <w:r w:rsidRPr="00C77B41">
        <w:rPr>
          <w:rStyle w:val="StyleUnderline"/>
        </w:rPr>
        <w:t xml:space="preserve"> Ghostly, fading Indians, </w:t>
      </w:r>
      <w:r w:rsidRPr="00A774A6">
        <w:rPr>
          <w:sz w:val="16"/>
        </w:rPr>
        <w:t xml:space="preserve">regrettable or not, </w:t>
      </w:r>
      <w:r w:rsidRPr="00C77B41">
        <w:rPr>
          <w:rStyle w:val="StyleUnderline"/>
        </w:rPr>
        <w:t>were an essential component of Scott’s vision as Deputy Superintendent of Indian Affairs</w:t>
      </w:r>
      <w:r w:rsidRPr="00A774A6">
        <w:rPr>
          <w:sz w:val="16"/>
        </w:rPr>
        <w:t xml:space="preserve">. Scott </w:t>
      </w:r>
      <w:r w:rsidRPr="009D196F">
        <w:rPr>
          <w:sz w:val="16"/>
        </w:rPr>
        <w:t xml:space="preserve">was </w:t>
      </w:r>
      <w:r w:rsidRPr="009D196F">
        <w:rPr>
          <w:rStyle w:val="StyleUnderline"/>
        </w:rPr>
        <w:t xml:space="preserve">unequivocal that </w:t>
      </w:r>
      <w:r w:rsidRPr="00CB4B30">
        <w:rPr>
          <w:rStyle w:val="StyleUnderline"/>
          <w:highlight w:val="cyan"/>
        </w:rPr>
        <w:t xml:space="preserve">Indians should </w:t>
      </w:r>
      <w:r w:rsidRPr="009D196F">
        <w:rPr>
          <w:rStyle w:val="StyleUnderline"/>
        </w:rPr>
        <w:t xml:space="preserve">‘progress into civilization and </w:t>
      </w:r>
      <w:r w:rsidRPr="008E400B">
        <w:rPr>
          <w:rStyle w:val="StyleUnderline"/>
        </w:rPr>
        <w:t xml:space="preserve">finally </w:t>
      </w:r>
      <w:r w:rsidRPr="00CB4B30">
        <w:rPr>
          <w:rStyle w:val="StyleUnderline"/>
          <w:highlight w:val="cyan"/>
        </w:rPr>
        <w:t xml:space="preserve">disappear as </w:t>
      </w:r>
      <w:r w:rsidRPr="008E400B">
        <w:rPr>
          <w:rStyle w:val="StyleUnderline"/>
        </w:rPr>
        <w:t xml:space="preserve">a separate and </w:t>
      </w:r>
      <w:r w:rsidRPr="00CB4B30">
        <w:rPr>
          <w:rStyle w:val="StyleUnderline"/>
          <w:highlight w:val="cyan"/>
        </w:rPr>
        <w:t xml:space="preserve">distinct people, </w:t>
      </w:r>
      <w:r w:rsidRPr="008E400B">
        <w:rPr>
          <w:rStyle w:val="StyleUnderline"/>
        </w:rPr>
        <w:t xml:space="preserve">not by race extinction but </w:t>
      </w:r>
      <w:r w:rsidRPr="00CB4B30">
        <w:rPr>
          <w:rStyle w:val="StyleUnderline"/>
          <w:highlight w:val="cyan"/>
        </w:rPr>
        <w:t xml:space="preserve">by </w:t>
      </w:r>
      <w:r w:rsidRPr="009D196F">
        <w:rPr>
          <w:rStyle w:val="StyleUnderline"/>
        </w:rPr>
        <w:t xml:space="preserve">gradual </w:t>
      </w:r>
      <w:r w:rsidRPr="00CB4B30">
        <w:rPr>
          <w:rStyle w:val="StyleUnderline"/>
          <w:highlight w:val="cyan"/>
        </w:rPr>
        <w:t xml:space="preserve">assimilation </w:t>
      </w:r>
      <w:r w:rsidRPr="009D196F">
        <w:rPr>
          <w:rStyle w:val="StyleUnderline"/>
        </w:rPr>
        <w:t>with their fellow citiz</w:t>
      </w:r>
      <w:r w:rsidRPr="009D196F">
        <w:rPr>
          <w:rStyle w:val="StyleUnderline"/>
          <w:highlight w:val="cyan"/>
        </w:rPr>
        <w:t>ens’, 20</w:t>
      </w:r>
      <w:r w:rsidRPr="00C77B41">
        <w:rPr>
          <w:rStyle w:val="StyleUnderline"/>
        </w:rPr>
        <w:t xml:space="preserve"> </w:t>
      </w:r>
      <w:r w:rsidRPr="008E400B">
        <w:rPr>
          <w:rStyle w:val="StyleUnderline"/>
        </w:rPr>
        <w:t>and</w:t>
      </w:r>
      <w:r w:rsidRPr="00CB4B30">
        <w:rPr>
          <w:rStyle w:val="StyleUnderline"/>
          <w:highlight w:val="cyan"/>
        </w:rPr>
        <w:t xml:space="preserve"> the motif of fading,</w:t>
      </w:r>
      <w:r w:rsidRPr="00C77B41">
        <w:rPr>
          <w:rStyle w:val="StyleUnderline"/>
        </w:rPr>
        <w:t xml:space="preserve"> spectral Indians in Scott’s poetry worked to </w:t>
      </w:r>
      <w:r w:rsidRPr="008E400B">
        <w:rPr>
          <w:rStyle w:val="StyleUnderline"/>
          <w:highlight w:val="cyan"/>
        </w:rPr>
        <w:t xml:space="preserve">naturalize </w:t>
      </w:r>
      <w:r w:rsidRPr="009D196F">
        <w:rPr>
          <w:rStyle w:val="StyleUnderline"/>
        </w:rPr>
        <w:t xml:space="preserve">the </w:t>
      </w:r>
      <w:r w:rsidRPr="008E400B">
        <w:rPr>
          <w:rStyle w:val="StyleUnderline"/>
          <w:highlight w:val="cyan"/>
        </w:rPr>
        <w:t xml:space="preserve">policies </w:t>
      </w:r>
      <w:r w:rsidRPr="009D196F">
        <w:rPr>
          <w:rStyle w:val="StyleUnderline"/>
        </w:rPr>
        <w:t xml:space="preserve">he </w:t>
      </w:r>
      <w:r w:rsidRPr="008E400B">
        <w:rPr>
          <w:rStyle w:val="StyleUnderline"/>
          <w:highlight w:val="cyan"/>
        </w:rPr>
        <w:t xml:space="preserve">enacted as </w:t>
      </w:r>
      <w:r w:rsidRPr="009D196F">
        <w:rPr>
          <w:rStyle w:val="StyleUnderline"/>
        </w:rPr>
        <w:t xml:space="preserve">Deputy </w:t>
      </w:r>
      <w:r w:rsidRPr="008E400B">
        <w:rPr>
          <w:rStyle w:val="StyleUnderline"/>
          <w:highlight w:val="cyan"/>
        </w:rPr>
        <w:t>Superintendent</w:t>
      </w:r>
      <w:r w:rsidRPr="00C77B41">
        <w:rPr>
          <w:rStyle w:val="StyleUnderline"/>
        </w:rPr>
        <w:t>.</w:t>
      </w:r>
      <w:r w:rsidRPr="00A774A6">
        <w:rPr>
          <w:sz w:val="16"/>
        </w:rPr>
        <w:t xml:space="preserve"> </w:t>
      </w:r>
      <w:r w:rsidRPr="00C77B41">
        <w:rPr>
          <w:rStyle w:val="StyleUnderline"/>
        </w:rPr>
        <w:t>The portrayal</w:t>
      </w:r>
      <w:r w:rsidRPr="00A774A6">
        <w:rPr>
          <w:sz w:val="16"/>
        </w:rPr>
        <w:t xml:space="preserve"> </w:t>
      </w:r>
      <w:r w:rsidRPr="00C77B41">
        <w:rPr>
          <w:rStyle w:val="StyleUnderline"/>
        </w:rPr>
        <w:t>of</w:t>
      </w:r>
      <w:r w:rsidRPr="00A774A6">
        <w:rPr>
          <w:sz w:val="16"/>
        </w:rPr>
        <w:t xml:space="preserve"> Indigenous peoples as </w:t>
      </w:r>
      <w:r w:rsidRPr="00C77B41">
        <w:rPr>
          <w:rStyle w:val="StyleUnderline"/>
        </w:rPr>
        <w:t>fading ghosts extended far beyond Scott’s poetry</w:t>
      </w:r>
      <w:r w:rsidRPr="00A774A6">
        <w:rPr>
          <w:sz w:val="16"/>
        </w:rPr>
        <w:t xml:space="preserve">, but </w:t>
      </w:r>
      <w:r w:rsidRPr="00C77B41">
        <w:rPr>
          <w:rStyle w:val="StyleUnderline"/>
        </w:rPr>
        <w:t>the political implications</w:t>
      </w:r>
      <w:r w:rsidRPr="00A774A6">
        <w:rPr>
          <w:sz w:val="16"/>
        </w:rPr>
        <w:t xml:space="preserve"> of Scott’s use of this trope </w:t>
      </w:r>
      <w:r w:rsidRPr="00C77B41">
        <w:rPr>
          <w:rStyle w:val="StyleUnderline"/>
        </w:rPr>
        <w:t xml:space="preserve">are </w:t>
      </w:r>
      <w:r w:rsidRPr="00C77B41">
        <w:rPr>
          <w:rStyle w:val="StyleUnderline"/>
        </w:rPr>
        <w:lastRenderedPageBreak/>
        <w:t>particularly stark given the context</w:t>
      </w:r>
      <w:r w:rsidRPr="00A774A6">
        <w:rPr>
          <w:sz w:val="16"/>
        </w:rPr>
        <w:t xml:space="preserve"> within which ‘Indian Place Names’ was written. </w:t>
      </w:r>
      <w:r w:rsidRPr="00C77B41">
        <w:rPr>
          <w:rStyle w:val="StyleUnderline"/>
        </w:rPr>
        <w:t>Scott was engaged in negotiations with real, live ‘Indians’</w:t>
      </w:r>
      <w:r w:rsidRPr="00A774A6">
        <w:rPr>
          <w:sz w:val="16"/>
        </w:rPr>
        <w:t xml:space="preserve"> when he wrote this poem, </w:t>
      </w:r>
      <w:r w:rsidRPr="00C77B41">
        <w:rPr>
          <w:rStyle w:val="StyleUnderline"/>
        </w:rPr>
        <w:t xml:space="preserve">and </w:t>
      </w:r>
      <w:r w:rsidRPr="008E400B">
        <w:rPr>
          <w:rStyle w:val="StyleUnderline"/>
        </w:rPr>
        <w:t xml:space="preserve">it is this </w:t>
      </w:r>
      <w:r w:rsidRPr="00CB4B30">
        <w:rPr>
          <w:rStyle w:val="StyleUnderline"/>
          <w:highlight w:val="cyan"/>
        </w:rPr>
        <w:t xml:space="preserve">mismatch between </w:t>
      </w:r>
      <w:r w:rsidRPr="008E400B">
        <w:rPr>
          <w:rStyle w:val="StyleUnderline"/>
        </w:rPr>
        <w:t xml:space="preserve">the poem’s </w:t>
      </w:r>
      <w:r w:rsidRPr="00CB4B30">
        <w:rPr>
          <w:rStyle w:val="StyleUnderline"/>
          <w:highlight w:val="cyan"/>
        </w:rPr>
        <w:t xml:space="preserve">aestheticized ‘ghosting’ of Indigenous peoples and their embodied, material existence around the treaty table </w:t>
      </w:r>
      <w:r w:rsidRPr="008E400B">
        <w:rPr>
          <w:rStyle w:val="StyleUnderline"/>
          <w:highlight w:val="cyan"/>
        </w:rPr>
        <w:t>that is of note</w:t>
      </w:r>
      <w:r w:rsidRPr="008E400B">
        <w:rPr>
          <w:sz w:val="16"/>
          <w:highlight w:val="cyan"/>
        </w:rPr>
        <w:t>. This</w:t>
      </w:r>
      <w:r w:rsidRPr="00A774A6">
        <w:rPr>
          <w:sz w:val="16"/>
        </w:rPr>
        <w:t xml:space="preserve"> mismatch becomes </w:t>
      </w:r>
      <w:proofErr w:type="gramStart"/>
      <w:r w:rsidRPr="00A774A6">
        <w:rPr>
          <w:sz w:val="16"/>
        </w:rPr>
        <w:t>all the more</w:t>
      </w:r>
      <w:proofErr w:type="gramEnd"/>
      <w:r w:rsidRPr="00A774A6">
        <w:rPr>
          <w:sz w:val="16"/>
        </w:rPr>
        <w:t xml:space="preserve"> resonant from a contemporary vantage point: the </w:t>
      </w:r>
      <w:r w:rsidRPr="00C77B41">
        <w:rPr>
          <w:rStyle w:val="StyleUnderline"/>
        </w:rPr>
        <w:t xml:space="preserve">Cree and Ojibway clearly did not ‘wane’, after all. </w:t>
      </w:r>
      <w:r w:rsidRPr="008E400B">
        <w:rPr>
          <w:rStyle w:val="StyleUnderline"/>
          <w:highlight w:val="cyan"/>
        </w:rPr>
        <w:t xml:space="preserve">They were real </w:t>
      </w:r>
      <w:proofErr w:type="gramStart"/>
      <w:r w:rsidRPr="008E400B">
        <w:rPr>
          <w:rStyle w:val="StyleUnderline"/>
          <w:highlight w:val="cyan"/>
        </w:rPr>
        <w:t>then</w:t>
      </w:r>
      <w:proofErr w:type="gramEnd"/>
      <w:r w:rsidRPr="008E400B">
        <w:rPr>
          <w:rStyle w:val="StyleUnderline"/>
          <w:highlight w:val="cyan"/>
        </w:rPr>
        <w:t xml:space="preserve"> and they are real today</w:t>
      </w:r>
      <w:r w:rsidRPr="00C77B41">
        <w:rPr>
          <w:rStyle w:val="StyleUnderline"/>
        </w:rPr>
        <w:t>, in spite of Scott’s efforts</w:t>
      </w:r>
      <w:r>
        <w:rPr>
          <w:rStyle w:val="StyleUnderline"/>
        </w:rPr>
        <w:t>, both poetic and bureaucratic.</w:t>
      </w:r>
    </w:p>
    <w:p w14:paraId="15F8C64E" w14:textId="77777777" w:rsidR="00E9101A" w:rsidRDefault="00E9101A" w:rsidP="00E9101A">
      <w:pPr>
        <w:pStyle w:val="Heading3"/>
      </w:pPr>
      <w:r w:rsidRPr="00433270">
        <w:lastRenderedPageBreak/>
        <w:t>Doesn’t Solve – Utopian</w:t>
      </w:r>
    </w:p>
    <w:p w14:paraId="03DC6C31" w14:textId="77777777" w:rsidR="00E9101A" w:rsidRDefault="00E9101A" w:rsidP="00E9101A">
      <w:pPr>
        <w:pStyle w:val="Heading4"/>
      </w:pPr>
      <w:r>
        <w:t>Academy DA – their analysis is utopian and fails, they distract from real pragmatism and keep us in the status quo</w:t>
      </w:r>
    </w:p>
    <w:p w14:paraId="3A2F3CB6" w14:textId="77777777" w:rsidR="00E9101A" w:rsidRDefault="00E9101A" w:rsidP="00E9101A">
      <w:proofErr w:type="spellStart"/>
      <w:r>
        <w:rPr>
          <w:rStyle w:val="Style13ptBold"/>
        </w:rPr>
        <w:t>Rorty</w:t>
      </w:r>
      <w:proofErr w:type="spellEnd"/>
      <w:r>
        <w:rPr>
          <w:rStyle w:val="Style13ptBold"/>
        </w:rPr>
        <w:t xml:space="preserve"> 96 </w:t>
      </w:r>
      <w:r w:rsidRPr="00A13CC5">
        <w:t>[</w:t>
      </w:r>
      <w:r>
        <w:t>Richard, 1996, Professor at Virginia, “Deconstruction and Pragmatism” //recut Majeed &amp; Jacobs]</w:t>
      </w:r>
    </w:p>
    <w:p w14:paraId="4138F2B3" w14:textId="77777777" w:rsidR="00E9101A" w:rsidRPr="001D68D1" w:rsidRDefault="00E9101A" w:rsidP="00E9101A">
      <w:r w:rsidRPr="00016E93">
        <w:rPr>
          <w:rStyle w:val="Emphasis"/>
        </w:rPr>
        <w:t xml:space="preserve">This flurry of </w:t>
      </w:r>
      <w:r w:rsidRPr="00D11E19">
        <w:rPr>
          <w:rStyle w:val="Emphasis"/>
          <w:highlight w:val="green"/>
        </w:rPr>
        <w:t>deconstructive activity</w:t>
      </w:r>
      <w:r w:rsidRPr="00016E93">
        <w:rPr>
          <w:rStyle w:val="Emphasis"/>
        </w:rPr>
        <w:t xml:space="preserve"> seems to me to have </w:t>
      </w:r>
      <w:r w:rsidRPr="00D11E19">
        <w:rPr>
          <w:rStyle w:val="Emphasis"/>
          <w:highlight w:val="green"/>
        </w:rPr>
        <w:t>add</w:t>
      </w:r>
      <w:r w:rsidRPr="00016E93">
        <w:rPr>
          <w:rStyle w:val="Emphasis"/>
        </w:rPr>
        <w:t xml:space="preserve">ed </w:t>
      </w:r>
      <w:r w:rsidRPr="00D11E19">
        <w:rPr>
          <w:rStyle w:val="Emphasis"/>
          <w:highlight w:val="green"/>
        </w:rPr>
        <w:t>little</w:t>
      </w:r>
      <w:r w:rsidRPr="00016E93">
        <w:rPr>
          <w:rStyle w:val="Emphasis"/>
        </w:rPr>
        <w:t xml:space="preserve"> to our understanding of literature and to have done little </w:t>
      </w:r>
      <w:r w:rsidRPr="00D11E19">
        <w:rPr>
          <w:rStyle w:val="Emphasis"/>
        </w:rPr>
        <w:t>for leftist politics</w:t>
      </w:r>
      <w:r w:rsidRPr="00016E93">
        <w:rPr>
          <w:rStyle w:val="Emphasis"/>
        </w:rPr>
        <w:t>.</w:t>
      </w:r>
      <w:r>
        <w:t xml:space="preserve"> On the contrary, </w:t>
      </w:r>
      <w:r w:rsidRPr="00016E93">
        <w:rPr>
          <w:rStyle w:val="Emphasis"/>
        </w:rPr>
        <w:t xml:space="preserve">by </w:t>
      </w:r>
      <w:r w:rsidRPr="00D11E19">
        <w:rPr>
          <w:rStyle w:val="Emphasis"/>
          <w:highlight w:val="green"/>
        </w:rPr>
        <w:t>diverting attention from real politics</w:t>
      </w:r>
      <w:r w:rsidRPr="00016E93">
        <w:rPr>
          <w:rStyle w:val="Emphasis"/>
        </w:rPr>
        <w:t xml:space="preserve">, it has helped </w:t>
      </w:r>
      <w:r w:rsidRPr="00D11E19">
        <w:rPr>
          <w:rStyle w:val="Emphasis"/>
          <w:highlight w:val="green"/>
        </w:rPr>
        <w:t>create a self-satisfied</w:t>
      </w:r>
      <w:r w:rsidRPr="00016E93">
        <w:rPr>
          <w:rStyle w:val="Emphasis"/>
        </w:rPr>
        <w:t xml:space="preserve"> </w:t>
      </w:r>
      <w:r w:rsidRPr="00D11E19">
        <w:rPr>
          <w:rStyle w:val="Emphasis"/>
          <w:highlight w:val="green"/>
        </w:rPr>
        <w:t>and insular academic left</w:t>
      </w:r>
      <w:r w:rsidRPr="00016E93">
        <w:rPr>
          <w:rStyle w:val="Emphasis"/>
        </w:rPr>
        <w:t xml:space="preserve"> which</w:t>
      </w:r>
      <w:r>
        <w:t>—like the left of the 1960s—</w:t>
      </w:r>
      <w:r w:rsidRPr="00016E93">
        <w:rPr>
          <w:rStyle w:val="Emphasis"/>
        </w:rPr>
        <w:t>prides itself on not being co-opted by the system and thereby renders itself less able to improve the system.</w:t>
      </w:r>
      <w:r>
        <w:t xml:space="preserve"> Irving Howe’s much-quoted jibe</w:t>
      </w:r>
      <w:proofErr w:type="gramStart"/>
      <w:r>
        <w:t>—‘</w:t>
      </w:r>
      <w:proofErr w:type="gramEnd"/>
      <w:r w:rsidRPr="00F87D8F">
        <w:rPr>
          <w:rStyle w:val="StyleUnderline"/>
        </w:rPr>
        <w:t>These people don’t want to take over the government; they just want to take over the English Department’</w:t>
      </w:r>
      <w:r>
        <w:t>— seems to me to remain an important criticism of this academic left</w:t>
      </w:r>
      <w:r w:rsidRPr="00F87D8F">
        <w:rPr>
          <w:rStyle w:val="StyleUnderline"/>
        </w:rPr>
        <w:t>. I see no real connection between what Derrida is up to and the activity which is called ‘deconstruction’, and I wish that the latter word had never taken hold as a description of Derrida’s work</w:t>
      </w:r>
      <w:r>
        <w:t xml:space="preserve">. I have never found, or been able to invent, a satisfactory definition of that word. I often use it as shorthand for ‘the sort of thing Derrida does’, but I do so </w:t>
      </w:r>
      <w:proofErr w:type="spellStart"/>
      <w:r>
        <w:t>faute</w:t>
      </w:r>
      <w:proofErr w:type="spellEnd"/>
      <w:r>
        <w:t xml:space="preserve"> de </w:t>
      </w:r>
      <w:proofErr w:type="spellStart"/>
      <w:r>
        <w:t>mieux</w:t>
      </w:r>
      <w:proofErr w:type="spellEnd"/>
      <w:r>
        <w:t xml:space="preserve">, and with a self-exculpatory shrug. In an article called ‘Deconstruction’ (published in volume 8 of The Cambridge History of Literary Criticism), I claim that there are deep differences between Derrida’s own motives and interests and those of Paul de Man, the founder of the school of literary criticism which was briefly (before the advent of ‘cultural studies’) dominant in the US. I argue that the de </w:t>
      </w:r>
      <w:proofErr w:type="spellStart"/>
      <w:r>
        <w:t>Manian</w:t>
      </w:r>
      <w:proofErr w:type="spellEnd"/>
      <w:r>
        <w:t xml:space="preserve"> way of reading texts—as testifying to ‘the presence of a nothingness’—is very different from Derrida’s approach to texts. So much for the opposed </w:t>
      </w:r>
      <w:proofErr w:type="spellStart"/>
      <w:r>
        <w:t>misreadings</w:t>
      </w:r>
      <w:proofErr w:type="spellEnd"/>
      <w:r>
        <w:t xml:space="preserve"> of Derrida which I mentioned at the outset. I turn now to the relation of the sort of thing that Derrida does to pragmatism. Pragmatism starts out from Darwinian naturalism—from a picture of human beings as chance products of evolution. This starting-point leads pragmatists to be as suspicious of the great binary oppositions of Western metaphysics as are Heidegger and Derrida. Darwinians share Nietzschean suspicions of Platonic </w:t>
      </w:r>
      <w:proofErr w:type="gramStart"/>
      <w:r>
        <w:t>other-worldliness</w:t>
      </w:r>
      <w:proofErr w:type="gramEnd"/>
      <w:r>
        <w:t>, and the Nietzschean conviction that distinctions like mind-vs.-body and objective-vs.-subjective need to be reformulated in order to cleanse them of Platonic presuppositions and give them a firmly naturalistic sense</w:t>
      </w:r>
      <w:r w:rsidRPr="00F87D8F">
        <w:rPr>
          <w:rStyle w:val="StyleUnderline"/>
        </w:rPr>
        <w:t xml:space="preserve">. Naturalists, like </w:t>
      </w:r>
      <w:proofErr w:type="spellStart"/>
      <w:r w:rsidRPr="00F87D8F">
        <w:rPr>
          <w:rStyle w:val="StyleUnderline"/>
        </w:rPr>
        <w:t>Derrideans</w:t>
      </w:r>
      <w:proofErr w:type="spellEnd"/>
      <w:r w:rsidRPr="00F87D8F">
        <w:rPr>
          <w:rStyle w:val="StyleUnderline"/>
        </w:rPr>
        <w:t>, have no use for what Derrida calls ‘a full presence which is beyond play’, and they distrust, as much as he does, the various God-surrogates which have been proposed for the role of such a full presence</w:t>
      </w:r>
      <w:r>
        <w:t xml:space="preserve">. Both kinds of </w:t>
      </w:r>
      <w:r w:rsidRPr="00F87D8F">
        <w:rPr>
          <w:rStyle w:val="StyleUnderline"/>
        </w:rPr>
        <w:t>philosophers see everything as constituted by its relations to other things, and as having no intrinsic, ineluctable nature.</w:t>
      </w:r>
      <w:r>
        <w:t xml:space="preserve"> What it is depends on what it is being related to (or, if you like, what it differs from). When it comes to language, pragmatists see the later Wittgenstein, Quine and Davidson as having got rid of the dualistic, Fregean ways of thinking which dominated the </w:t>
      </w:r>
      <w:proofErr w:type="spellStart"/>
      <w:r>
        <w:t>Tractatus</w:t>
      </w:r>
      <w:proofErr w:type="spellEnd"/>
      <w:r>
        <w:t xml:space="preserve"> Logico-</w:t>
      </w:r>
      <w:proofErr w:type="spellStart"/>
      <w:r>
        <w:t>Philosophicus</w:t>
      </w:r>
      <w:proofErr w:type="spellEnd"/>
      <w:r>
        <w:t xml:space="preserve"> and early analytic philosophy. They read Derrida on language as making pretty much the same criticisms of the Cartesian/Lockean/</w:t>
      </w:r>
      <w:proofErr w:type="spellStart"/>
      <w:r>
        <w:t>Husserlian</w:t>
      </w:r>
      <w:proofErr w:type="spellEnd"/>
      <w:r>
        <w:t xml:space="preserve"> view of ‘language as the expression of thought’ which Wittgenstein made in his Philosophical Investigations. </w:t>
      </w:r>
      <w:r w:rsidRPr="00F87D8F">
        <w:rPr>
          <w:rStyle w:val="StyleUnderline"/>
        </w:rPr>
        <w:t xml:space="preserve">They read both </w:t>
      </w:r>
      <w:r w:rsidRPr="00D11E19">
        <w:rPr>
          <w:rStyle w:val="StyleUnderline"/>
        </w:rPr>
        <w:t>Derrida</w:t>
      </w:r>
      <w:r w:rsidRPr="00F87D8F">
        <w:rPr>
          <w:rStyle w:val="StyleUnderline"/>
        </w:rPr>
        <w:t xml:space="preserve"> and Wittgenstein not as having discovered the essential nature of language, or of anything else, but simply as having helped get rid of a misleading, and useless, picture</w:t>
      </w:r>
      <w:r>
        <w:t xml:space="preserve">—the one which Quine called the myth of the museum: the image of there being an object, the meaning, and next to it its label, the word. What pragmatists find most foreign in Derrida is his suspicion of empiricism, and naturalism—his assumption that these are forms of metaphysics, rather than replacements for metaphysics. To put it another way: </w:t>
      </w:r>
      <w:r w:rsidRPr="00F87D8F">
        <w:rPr>
          <w:rStyle w:val="StyleUnderline"/>
        </w:rPr>
        <w:t>they cannot understand why Derrida wants to sound transcendental, why he persists in taking the project of finding conditions of possibility seriously.</w:t>
      </w:r>
      <w:r>
        <w:t xml:space="preserve"> So when pragmatists are told by ‘deconstructionists’ </w:t>
      </w:r>
      <w:r>
        <w:lastRenderedPageBreak/>
        <w:t>that Derrida has ‘demonstrated’ that Y, the condition of the possibility of X, is also the condition of the impossibility of X, they feel that this is an unnecessarily high-</w:t>
      </w:r>
      <w:proofErr w:type="spellStart"/>
      <w:r>
        <w:t>faluting</w:t>
      </w:r>
      <w:proofErr w:type="spellEnd"/>
      <w:r>
        <w:t xml:space="preserve"> way of putting a point which could be put a lot more simply: viz., that you cannot use the word ‘A’ without being able to use the word ‘B’, and vice versa, even though nothing can be both an A and an B. In my own writing about </w:t>
      </w:r>
      <w:proofErr w:type="gramStart"/>
      <w:r>
        <w:t>Derrida</w:t>
      </w:r>
      <w:proofErr w:type="gramEnd"/>
      <w:r>
        <w:t xml:space="preserve"> </w:t>
      </w:r>
      <w:r w:rsidRPr="00F87D8F">
        <w:rPr>
          <w:rStyle w:val="Emphasis"/>
        </w:rPr>
        <w:t xml:space="preserve">I have urged that </w:t>
      </w:r>
      <w:r w:rsidRPr="00D11E19">
        <w:rPr>
          <w:rStyle w:val="Emphasis"/>
          <w:highlight w:val="green"/>
        </w:rPr>
        <w:t>we see him as sharing</w:t>
      </w:r>
      <w:r w:rsidRPr="00F87D8F">
        <w:rPr>
          <w:rStyle w:val="Emphasis"/>
        </w:rPr>
        <w:t xml:space="preserve"> Dewey’s </w:t>
      </w:r>
      <w:r w:rsidRPr="00D11E19">
        <w:rPr>
          <w:rStyle w:val="Emphasis"/>
          <w:highlight w:val="green"/>
        </w:rPr>
        <w:t>utopian hopes</w:t>
      </w:r>
      <w:r w:rsidRPr="00F87D8F">
        <w:rPr>
          <w:rStyle w:val="Emphasis"/>
        </w:rPr>
        <w:t xml:space="preserve">, but </w:t>
      </w:r>
      <w:r w:rsidRPr="00D11E19">
        <w:rPr>
          <w:rStyle w:val="Emphasis"/>
          <w:highlight w:val="green"/>
        </w:rPr>
        <w:t>not</w:t>
      </w:r>
      <w:r w:rsidRPr="00F87D8F">
        <w:rPr>
          <w:rStyle w:val="Emphasis"/>
        </w:rPr>
        <w:t xml:space="preserve"> treat his work </w:t>
      </w:r>
      <w:r w:rsidRPr="00D11E19">
        <w:rPr>
          <w:rStyle w:val="Emphasis"/>
          <w:highlight w:val="green"/>
        </w:rPr>
        <w:t>as contributing</w:t>
      </w:r>
      <w:r w:rsidRPr="00F87D8F">
        <w:rPr>
          <w:rStyle w:val="Emphasis"/>
        </w:rPr>
        <w:t xml:space="preserve">, in any clear or direct way, </w:t>
      </w:r>
      <w:r w:rsidRPr="00D11E19">
        <w:rPr>
          <w:rStyle w:val="Emphasis"/>
          <w:highlight w:val="green"/>
        </w:rPr>
        <w:t>to</w:t>
      </w:r>
      <w:r w:rsidRPr="00F87D8F">
        <w:rPr>
          <w:rStyle w:val="Emphasis"/>
        </w:rPr>
        <w:t xml:space="preserve"> the </w:t>
      </w:r>
      <w:r w:rsidRPr="00D11E19">
        <w:rPr>
          <w:rStyle w:val="Emphasis"/>
          <w:highlight w:val="green"/>
        </w:rPr>
        <w:t>realization</w:t>
      </w:r>
      <w:r w:rsidRPr="00F87D8F">
        <w:rPr>
          <w:rStyle w:val="Emphasis"/>
        </w:rPr>
        <w:t xml:space="preserve"> </w:t>
      </w:r>
      <w:r w:rsidRPr="00D11E19">
        <w:rPr>
          <w:rStyle w:val="Emphasis"/>
          <w:highlight w:val="green"/>
        </w:rPr>
        <w:t>of those hopes</w:t>
      </w:r>
      <w:r w:rsidRPr="00F87D8F">
        <w:rPr>
          <w:rStyle w:val="Emphasis"/>
        </w:rPr>
        <w:t>.</w:t>
      </w:r>
      <w:r>
        <w:t xml:space="preserve"> I divide philosophers, rather crudely, into those (like Mill, </w:t>
      </w:r>
      <w:proofErr w:type="gramStart"/>
      <w:r>
        <w:t>Dewey</w:t>
      </w:r>
      <w:proofErr w:type="gramEnd"/>
      <w:r>
        <w:t xml:space="preserve"> and Rawls) whose work fulfils primarily public purposes, and those whose work fulfils primarily private purposes. </w:t>
      </w:r>
      <w:r w:rsidRPr="00F87D8F">
        <w:rPr>
          <w:rStyle w:val="Emphasis"/>
        </w:rPr>
        <w:t>I think of the Nietzsche-</w:t>
      </w:r>
      <w:proofErr w:type="spellStart"/>
      <w:r w:rsidRPr="00F87D8F">
        <w:rPr>
          <w:rStyle w:val="Emphasis"/>
        </w:rPr>
        <w:t>Heidegger</w:t>
      </w:r>
      <w:r w:rsidRPr="00D11E19">
        <w:rPr>
          <w:rStyle w:val="Emphasis"/>
          <w:highlight w:val="green"/>
        </w:rPr>
        <w:t>Derrida</w:t>
      </w:r>
      <w:proofErr w:type="spellEnd"/>
      <w:r w:rsidRPr="00F87D8F">
        <w:rPr>
          <w:rStyle w:val="Emphasis"/>
        </w:rPr>
        <w:t xml:space="preserve"> </w:t>
      </w:r>
      <w:r w:rsidRPr="00D11E19">
        <w:rPr>
          <w:rStyle w:val="Emphasis"/>
          <w:highlight w:val="green"/>
        </w:rPr>
        <w:t>assault on metaphysics</w:t>
      </w:r>
      <w:r w:rsidRPr="00F87D8F">
        <w:rPr>
          <w:rStyle w:val="Emphasis"/>
        </w:rPr>
        <w:t xml:space="preserve"> as </w:t>
      </w:r>
      <w:r w:rsidRPr="00D11E19">
        <w:rPr>
          <w:rStyle w:val="Emphasis"/>
          <w:highlight w:val="green"/>
        </w:rPr>
        <w:t>produci</w:t>
      </w:r>
      <w:r w:rsidRPr="00F87D8F">
        <w:rPr>
          <w:rStyle w:val="Emphasis"/>
        </w:rPr>
        <w:t xml:space="preserve">ng </w:t>
      </w:r>
      <w:r w:rsidRPr="00D11E19">
        <w:rPr>
          <w:rStyle w:val="Emphasis"/>
          <w:highlight w:val="green"/>
        </w:rPr>
        <w:t>private satisfactions</w:t>
      </w:r>
      <w:r w:rsidRPr="00F87D8F">
        <w:rPr>
          <w:rStyle w:val="Emphasis"/>
        </w:rPr>
        <w:t xml:space="preserve"> to people who are deeply involved with philosophy</w:t>
      </w:r>
      <w:r>
        <w:t xml:space="preserve"> (and therefore, necessarily, with metaphysics) </w:t>
      </w:r>
      <w:r w:rsidRPr="00D11E19">
        <w:rPr>
          <w:rStyle w:val="Emphasis"/>
          <w:highlight w:val="green"/>
        </w:rPr>
        <w:t>but not</w:t>
      </w:r>
      <w:r w:rsidRPr="00F87D8F">
        <w:rPr>
          <w:rStyle w:val="Emphasis"/>
        </w:rPr>
        <w:t xml:space="preserve"> as </w:t>
      </w:r>
      <w:r w:rsidRPr="00D11E19">
        <w:rPr>
          <w:rStyle w:val="Emphasis"/>
          <w:highlight w:val="green"/>
        </w:rPr>
        <w:t>politically consequential</w:t>
      </w:r>
      <w:r w:rsidRPr="00F87D8F">
        <w:rPr>
          <w:rStyle w:val="Emphasis"/>
        </w:rPr>
        <w:t>, except in a very indirect and long-term way</w:t>
      </w:r>
      <w:r>
        <w:t xml:space="preserve">. </w:t>
      </w:r>
      <w:proofErr w:type="gramStart"/>
      <w:r>
        <w:t>So</w:t>
      </w:r>
      <w:proofErr w:type="gramEnd"/>
      <w:r>
        <w:t xml:space="preserve"> I think of Derrida as at his best in works like the ‘Envois’ section of La Carte </w:t>
      </w:r>
      <w:proofErr w:type="spellStart"/>
      <w:r>
        <w:t>postale</w:t>
      </w:r>
      <w:proofErr w:type="spellEnd"/>
      <w:r>
        <w:t>—works in which his private relationships to his two grandfathers, Freud and Heidegger, are clearest.</w:t>
      </w:r>
    </w:p>
    <w:p w14:paraId="40C39C09" w14:textId="77777777" w:rsidR="00E9101A" w:rsidRPr="009F0054" w:rsidRDefault="00E9101A" w:rsidP="00E9101A">
      <w:pPr>
        <w:pStyle w:val="Heading4"/>
      </w:pPr>
      <w:r>
        <w:t xml:space="preserve">The </w:t>
      </w:r>
      <w:proofErr w:type="spellStart"/>
      <w:r>
        <w:t>aff</w:t>
      </w:r>
      <w:proofErr w:type="spellEnd"/>
      <w:r>
        <w:t xml:space="preserve"> reinstates authoritarianism which magnifies their impacts</w:t>
      </w:r>
    </w:p>
    <w:p w14:paraId="2B45EB66" w14:textId="77777777" w:rsidR="00E9101A" w:rsidRPr="00730C32" w:rsidRDefault="00E9101A" w:rsidP="00E9101A">
      <w:r w:rsidRPr="00730C32">
        <w:rPr>
          <w:rStyle w:val="Style13ptBold"/>
        </w:rPr>
        <w:t>Carman and Carl 6-15</w:t>
      </w:r>
      <w:r>
        <w:t xml:space="preserve"> </w:t>
      </w:r>
      <w:r w:rsidRPr="00730C32">
        <w:t>Ezequiel Carman and Joseph Carl 6-15-2021 "A U.S. vaccine diplomacy strategy for Latin America and the Caribbean"</w:t>
      </w:r>
      <w:r>
        <w:t xml:space="preserve"> </w:t>
      </w:r>
      <w:hyperlink r:id="rId10" w:history="1">
        <w:r w:rsidRPr="00B867F4">
          <w:rPr>
            <w:rStyle w:val="Hyperlink"/>
          </w:rPr>
          <w:t>https://theglobalamericans.org/2021/06/a-u-s-vaccine-diplomacy-strategy-for-latin-america-and-the-caribbean/</w:t>
        </w:r>
      </w:hyperlink>
      <w:r>
        <w:t xml:space="preserve"> (</w:t>
      </w:r>
      <w:r w:rsidRPr="00730C32">
        <w:t xml:space="preserve">Ezequiel Carman is an Argentine lawyer and global health and trade policy consultant. Previously, he served as a legal advisor to the Ministry of Justice of Buenos Aires, an assistant professor of international public law at the Universidad </w:t>
      </w:r>
      <w:proofErr w:type="spellStart"/>
      <w:r w:rsidRPr="00730C32">
        <w:t>Católica</w:t>
      </w:r>
      <w:proofErr w:type="spellEnd"/>
      <w:r w:rsidRPr="00730C32">
        <w:t xml:space="preserve"> Argentina, and a research assistant at the O’Neill Institute for National and Global Health Law. Joseph Carl is a graduate of Liberty University, where he studied international relations and strategic international studies. He has worked for the U.S. Department of State and the Heritage Foundation.</w:t>
      </w:r>
      <w:r>
        <w:t xml:space="preserve">)//Elmer </w:t>
      </w:r>
    </w:p>
    <w:p w14:paraId="346471A3" w14:textId="77777777" w:rsidR="00E9101A" w:rsidRDefault="00E9101A" w:rsidP="00E9101A">
      <w:pPr>
        <w:rPr>
          <w:u w:val="single"/>
        </w:rPr>
      </w:pPr>
      <w:r w:rsidRPr="008B3312">
        <w:rPr>
          <w:sz w:val="16"/>
        </w:rPr>
        <w:t xml:space="preserve">However, </w:t>
      </w:r>
      <w:r w:rsidRPr="00A60B48">
        <w:rPr>
          <w:u w:val="single"/>
        </w:rPr>
        <w:t xml:space="preserve">unlike the unipolarity that characterized the 1990s and early 2000s, </w:t>
      </w:r>
      <w:r w:rsidRPr="00F20FFF">
        <w:rPr>
          <w:highlight w:val="green"/>
          <w:u w:val="single"/>
        </w:rPr>
        <w:t>the U.S. is no longer the only global superpower</w:t>
      </w:r>
      <w:r w:rsidRPr="00A60B48">
        <w:rPr>
          <w:u w:val="single"/>
        </w:rPr>
        <w:t xml:space="preserve">, </w:t>
      </w:r>
      <w:r w:rsidRPr="00F20FFF">
        <w:rPr>
          <w:highlight w:val="green"/>
          <w:u w:val="single"/>
        </w:rPr>
        <w:t xml:space="preserve">and </w:t>
      </w:r>
      <w:r w:rsidRPr="00A60B48">
        <w:rPr>
          <w:u w:val="single"/>
        </w:rPr>
        <w:t xml:space="preserve">the </w:t>
      </w:r>
      <w:r w:rsidRPr="00F20FFF">
        <w:rPr>
          <w:b/>
          <w:bCs/>
          <w:highlight w:val="green"/>
          <w:u w:val="single"/>
          <w:bdr w:val="single" w:sz="4" w:space="0" w:color="auto"/>
        </w:rPr>
        <w:t>humanitarian decisions it makes now</w:t>
      </w:r>
      <w:r w:rsidRPr="00A60B48">
        <w:rPr>
          <w:u w:val="single"/>
        </w:rPr>
        <w:t>—</w:t>
      </w:r>
      <w:r w:rsidRPr="00F20FFF">
        <w:rPr>
          <w:highlight w:val="green"/>
          <w:u w:val="single"/>
        </w:rPr>
        <w:t xml:space="preserve">during a </w:t>
      </w:r>
      <w:r w:rsidRPr="00A60B48">
        <w:rPr>
          <w:u w:val="single"/>
        </w:rPr>
        <w:t xml:space="preserve">new </w:t>
      </w:r>
      <w:r w:rsidRPr="00F20FFF">
        <w:rPr>
          <w:highlight w:val="green"/>
          <w:u w:val="single"/>
        </w:rPr>
        <w:t>global health crisis</w:t>
      </w:r>
      <w:r w:rsidRPr="00A60B48">
        <w:rPr>
          <w:u w:val="single"/>
        </w:rPr>
        <w:t>—</w:t>
      </w:r>
      <w:r w:rsidRPr="00F20FFF">
        <w:rPr>
          <w:highlight w:val="green"/>
          <w:u w:val="single"/>
        </w:rPr>
        <w:t xml:space="preserve">have the potential to be </w:t>
      </w:r>
      <w:r w:rsidRPr="00F20FFF">
        <w:rPr>
          <w:b/>
          <w:bCs/>
          <w:highlight w:val="green"/>
          <w:u w:val="single"/>
        </w:rPr>
        <w:t>hugely consequential</w:t>
      </w:r>
      <w:r w:rsidRPr="00F20FFF">
        <w:rPr>
          <w:highlight w:val="green"/>
          <w:u w:val="single"/>
        </w:rPr>
        <w:t xml:space="preserve"> for </w:t>
      </w:r>
      <w:r w:rsidRPr="00A60B48">
        <w:rPr>
          <w:u w:val="single"/>
        </w:rPr>
        <w:t xml:space="preserve">the country’s </w:t>
      </w:r>
      <w:r w:rsidRPr="00F20FFF">
        <w:rPr>
          <w:b/>
          <w:bCs/>
          <w:highlight w:val="green"/>
          <w:u w:val="single"/>
        </w:rPr>
        <w:t>influence</w:t>
      </w:r>
      <w:r w:rsidRPr="00F20FFF">
        <w:rPr>
          <w:highlight w:val="green"/>
          <w:u w:val="single"/>
        </w:rPr>
        <w:t xml:space="preserve"> </w:t>
      </w:r>
      <w:r w:rsidRPr="00A60B48">
        <w:rPr>
          <w:u w:val="single"/>
        </w:rPr>
        <w:t>and image</w:t>
      </w:r>
      <w:r w:rsidRPr="008B3312">
        <w:rPr>
          <w:sz w:val="16"/>
        </w:rPr>
        <w:t xml:space="preserve">. </w:t>
      </w:r>
      <w:proofErr w:type="gramStart"/>
      <w:r w:rsidRPr="008B3312">
        <w:rPr>
          <w:sz w:val="16"/>
        </w:rPr>
        <w:t>Similar to</w:t>
      </w:r>
      <w:proofErr w:type="gramEnd"/>
      <w:r w:rsidRPr="008B3312">
        <w:rPr>
          <w:sz w:val="16"/>
        </w:rPr>
        <w:t xml:space="preserve"> its trajectory at the height of the AIDS crisis, </w:t>
      </w:r>
      <w:r w:rsidRPr="00A60B48">
        <w:rPr>
          <w:u w:val="single"/>
        </w:rPr>
        <w:t>Washington only recently voiced its desire to back the WTO patent waiver proposal, having come under tremendous international pressure</w:t>
      </w:r>
      <w:r w:rsidRPr="008B3312">
        <w:rPr>
          <w:sz w:val="16"/>
        </w:rPr>
        <w:t xml:space="preserve">. Granted, the U.S. backed a patent waiver for COVID-19 vaccines much faster than it did for ARVs in the 1980s. </w:t>
      </w:r>
      <w:r w:rsidRPr="000670F7">
        <w:rPr>
          <w:u w:val="single"/>
        </w:rPr>
        <w:t xml:space="preserve">However, </w:t>
      </w:r>
      <w:r w:rsidRPr="008B3312">
        <w:rPr>
          <w:sz w:val="16"/>
        </w:rPr>
        <w:t>having</w:t>
      </w:r>
      <w:r w:rsidRPr="000670F7">
        <w:rPr>
          <w:u w:val="single"/>
        </w:rPr>
        <w:t xml:space="preserve"> been </w:t>
      </w:r>
      <w:r w:rsidRPr="00F20FFF">
        <w:rPr>
          <w:highlight w:val="green"/>
          <w:u w:val="single"/>
        </w:rPr>
        <w:t>presented with a rare opportunity to make amends for past moral missteps</w:t>
      </w:r>
      <w:r w:rsidRPr="000670F7">
        <w:rPr>
          <w:u w:val="single"/>
        </w:rPr>
        <w:t>—</w:t>
      </w:r>
      <w:r w:rsidRPr="00F20FFF">
        <w:rPr>
          <w:highlight w:val="green"/>
          <w:u w:val="single"/>
        </w:rPr>
        <w:t xml:space="preserve">by </w:t>
      </w:r>
      <w:r w:rsidRPr="00F20FFF">
        <w:rPr>
          <w:b/>
          <w:bCs/>
          <w:highlight w:val="green"/>
          <w:u w:val="single"/>
        </w:rPr>
        <w:t xml:space="preserve">eliminating vaccine IP protections </w:t>
      </w:r>
      <w:r w:rsidRPr="000670F7">
        <w:rPr>
          <w:u w:val="single"/>
        </w:rPr>
        <w:t xml:space="preserve">to ensure that affordable, generic versions of COVID-19 vaccines could be manufactured </w:t>
      </w:r>
      <w:proofErr w:type="spellStart"/>
      <w:r w:rsidRPr="000670F7">
        <w:rPr>
          <w:u w:val="single"/>
        </w:rPr>
        <w:t>en</w:t>
      </w:r>
      <w:proofErr w:type="spellEnd"/>
      <w:r w:rsidRPr="000670F7">
        <w:rPr>
          <w:u w:val="single"/>
        </w:rPr>
        <w:t xml:space="preserve"> masse around the world—</w:t>
      </w:r>
      <w:r w:rsidRPr="00F20FFF">
        <w:rPr>
          <w:highlight w:val="green"/>
          <w:u w:val="single"/>
        </w:rPr>
        <w:t xml:space="preserve">the U.S. </w:t>
      </w:r>
      <w:r w:rsidRPr="000670F7">
        <w:rPr>
          <w:u w:val="single"/>
        </w:rPr>
        <w:t xml:space="preserve">once again </w:t>
      </w:r>
      <w:r w:rsidRPr="00F20FFF">
        <w:rPr>
          <w:b/>
          <w:bCs/>
          <w:highlight w:val="green"/>
          <w:u w:val="single"/>
        </w:rPr>
        <w:t>hesitated</w:t>
      </w:r>
      <w:r w:rsidRPr="000670F7">
        <w:rPr>
          <w:u w:val="single"/>
        </w:rPr>
        <w:t xml:space="preserve">, limiting opportunities for developing nations to recover from the pandemic and again </w:t>
      </w:r>
      <w:r w:rsidRPr="00F20FFF">
        <w:rPr>
          <w:b/>
          <w:bCs/>
          <w:highlight w:val="green"/>
          <w:u w:val="single"/>
        </w:rPr>
        <w:t>amplifying criticisms of the U</w:t>
      </w:r>
      <w:r w:rsidRPr="000670F7">
        <w:rPr>
          <w:b/>
          <w:bCs/>
          <w:u w:val="single"/>
        </w:rPr>
        <w:t xml:space="preserve">nited </w:t>
      </w:r>
      <w:r w:rsidRPr="00F20FFF">
        <w:rPr>
          <w:b/>
          <w:bCs/>
          <w:highlight w:val="green"/>
          <w:u w:val="single"/>
        </w:rPr>
        <w:t>S</w:t>
      </w:r>
      <w:r w:rsidRPr="000670F7">
        <w:rPr>
          <w:b/>
          <w:bCs/>
          <w:u w:val="single"/>
        </w:rPr>
        <w:t>tates</w:t>
      </w:r>
      <w:r w:rsidRPr="008B3312">
        <w:rPr>
          <w:sz w:val="16"/>
        </w:rPr>
        <w:t xml:space="preserve">. Backed by over 100 developing countries, India and South Africa are once again leading the current fight to eliminate IP protections. </w:t>
      </w:r>
      <w:r w:rsidRPr="000670F7">
        <w:rPr>
          <w:u w:val="single"/>
        </w:rPr>
        <w:t xml:space="preserve">India and South Africa filed a waiver with the WTO requesting a temporary suspension of </w:t>
      </w:r>
      <w:proofErr w:type="gramStart"/>
      <w:r w:rsidRPr="000670F7">
        <w:rPr>
          <w:u w:val="single"/>
        </w:rPr>
        <w:t>patent  obligations</w:t>
      </w:r>
      <w:proofErr w:type="gramEnd"/>
      <w:r w:rsidRPr="000670F7">
        <w:rPr>
          <w:u w:val="single"/>
        </w:rPr>
        <w:t xml:space="preserve"> under TRIPS (Sections 1, 4, 5, and 7 of Part II) so that developing countries can access vaccines in a timely manner.</w:t>
      </w:r>
      <w:r w:rsidRPr="008B3312">
        <w:rPr>
          <w:sz w:val="16"/>
        </w:rPr>
        <w:t xml:space="preserve"> The intent of this effort is to boost domestic manufacturing capacity by facilitating the widespread production of generic versions of COVID-19 vaccines, evening the odds with respect to global vaccine procurement and accessibility. </w:t>
      </w:r>
      <w:r w:rsidRPr="000670F7">
        <w:rPr>
          <w:u w:val="single"/>
        </w:rPr>
        <w:t>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r w:rsidRPr="008B3312">
        <w:rPr>
          <w:sz w:val="16"/>
        </w:rPr>
        <w:t xml:space="preserve">. After months of pushback from activists and political leaders, the U.S. finally expressed its support for patent waivers, with several key Western powers (notably France and the European Union (EU)) following suit. </w:t>
      </w:r>
      <w:r w:rsidRPr="008B3312">
        <w:rPr>
          <w:u w:val="single"/>
        </w:rPr>
        <w:t xml:space="preserve">However, Germany—a major political player in the patent waiver debate due to its powerful pharmaceutical sector—continues to oppose the move. Other European countries remain similarly </w:t>
      </w:r>
      <w:r w:rsidRPr="006E1EAF">
        <w:rPr>
          <w:u w:val="single"/>
        </w:rPr>
        <w:t xml:space="preserve">split on the patent </w:t>
      </w:r>
      <w:r w:rsidRPr="006E1EAF">
        <w:rPr>
          <w:u w:val="single"/>
        </w:rPr>
        <w:lastRenderedPageBreak/>
        <w:t>waiver proposal, reflecting the fact that any patent waiver proposal will still requires extensive negotiation (</w:t>
      </w:r>
      <w:proofErr w:type="gramStart"/>
      <w:r w:rsidRPr="006E1EAF">
        <w:rPr>
          <w:u w:val="single"/>
        </w:rPr>
        <w:t>in order for</w:t>
      </w:r>
      <w:proofErr w:type="gramEnd"/>
      <w:r w:rsidRPr="006E1EAF">
        <w:rPr>
          <w:u w:val="single"/>
        </w:rPr>
        <w:t xml:space="preserve"> it to be accepted, there must be unanimous consent among WTO members)</w:t>
      </w:r>
      <w:r w:rsidRPr="006E1EAF">
        <w:rPr>
          <w:sz w:val="16"/>
        </w:rPr>
        <w:t xml:space="preserve">. Political </w:t>
      </w:r>
      <w:r w:rsidRPr="006E1EAF">
        <w:rPr>
          <w:u w:val="single"/>
        </w:rPr>
        <w:t>leaders</w:t>
      </w:r>
      <w:r w:rsidRPr="006E1EAF">
        <w:rPr>
          <w:sz w:val="16"/>
        </w:rPr>
        <w:t xml:space="preserve"> </w:t>
      </w:r>
      <w:r w:rsidRPr="006E1EAF">
        <w:rPr>
          <w:u w:val="single"/>
        </w:rPr>
        <w:t xml:space="preserve">and activists continue to call on the West to support the </w:t>
      </w:r>
      <w:r w:rsidRPr="006E1EAF">
        <w:rPr>
          <w:b/>
          <w:bCs/>
          <w:u w:val="single"/>
        </w:rPr>
        <w:t>waiving of IP protections</w:t>
      </w:r>
      <w:r w:rsidRPr="006E1EAF">
        <w:rPr>
          <w:u w:val="single"/>
        </w:rPr>
        <w:t>, noting that current projections anticipate that wealthy countries will be able to immunize their entire populations by the end of 2021, while developing countries will only see the same results in the next three to four years</w:t>
      </w:r>
      <w:r w:rsidRPr="006E1EAF">
        <w:rPr>
          <w:sz w:val="16"/>
        </w:rPr>
        <w:t>. Unlike the AIDS pandemic, COVID-19 has generated not only massive medical concerns, but also a global economic crisis: vaccination campaigns in richer countries have already allowed</w:t>
      </w:r>
      <w:r w:rsidRPr="008B3312">
        <w:rPr>
          <w:sz w:val="16"/>
        </w:rPr>
        <w:t xml:space="preserve">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w:t>
      </w:r>
      <w:r w:rsidRPr="008B3312">
        <w:rPr>
          <w:u w:val="single"/>
        </w:rPr>
        <w:t>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r w:rsidRPr="008B3312">
        <w:rPr>
          <w:sz w:val="16"/>
        </w:rPr>
        <w:t xml:space="preserve">. </w:t>
      </w:r>
      <w:r w:rsidRPr="00F20FFF">
        <w:rPr>
          <w:highlight w:val="green"/>
          <w:u w:val="single"/>
        </w:rPr>
        <w:t xml:space="preserve">Washington’s </w:t>
      </w:r>
      <w:r w:rsidRPr="008B3312">
        <w:rPr>
          <w:u w:val="single"/>
        </w:rPr>
        <w:t xml:space="preserve">initial </w:t>
      </w:r>
      <w:r w:rsidRPr="00F20FFF">
        <w:rPr>
          <w:highlight w:val="green"/>
          <w:u w:val="single"/>
        </w:rPr>
        <w:t xml:space="preserve">unwillingness </w:t>
      </w:r>
      <w:r w:rsidRPr="006E1EAF">
        <w:rPr>
          <w:u w:val="single"/>
        </w:rPr>
        <w:t>to cross the pharmaceutical industry has undeniably damaged the moral standing of the United States. Moreover, this decision</w:t>
      </w:r>
      <w:r w:rsidRPr="008B3312">
        <w:rPr>
          <w:u w:val="single"/>
        </w:rPr>
        <w:t xml:space="preserve"> also </w:t>
      </w:r>
      <w:r w:rsidRPr="00F20FFF">
        <w:rPr>
          <w:highlight w:val="green"/>
          <w:u w:val="single"/>
        </w:rPr>
        <w:t xml:space="preserve">created </w:t>
      </w:r>
      <w:r w:rsidRPr="008B3312">
        <w:rPr>
          <w:u w:val="single"/>
        </w:rPr>
        <w:t xml:space="preserve">a </w:t>
      </w:r>
      <w:r w:rsidRPr="00F20FFF">
        <w:rPr>
          <w:highlight w:val="green"/>
          <w:u w:val="single"/>
        </w:rPr>
        <w:t xml:space="preserve">humanitarian void </w:t>
      </w:r>
      <w:r w:rsidRPr="008B3312">
        <w:rPr>
          <w:u w:val="single"/>
        </w:rPr>
        <w:t xml:space="preserve">eagerly </w:t>
      </w:r>
      <w:r w:rsidRPr="00F20FFF">
        <w:rPr>
          <w:b/>
          <w:bCs/>
          <w:highlight w:val="green"/>
          <w:u w:val="single"/>
          <w:bdr w:val="single" w:sz="4" w:space="0" w:color="auto"/>
        </w:rPr>
        <w:t>filled by Beijing and Moscow</w:t>
      </w:r>
      <w:r w:rsidRPr="008B3312">
        <w:rPr>
          <w:u w:val="single"/>
        </w:rPr>
        <w:t>, as they actively seek to position themselves as the benefactors of the most COVID-19-stricken region of the world</w:t>
      </w:r>
      <w:r w:rsidRPr="008B3312">
        <w:rPr>
          <w:sz w:val="16"/>
        </w:rPr>
        <w:t xml:space="preserve">: Latin America and the Caribbean. To date, </w:t>
      </w:r>
      <w:r w:rsidRPr="00F20FFF">
        <w:rPr>
          <w:highlight w:val="green"/>
          <w:u w:val="single"/>
        </w:rPr>
        <w:t xml:space="preserve">Russian and Chinese vaccine diplomacy </w:t>
      </w:r>
      <w:r w:rsidRPr="008B3312">
        <w:rPr>
          <w:u w:val="single"/>
        </w:rPr>
        <w:t xml:space="preserve">have already </w:t>
      </w:r>
      <w:r w:rsidRPr="00F20FFF">
        <w:rPr>
          <w:highlight w:val="green"/>
          <w:u w:val="single"/>
        </w:rPr>
        <w:t xml:space="preserve">led to </w:t>
      </w:r>
      <w:r w:rsidRPr="00F20FFF">
        <w:rPr>
          <w:b/>
          <w:bCs/>
          <w:highlight w:val="green"/>
          <w:u w:val="single"/>
          <w:bdr w:val="single" w:sz="4" w:space="0" w:color="auto"/>
        </w:rPr>
        <w:t>economic, diplomatic, and political losses</w:t>
      </w:r>
      <w:r w:rsidRPr="008B3312">
        <w:rPr>
          <w:u w:val="single"/>
        </w:rPr>
        <w:t xml:space="preserve"> being felt </w:t>
      </w:r>
      <w:r w:rsidRPr="00F20FFF">
        <w:rPr>
          <w:highlight w:val="green"/>
          <w:u w:val="single"/>
        </w:rPr>
        <w:t>by Washington</w:t>
      </w:r>
      <w:r w:rsidRPr="008B3312">
        <w:rPr>
          <w:u w:val="single"/>
        </w:rPr>
        <w:t xml:space="preserve">; this trend, </w:t>
      </w:r>
      <w:r w:rsidRPr="00F20FFF">
        <w:rPr>
          <w:highlight w:val="green"/>
          <w:u w:val="single"/>
        </w:rPr>
        <w:t>if allowed to continue</w:t>
      </w:r>
      <w:r w:rsidRPr="008B3312">
        <w:rPr>
          <w:u w:val="single"/>
        </w:rPr>
        <w:t xml:space="preserve">, </w:t>
      </w:r>
      <w:r w:rsidRPr="00F20FFF">
        <w:rPr>
          <w:highlight w:val="green"/>
          <w:u w:val="single"/>
        </w:rPr>
        <w:t xml:space="preserve">will </w:t>
      </w:r>
      <w:r w:rsidRPr="008B3312">
        <w:rPr>
          <w:u w:val="single"/>
        </w:rPr>
        <w:t xml:space="preserve">only further </w:t>
      </w:r>
      <w:r w:rsidRPr="00F20FFF">
        <w:rPr>
          <w:highlight w:val="green"/>
          <w:u w:val="single"/>
        </w:rPr>
        <w:t>limit U.S</w:t>
      </w:r>
      <w:r w:rsidRPr="008B3312">
        <w:rPr>
          <w:u w:val="single"/>
        </w:rPr>
        <w:t xml:space="preserve">. regional </w:t>
      </w:r>
      <w:r w:rsidRPr="00F20FFF">
        <w:rPr>
          <w:highlight w:val="green"/>
          <w:u w:val="single"/>
        </w:rPr>
        <w:t xml:space="preserve">influence </w:t>
      </w:r>
      <w:r w:rsidRPr="008B3312">
        <w:rPr>
          <w:u w:val="single"/>
        </w:rPr>
        <w:t>with its neighbors to the south</w:t>
      </w:r>
      <w:r w:rsidRPr="008B3312">
        <w:rPr>
          <w:sz w:val="16"/>
        </w:rPr>
        <w:t xml:space="preserve">. </w:t>
      </w:r>
      <w:r w:rsidRPr="008B3312">
        <w:rPr>
          <w:u w:val="single"/>
        </w:rPr>
        <w:t xml:space="preserve">A </w:t>
      </w:r>
      <w:r w:rsidRPr="00F20FFF">
        <w:rPr>
          <w:highlight w:val="green"/>
          <w:u w:val="single"/>
        </w:rPr>
        <w:t xml:space="preserve">lack of strategy </w:t>
      </w:r>
      <w:r w:rsidRPr="008B3312">
        <w:rPr>
          <w:u w:val="single"/>
        </w:rPr>
        <w:t xml:space="preserve">and political will </w:t>
      </w:r>
      <w:proofErr w:type="gramStart"/>
      <w:r w:rsidRPr="008B3312">
        <w:rPr>
          <w:u w:val="single"/>
        </w:rPr>
        <w:t>In</w:t>
      </w:r>
      <w:proofErr w:type="gramEnd"/>
      <w:r w:rsidRPr="008B3312">
        <w:rPr>
          <w:u w:val="single"/>
        </w:rPr>
        <w:t xml:space="preserve"> the absence of an effective vaccine diplomacy strategy from Washington, and with the perpetuation of its current nationalistic vaccine policy, some of the pharmaceutical companies that the U.S. so readily protects have </w:t>
      </w:r>
      <w:r w:rsidRPr="00F20FFF">
        <w:rPr>
          <w:highlight w:val="green"/>
          <w:u w:val="single"/>
        </w:rPr>
        <w:t xml:space="preserve">pushed </w:t>
      </w:r>
      <w:r w:rsidRPr="008B3312">
        <w:rPr>
          <w:u w:val="single"/>
        </w:rPr>
        <w:t xml:space="preserve">countries throughout </w:t>
      </w:r>
      <w:r w:rsidRPr="00F20FFF">
        <w:rPr>
          <w:highlight w:val="green"/>
          <w:u w:val="single"/>
        </w:rPr>
        <w:t xml:space="preserve">Latin America </w:t>
      </w:r>
      <w:r w:rsidRPr="008B3312">
        <w:rPr>
          <w:u w:val="single"/>
        </w:rPr>
        <w:t xml:space="preserve">and the Caribbean </w:t>
      </w:r>
      <w:r w:rsidRPr="00F20FFF">
        <w:rPr>
          <w:highlight w:val="green"/>
          <w:u w:val="single"/>
        </w:rPr>
        <w:t xml:space="preserve">into </w:t>
      </w:r>
      <w:r w:rsidRPr="008B3312">
        <w:rPr>
          <w:u w:val="single"/>
        </w:rPr>
        <w:t xml:space="preserve">the waiting arms of </w:t>
      </w:r>
      <w:r w:rsidRPr="00F20FFF">
        <w:rPr>
          <w:highlight w:val="green"/>
          <w:u w:val="single"/>
        </w:rPr>
        <w:t xml:space="preserve">Beijing </w:t>
      </w:r>
      <w:r w:rsidRPr="008B3312">
        <w:rPr>
          <w:u w:val="single"/>
        </w:rPr>
        <w:t>and Moscow.</w:t>
      </w:r>
      <w:r w:rsidRPr="008B3312">
        <w:rPr>
          <w:sz w:val="16"/>
        </w:rPr>
        <w:t xml:space="preserve"> While some Latin American countries have received a few vaccines from Western companies, most nations in the region continue to struggle to obtain doses. Pfizer, a U.S. pharmaceutical company, was accused of bullying Latin American countries during vaccine procurement negotiations, using its own leverage to attempt to force desperate nations to offer sovereign assets—such as their embassies—as collateral. Pfizer’s efforts resulted in a lost deal with Argentina, which has continued to grow increasingly closer to China. </w:t>
      </w:r>
      <w:r w:rsidRPr="008B3312">
        <w:rPr>
          <w:u w:val="single"/>
        </w:rPr>
        <w:t>While the U.S. possesses a surplus of COVID-19 vaccines, it has failed to develop an effective, far-reaching donation strateg</w:t>
      </w:r>
      <w:r w:rsidRPr="008B3312">
        <w:rPr>
          <w:sz w:val="16"/>
        </w:rPr>
        <w:t xml:space="preserve">y. Only recently did the Biden administration announce its plans to ship 80 million vaccines—a small portion of its surplus supply—abroad. Of the initial 25 million doses destined to be distributed internationally, 19 million will be donated to the largely mismanaged UN-backed COVAX program, with only six million of these COVAX doses designated for Latin America and the Caribbean. </w:t>
      </w:r>
      <w:r w:rsidRPr="008B3312">
        <w:rPr>
          <w:u w:val="single"/>
        </w:rPr>
        <w:t xml:space="preserve">In comparison, China alone has donated or sold over 165 million vaccines to Latin America, with countries like Chile and Uruguay having vaccinated 80 and 63 percent of their populations, respectively, with Chinese vaccines. </w:t>
      </w:r>
      <w:r w:rsidRPr="008B3312">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w:t>
      </w:r>
      <w:proofErr w:type="gramStart"/>
      <w:r w:rsidRPr="008B3312">
        <w:rPr>
          <w:sz w:val="16"/>
        </w:rPr>
        <w:t>despite the fact that</w:t>
      </w:r>
      <w:proofErr w:type="gramEnd"/>
      <w:r w:rsidRPr="008B3312">
        <w:rPr>
          <w:sz w:val="16"/>
        </w:rPr>
        <w:t xml:space="preserve">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 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w:t>
      </w:r>
      <w:r w:rsidRPr="008B3312">
        <w:rPr>
          <w:u w:val="single"/>
        </w:rPr>
        <w:t>Due to a lack of vaccine support and assurance from Washington, countries are growing closer to Beijing and Moscow, succumbing to rival geopolitical powers that do not align with the diplomatic and economic interests of the United States.</w:t>
      </w:r>
      <w:r w:rsidRPr="008B3312">
        <w:rPr>
          <w:sz w:val="16"/>
        </w:rPr>
        <w:t xml:space="preserve"> Brazil remains one of the countries hardest hit by the COVID-19 pandemic. </w:t>
      </w:r>
      <w:r w:rsidRPr="008B3312">
        <w:rPr>
          <w:u w:val="single"/>
        </w:rPr>
        <w:t xml:space="preserve">Despite President Jair </w:t>
      </w:r>
      <w:proofErr w:type="spellStart"/>
      <w:r w:rsidRPr="008B3312">
        <w:rPr>
          <w:u w:val="single"/>
        </w:rPr>
        <w:t>Bolsanaro’s</w:t>
      </w:r>
      <w:proofErr w:type="spellEnd"/>
      <w:r w:rsidRPr="008B3312">
        <w:rPr>
          <w:u w:val="single"/>
        </w:rPr>
        <w:t xml:space="preserve"> anti-science tendencies and hawkish stance towards Beijing, however, his government has still proven susceptible to the influence of China.</w:t>
      </w:r>
      <w:r w:rsidRPr="008B3312">
        <w:rPr>
          <w:sz w:val="16"/>
        </w:rPr>
        <w:t xml:space="preserve"> Earlier this year, a New York Times report brought attention to the </w:t>
      </w:r>
      <w:r w:rsidRPr="008B3312">
        <w:rPr>
          <w:u w:val="single"/>
        </w:rPr>
        <w:t>Bolsonaro government’s</w:t>
      </w:r>
      <w:r w:rsidRPr="008B3312">
        <w:rPr>
          <w:sz w:val="16"/>
        </w:rPr>
        <w:t xml:space="preserve">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w:t>
      </w:r>
      <w:proofErr w:type="spellStart"/>
      <w:r w:rsidRPr="008B3312">
        <w:rPr>
          <w:sz w:val="16"/>
        </w:rPr>
        <w:t>Fábio</w:t>
      </w:r>
      <w:proofErr w:type="spellEnd"/>
      <w:r w:rsidRPr="008B3312">
        <w:rPr>
          <w:sz w:val="16"/>
        </w:rPr>
        <w:t xml:space="preserve"> </w:t>
      </w:r>
      <w:proofErr w:type="spellStart"/>
      <w:r w:rsidRPr="008B3312">
        <w:rPr>
          <w:sz w:val="16"/>
        </w:rPr>
        <w:t>Faria</w:t>
      </w:r>
      <w:proofErr w:type="spellEnd"/>
      <w:r w:rsidRPr="008B3312">
        <w:rPr>
          <w:sz w:val="16"/>
        </w:rPr>
        <w:t xml:space="preserve">, traveled to Beijing to meet with Huawei </w:t>
      </w:r>
      <w:r w:rsidRPr="008B3312">
        <w:rPr>
          <w:sz w:val="16"/>
        </w:rPr>
        <w:lastRenderedPageBreak/>
        <w:t xml:space="preserve">executives. Recounting his trip, </w:t>
      </w:r>
      <w:proofErr w:type="spellStart"/>
      <w:r w:rsidRPr="008B3312">
        <w:rPr>
          <w:sz w:val="16"/>
        </w:rPr>
        <w:t>Faria</w:t>
      </w:r>
      <w:proofErr w:type="spellEnd"/>
      <w:r w:rsidRPr="008B3312">
        <w:rPr>
          <w:sz w:val="16"/>
        </w:rPr>
        <w:t xml:space="preserve"> was quoted as saying that he had taken “advantage of the trip to ask for vaccines.” </w:t>
      </w:r>
      <w:r w:rsidRPr="008B3312">
        <w:rPr>
          <w:u w:val="single"/>
        </w:rPr>
        <w:t>This development aligns with recent warnings from the U.S. Southern Command Chief Admiral Craig Faller, who claimed, during a U.S. Senate Armed Services Committee hearing, that China was using its vaccine leverage to push for Huawei’s integration into Latin America’s 5G networks. In</w:t>
      </w:r>
      <w:r w:rsidRPr="008B3312">
        <w:rPr>
          <w:sz w:val="16"/>
        </w:rPr>
        <w:t xml:space="preserve"> the absence of Washington, several countries have increased their engagement with China and Russia (or have at least been pressured to). Paraguay and Guyana, for instance, have been pushed by China to switch their official diplomatic recognition from Taiwan (Republic of China, or </w:t>
      </w:r>
      <w:r w:rsidRPr="008B3312">
        <w:rPr>
          <w:u w:val="single"/>
        </w:rPr>
        <w:t>ROC) to China (People’s Republic of China, or PRC) and to increase bilateral trade relations. Colombia, historically one of Washington’s closest allies in Latin America, uncharacteristically applauded Beijing’s efforts to promote human rights at the United Nations Human Rights Council, only one week after it received half a million doses of a Chinese-made vaccine.</w:t>
      </w:r>
      <w:r w:rsidRPr="008B3312">
        <w:rPr>
          <w:sz w:val="16"/>
        </w:rPr>
        <w:t xml:space="preserve"> In Mexico,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w:t>
      </w:r>
      <w:proofErr w:type="gramStart"/>
      <w:r w:rsidRPr="008B3312">
        <w:rPr>
          <w:sz w:val="16"/>
        </w:rPr>
        <w:t>considering the fact that</w:t>
      </w:r>
      <w:proofErr w:type="gramEnd"/>
      <w:r w:rsidRPr="008B3312">
        <w:rPr>
          <w:sz w:val="16"/>
        </w:rPr>
        <w:t xml:space="preserve">, before President Biden announced the sharing of the U.S. supply of AstraZeneca vaccines with Mexico, he had initially rejected AMLO’s call for assistance. In Bolivia,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 </w:t>
      </w:r>
      <w:r w:rsidRPr="008B3312">
        <w:rPr>
          <w:u w:val="single"/>
        </w:rPr>
        <w:t xml:space="preserve">Throughout Latin America and the Caribbean, Russia has continued to sign vaccine deals </w:t>
      </w:r>
      <w:proofErr w:type="gramStart"/>
      <w:r w:rsidRPr="008B3312">
        <w:rPr>
          <w:u w:val="single"/>
        </w:rPr>
        <w:t>in an effort to</w:t>
      </w:r>
      <w:proofErr w:type="gramEnd"/>
      <w:r w:rsidRPr="008B3312">
        <w:rPr>
          <w:u w:val="single"/>
        </w:rPr>
        <w:t xml:space="preserve"> increase its influence. Russia’s vaccine diplomacy has primarily been a soft power push, unlike China’s more brazen “wolf warrior” diplomacy</w:t>
      </w:r>
      <w:r w:rsidRPr="008B3312">
        <w:rPr>
          <w:sz w:val="16"/>
        </w:rPr>
        <w:t xml:space="preserve">. Nevertheless, it represents a re-establishment of a foothold in the </w:t>
      </w:r>
      <w:r w:rsidRPr="006E1EAF">
        <w:rPr>
          <w:sz w:val="16"/>
        </w:rPr>
        <w:t xml:space="preserve">region that Russia (and its predecessor, the USSR) has not boasted since the Cold War. While some countries, like Mexico and Bolivia, appear genuinely interested in deepening their ties with U.S. geopolitical rivals, </w:t>
      </w:r>
      <w:r w:rsidRPr="006E1EAF">
        <w:rPr>
          <w:u w:val="single"/>
        </w:rPr>
        <w:t xml:space="preserve">it is widely recognized that most other nations of Latin America and the Caribbean are being </w:t>
      </w:r>
      <w:r w:rsidRPr="006E1EAF">
        <w:rPr>
          <w:b/>
          <w:bCs/>
          <w:u w:val="single"/>
        </w:rPr>
        <w:t>squeezed politically by vaccines</w:t>
      </w:r>
      <w:r w:rsidRPr="008B3312">
        <w:rPr>
          <w:u w:val="single"/>
        </w:rPr>
        <w:t xml:space="preserve">. </w:t>
      </w:r>
      <w:r w:rsidRPr="00F20FFF">
        <w:rPr>
          <w:highlight w:val="green"/>
          <w:u w:val="single"/>
        </w:rPr>
        <w:t xml:space="preserve">If Latin America </w:t>
      </w:r>
      <w:r w:rsidRPr="006E1EAF">
        <w:rPr>
          <w:u w:val="single"/>
        </w:rPr>
        <w:t xml:space="preserve">is </w:t>
      </w:r>
      <w:r w:rsidRPr="00F20FFF">
        <w:rPr>
          <w:highlight w:val="green"/>
          <w:u w:val="single"/>
        </w:rPr>
        <w:t xml:space="preserve">not </w:t>
      </w:r>
      <w:r w:rsidRPr="00F20FFF">
        <w:rPr>
          <w:b/>
          <w:bCs/>
          <w:highlight w:val="green"/>
          <w:u w:val="single"/>
          <w:bdr w:val="single" w:sz="4" w:space="0" w:color="auto"/>
        </w:rPr>
        <w:t>offered a practical alternative</w:t>
      </w:r>
      <w:r w:rsidRPr="008B3312">
        <w:rPr>
          <w:u w:val="single"/>
        </w:rPr>
        <w:t xml:space="preserve">, </w:t>
      </w:r>
      <w:r w:rsidRPr="00F20FFF">
        <w:rPr>
          <w:highlight w:val="green"/>
          <w:u w:val="single"/>
        </w:rPr>
        <w:t xml:space="preserve">it will </w:t>
      </w:r>
      <w:r w:rsidRPr="008B3312">
        <w:rPr>
          <w:u w:val="single"/>
        </w:rPr>
        <w:t xml:space="preserve">likely </w:t>
      </w:r>
      <w:r w:rsidRPr="00F20FFF">
        <w:rPr>
          <w:highlight w:val="green"/>
          <w:u w:val="single"/>
        </w:rPr>
        <w:t xml:space="preserve">continue </w:t>
      </w:r>
      <w:r w:rsidRPr="006E1EAF">
        <w:rPr>
          <w:u w:val="single"/>
        </w:rPr>
        <w:t xml:space="preserve">to conduct business </w:t>
      </w:r>
      <w:r w:rsidRPr="00F20FFF">
        <w:rPr>
          <w:highlight w:val="green"/>
          <w:u w:val="single"/>
        </w:rPr>
        <w:t>with Moscow and Beijing</w:t>
      </w:r>
      <w:r w:rsidRPr="008B3312">
        <w:rPr>
          <w:u w:val="single"/>
        </w:rPr>
        <w:t xml:space="preserve">, thus </w:t>
      </w:r>
      <w:r w:rsidRPr="006E1EAF">
        <w:rPr>
          <w:u w:val="single"/>
        </w:rPr>
        <w:t>incurring more debts of gratitude to global</w:t>
      </w:r>
      <w:r w:rsidRPr="008B3312">
        <w:rPr>
          <w:u w:val="single"/>
        </w:rPr>
        <w:t xml:space="preserve"> </w:t>
      </w:r>
      <w:r w:rsidRPr="00F20FFF">
        <w:rPr>
          <w:highlight w:val="green"/>
          <w:u w:val="single"/>
        </w:rPr>
        <w:t xml:space="preserve">powerhouses eager to </w:t>
      </w:r>
      <w:r w:rsidRPr="00F20FFF">
        <w:rPr>
          <w:b/>
          <w:bCs/>
          <w:highlight w:val="green"/>
          <w:u w:val="single"/>
          <w:bdr w:val="single" w:sz="4" w:space="0" w:color="auto"/>
        </w:rPr>
        <w:t>expand their economic and political influence through vaccine diplomacy</w:t>
      </w:r>
      <w:r w:rsidRPr="008B3312">
        <w:rPr>
          <w:sz w:val="16"/>
        </w:rPr>
        <w:t xml:space="preserve">. A forward-thinking strategy </w:t>
      </w:r>
      <w:proofErr w:type="gramStart"/>
      <w:r w:rsidRPr="008B3312">
        <w:rPr>
          <w:sz w:val="16"/>
        </w:rPr>
        <w:t>To</w:t>
      </w:r>
      <w:proofErr w:type="gramEnd"/>
      <w:r w:rsidRPr="008B3312">
        <w:rPr>
          <w:sz w:val="16"/>
        </w:rPr>
        <w:t xml:space="preserve"> this point, </w:t>
      </w:r>
      <w:r w:rsidRPr="008B3312">
        <w:rPr>
          <w:u w:val="single"/>
        </w:rPr>
        <w:t>the U.S. has been significantly outpaced by China and Russia when it comes to building and strengthening relations with its Latin American and Caribbean neighbors.</w:t>
      </w:r>
      <w:r w:rsidRPr="008B3312">
        <w:rPr>
          <w:sz w:val="16"/>
        </w:rPr>
        <w:t xml:space="preserve"> The </w:t>
      </w:r>
      <w:r w:rsidRPr="00F20FFF">
        <w:rPr>
          <w:highlight w:val="green"/>
          <w:u w:val="single"/>
        </w:rPr>
        <w:t xml:space="preserve">dynamic </w:t>
      </w:r>
      <w:r w:rsidRPr="008B3312">
        <w:rPr>
          <w:u w:val="single"/>
        </w:rPr>
        <w:t xml:space="preserve">surrounding </w:t>
      </w:r>
      <w:r w:rsidRPr="00F20FFF">
        <w:rPr>
          <w:highlight w:val="green"/>
          <w:u w:val="single"/>
        </w:rPr>
        <w:t>COVID</w:t>
      </w:r>
      <w:r w:rsidRPr="008B3312">
        <w:rPr>
          <w:u w:val="single"/>
        </w:rPr>
        <w:t xml:space="preserve">-19 vaccine distribution is </w:t>
      </w:r>
      <w:r w:rsidRPr="00F20FFF">
        <w:rPr>
          <w:highlight w:val="green"/>
          <w:u w:val="single"/>
        </w:rPr>
        <w:t xml:space="preserve">evocative of </w:t>
      </w:r>
      <w:r w:rsidRPr="008B3312">
        <w:rPr>
          <w:u w:val="single"/>
        </w:rPr>
        <w:t xml:space="preserve">another era of recent history when the </w:t>
      </w:r>
      <w:r w:rsidRPr="00F20FFF">
        <w:rPr>
          <w:highlight w:val="green"/>
          <w:u w:val="single"/>
        </w:rPr>
        <w:t xml:space="preserve">U.S. abandoned </w:t>
      </w:r>
      <w:r w:rsidRPr="008B3312">
        <w:rPr>
          <w:u w:val="single"/>
        </w:rPr>
        <w:t xml:space="preserve">the suffering of the </w:t>
      </w:r>
      <w:r w:rsidRPr="00F20FFF">
        <w:rPr>
          <w:highlight w:val="green"/>
          <w:u w:val="single"/>
        </w:rPr>
        <w:t xml:space="preserve">developing world </w:t>
      </w:r>
      <w:r w:rsidRPr="006E1EAF">
        <w:rPr>
          <w:u w:val="single"/>
        </w:rPr>
        <w:t>for the sake of profit-maximizing pharmaceutical companies</w:t>
      </w:r>
      <w:r w:rsidRPr="006E1EAF">
        <w:rPr>
          <w:sz w:val="16"/>
        </w:rPr>
        <w:t xml:space="preserve">. With Latin America and the Caribbean being the region hardest hit in the world by the COVID-19 pandemic—much as Africa was at the height of the AIDS pandemic—the U.S. is only undermining its moral standing and regional influence by failing to </w:t>
      </w:r>
      <w:proofErr w:type="gramStart"/>
      <w:r w:rsidRPr="006E1EAF">
        <w:rPr>
          <w:sz w:val="16"/>
        </w:rPr>
        <w:t>more readily extend a helping hand</w:t>
      </w:r>
      <w:proofErr w:type="gramEnd"/>
      <w:r w:rsidRPr="006E1EAF">
        <w:rPr>
          <w:sz w:val="16"/>
        </w:rPr>
        <w:t>. As the war against COVID-19 reaches</w:t>
      </w:r>
      <w:r w:rsidRPr="008B3312">
        <w:rPr>
          <w:sz w:val="16"/>
        </w:rPr>
        <w:t xml:space="preserve"> a détente in the U.S., the Biden administration should make this issue a top priority. </w:t>
      </w:r>
      <w:r w:rsidRPr="008B3312">
        <w:rPr>
          <w:u w:val="single"/>
        </w:rPr>
        <w:t xml:space="preserve">First, </w:t>
      </w:r>
      <w:r w:rsidRPr="00F20FFF">
        <w:rPr>
          <w:highlight w:val="green"/>
          <w:u w:val="single"/>
        </w:rPr>
        <w:t xml:space="preserve">the U.S. needs to </w:t>
      </w:r>
      <w:r w:rsidRPr="008B3312">
        <w:rPr>
          <w:u w:val="single"/>
        </w:rPr>
        <w:t xml:space="preserve">aggressively </w:t>
      </w:r>
      <w:r w:rsidRPr="00F20FFF">
        <w:rPr>
          <w:highlight w:val="green"/>
          <w:u w:val="single"/>
        </w:rPr>
        <w:t xml:space="preserve">push </w:t>
      </w:r>
      <w:r w:rsidRPr="008B3312">
        <w:rPr>
          <w:u w:val="single"/>
        </w:rPr>
        <w:t xml:space="preserve">its Western partners to back </w:t>
      </w:r>
      <w:r w:rsidRPr="00F20FFF">
        <w:rPr>
          <w:highlight w:val="green"/>
          <w:u w:val="single"/>
        </w:rPr>
        <w:t xml:space="preserve">the IP patent waiver </w:t>
      </w:r>
      <w:r w:rsidRPr="008B3312">
        <w:rPr>
          <w:u w:val="single"/>
        </w:rPr>
        <w:t xml:space="preserve">at the WTO </w:t>
      </w:r>
      <w:proofErr w:type="gramStart"/>
      <w:r w:rsidRPr="008B3312">
        <w:rPr>
          <w:u w:val="single"/>
        </w:rPr>
        <w:t xml:space="preserve">in order </w:t>
      </w:r>
      <w:r w:rsidRPr="00F20FFF">
        <w:rPr>
          <w:highlight w:val="green"/>
          <w:u w:val="single"/>
        </w:rPr>
        <w:t>to</w:t>
      </w:r>
      <w:proofErr w:type="gramEnd"/>
      <w:r w:rsidRPr="00F20FFF">
        <w:rPr>
          <w:highlight w:val="green"/>
          <w:u w:val="single"/>
        </w:rPr>
        <w:t xml:space="preserve"> </w:t>
      </w:r>
      <w:r w:rsidRPr="008B3312">
        <w:rPr>
          <w:u w:val="single"/>
        </w:rPr>
        <w:t xml:space="preserve">push forward a patent proposal that will help </w:t>
      </w:r>
      <w:r w:rsidRPr="00F20FFF">
        <w:rPr>
          <w:b/>
          <w:bCs/>
          <w:highlight w:val="green"/>
          <w:u w:val="single"/>
        </w:rPr>
        <w:t>increase vaccine production capacity</w:t>
      </w:r>
      <w:r w:rsidRPr="00F20FFF">
        <w:rPr>
          <w:highlight w:val="green"/>
          <w:u w:val="single"/>
        </w:rPr>
        <w:t xml:space="preserve"> </w:t>
      </w:r>
      <w:r w:rsidRPr="008B3312">
        <w:rPr>
          <w:u w:val="single"/>
        </w:rPr>
        <w:t xml:space="preserve">worldwide. </w:t>
      </w:r>
      <w:r w:rsidRPr="006E1EAF">
        <w:rPr>
          <w:u w:val="single"/>
        </w:rPr>
        <w:t xml:space="preserve">Doing so will </w:t>
      </w:r>
      <w:r w:rsidRPr="00F20FFF">
        <w:rPr>
          <w:highlight w:val="green"/>
          <w:u w:val="single"/>
        </w:rPr>
        <w:t xml:space="preserve">demonstrate </w:t>
      </w:r>
      <w:r w:rsidRPr="006E1EAF">
        <w:rPr>
          <w:b/>
          <w:bCs/>
          <w:u w:val="single"/>
        </w:rPr>
        <w:t>to the world</w:t>
      </w:r>
      <w:r w:rsidRPr="006E1EAF">
        <w:rPr>
          <w:u w:val="single"/>
        </w:rPr>
        <w:t xml:space="preserve"> that Washington has the </w:t>
      </w:r>
      <w:r w:rsidRPr="00F20FFF">
        <w:rPr>
          <w:highlight w:val="green"/>
          <w:u w:val="single"/>
        </w:rPr>
        <w:t xml:space="preserve">political will to </w:t>
      </w:r>
      <w:r w:rsidRPr="008B3312">
        <w:rPr>
          <w:u w:val="single"/>
        </w:rPr>
        <w:t xml:space="preserve">defy the wishes of the powerful pharmaceutical industry and </w:t>
      </w:r>
      <w:proofErr w:type="spellStart"/>
      <w:r w:rsidRPr="008B3312">
        <w:rPr>
          <w:u w:val="single"/>
        </w:rPr>
        <w:t>and</w:t>
      </w:r>
      <w:proofErr w:type="spellEnd"/>
      <w:r w:rsidRPr="008B3312">
        <w:rPr>
          <w:u w:val="single"/>
        </w:rPr>
        <w:t xml:space="preserve"> </w:t>
      </w:r>
      <w:r w:rsidRPr="00F20FFF">
        <w:rPr>
          <w:highlight w:val="green"/>
          <w:u w:val="single"/>
        </w:rPr>
        <w:t xml:space="preserve">re-establish </w:t>
      </w:r>
      <w:r w:rsidRPr="008B3312">
        <w:rPr>
          <w:u w:val="single"/>
        </w:rPr>
        <w:t xml:space="preserve">its </w:t>
      </w:r>
      <w:r w:rsidRPr="00F20FFF">
        <w:rPr>
          <w:b/>
          <w:bCs/>
          <w:highlight w:val="green"/>
          <w:u w:val="single"/>
          <w:bdr w:val="single" w:sz="4" w:space="0" w:color="auto"/>
        </w:rPr>
        <w:t>leadership role</w:t>
      </w:r>
      <w:r w:rsidRPr="00F20FFF">
        <w:rPr>
          <w:highlight w:val="green"/>
          <w:u w:val="single"/>
        </w:rPr>
        <w:t xml:space="preserve"> </w:t>
      </w:r>
      <w:r w:rsidRPr="008B3312">
        <w:rPr>
          <w:u w:val="single"/>
        </w:rPr>
        <w:t>among the Western powers.</w:t>
      </w:r>
    </w:p>
    <w:p w14:paraId="0C683BEE" w14:textId="77777777" w:rsidR="00E9101A" w:rsidRPr="00DC07A9" w:rsidRDefault="00E9101A" w:rsidP="00E9101A"/>
    <w:p w14:paraId="15CFD867" w14:textId="77777777" w:rsidR="00E9101A" w:rsidRDefault="00E9101A" w:rsidP="00E9101A">
      <w:pPr>
        <w:pStyle w:val="Heading4"/>
      </w:pPr>
      <w:r>
        <w:lastRenderedPageBreak/>
        <w:t>Governance is inevitable and turns case</w:t>
      </w:r>
    </w:p>
    <w:p w14:paraId="61ADB112" w14:textId="77777777" w:rsidR="00E9101A" w:rsidRPr="00804A6F" w:rsidRDefault="00E9101A" w:rsidP="00E9101A">
      <w:pPr>
        <w:rPr>
          <w:b/>
          <w:bCs/>
          <w:sz w:val="26"/>
        </w:rPr>
      </w:pPr>
      <w:proofErr w:type="spellStart"/>
      <w:r w:rsidRPr="00DE4BDB">
        <w:rPr>
          <w:rStyle w:val="Style13ptBold"/>
        </w:rPr>
        <w:t>Renaux</w:t>
      </w:r>
      <w:proofErr w:type="spellEnd"/>
      <w:r w:rsidRPr="00DE4BDB">
        <w:rPr>
          <w:rStyle w:val="Style13ptBold"/>
        </w:rPr>
        <w:t xml:space="preserve"> 19</w:t>
      </w:r>
      <w:r w:rsidRPr="00DE4BDB">
        <w:t xml:space="preserve"> [</w:t>
      </w:r>
      <w:r>
        <w:t xml:space="preserve">Valarie, 5/29/19, Philosophy. Writing on Marxism, </w:t>
      </w:r>
      <w:proofErr w:type="spellStart"/>
      <w:r>
        <w:t>eliminativism</w:t>
      </w:r>
      <w:proofErr w:type="spellEnd"/>
      <w:r>
        <w:t xml:space="preserve"> in philosophy of mind and metaethics, suffering(-focused ethics), and philosophical pessimism, “Marxism and the State”, </w:t>
      </w:r>
      <w:hyperlink r:id="rId11" w:history="1">
        <w:r w:rsidRPr="00BB07FB">
          <w:rPr>
            <w:rStyle w:val="Hyperlink"/>
          </w:rPr>
          <w:t>https://medium.com/@valarierenaux/marxism-and-the-state-eeb6ceca4515</w:t>
        </w:r>
      </w:hyperlink>
      <w:r>
        <w:t xml:space="preserve"> //GBS Majeed &amp; Jacobs]</w:t>
      </w:r>
    </w:p>
    <w:p w14:paraId="5F6EEE95" w14:textId="77777777" w:rsidR="00E9101A" w:rsidRPr="004912B2" w:rsidRDefault="00E9101A" w:rsidP="00E9101A">
      <w:pPr>
        <w:rPr>
          <w:u w:val="single"/>
        </w:rPr>
      </w:pPr>
      <w:r w:rsidRPr="00BE5DC6">
        <w:rPr>
          <w:sz w:val="8"/>
        </w:rPr>
        <w:t xml:space="preserve"> Here, perhaps, is a manifestation of one of the foundational flaws in anarchist theory: its veneration of human nature (as it understands it, at least). Bakunin claims that “human nature” makes corruption and </w:t>
      </w:r>
      <w:proofErr w:type="gramStart"/>
      <w:r w:rsidRPr="00BE5DC6">
        <w:rPr>
          <w:sz w:val="8"/>
        </w:rPr>
        <w:t>counterrevolutionary,</w:t>
      </w:r>
      <w:proofErr w:type="gramEnd"/>
      <w:r w:rsidRPr="00BE5DC6">
        <w:rPr>
          <w:sz w:val="8"/>
        </w:rPr>
        <w:t xml:space="preserve"> anti-proletarian actions inevitable once a section of the working class seizes power. Why does he say this? What proof does he have? In a word, none. </w:t>
      </w:r>
      <w:r w:rsidRPr="00596EE7">
        <w:rPr>
          <w:rStyle w:val="StyleUnderline"/>
        </w:rPr>
        <w:t>‘</w:t>
      </w:r>
      <w:r w:rsidRPr="008B0A69">
        <w:rPr>
          <w:rStyle w:val="Emphasis"/>
          <w:highlight w:val="green"/>
        </w:rPr>
        <w:t>Human nature</w:t>
      </w:r>
      <w:r w:rsidRPr="00596EE7">
        <w:rPr>
          <w:rStyle w:val="StyleUnderline"/>
        </w:rPr>
        <w:t>’</w:t>
      </w:r>
      <w:r w:rsidRPr="00BE5DC6">
        <w:rPr>
          <w:sz w:val="8"/>
        </w:rPr>
        <w:t xml:space="preserve"> as it is predominantly understood </w:t>
      </w:r>
      <w:r w:rsidRPr="008B0A69">
        <w:rPr>
          <w:rStyle w:val="Emphasis"/>
          <w:highlight w:val="green"/>
        </w:rPr>
        <w:t>is</w:t>
      </w:r>
      <w:r w:rsidRPr="00BE5DC6">
        <w:rPr>
          <w:sz w:val="8"/>
        </w:rPr>
        <w:t xml:space="preserve"> nothing more than </w:t>
      </w:r>
      <w:r w:rsidRPr="00D11E19">
        <w:rPr>
          <w:rStyle w:val="Emphasis"/>
        </w:rPr>
        <w:t xml:space="preserve">our </w:t>
      </w:r>
      <w:r w:rsidRPr="008B0A69">
        <w:rPr>
          <w:rStyle w:val="Emphasis"/>
          <w:highlight w:val="green"/>
        </w:rPr>
        <w:t xml:space="preserve">proclivity </w:t>
      </w:r>
      <w:r w:rsidRPr="00D11E19">
        <w:rPr>
          <w:rStyle w:val="Emphasis"/>
        </w:rPr>
        <w:t>towards certain actions within</w:t>
      </w:r>
      <w:r w:rsidRPr="00BE5DC6">
        <w:rPr>
          <w:sz w:val="8"/>
        </w:rPr>
        <w:t xml:space="preserve"> specific</w:t>
      </w:r>
      <w:r w:rsidRPr="00596EE7">
        <w:rPr>
          <w:rStyle w:val="StyleUnderline"/>
        </w:rPr>
        <w:t xml:space="preserve"> </w:t>
      </w:r>
      <w:r w:rsidRPr="008B0A69">
        <w:rPr>
          <w:rStyle w:val="Emphasis"/>
          <w:highlight w:val="green"/>
        </w:rPr>
        <w:t>material contexts</w:t>
      </w:r>
      <w:r w:rsidRPr="00596EE7">
        <w:rPr>
          <w:rStyle w:val="StyleUnderline"/>
        </w:rPr>
        <w:t>, which are subject to change — and thus so are the proclivities</w:t>
      </w:r>
      <w:r w:rsidRPr="00BE5DC6">
        <w:rPr>
          <w:sz w:val="8"/>
        </w:rPr>
        <w:t xml:space="preserve">. Even if it could be established that capitalist society generates </w:t>
      </w:r>
      <w:proofErr w:type="gramStart"/>
      <w:r w:rsidRPr="00BE5DC6">
        <w:rPr>
          <w:sz w:val="8"/>
        </w:rPr>
        <w:t>some kind of fundamental</w:t>
      </w:r>
      <w:proofErr w:type="gramEnd"/>
      <w:r w:rsidRPr="00BE5DC6">
        <w:rPr>
          <w:sz w:val="8"/>
        </w:rPr>
        <w:t xml:space="preserve"> proclivity among the working class and even humanity as a whole to act out of greed, selfishness and short-termism (which is practically speaking impossible to prove anyway), it does not follow that this is inherent and unavoidable in the human animal itself as some kind of abstract template for our actions. By </w:t>
      </w:r>
      <w:r w:rsidRPr="00596EE7">
        <w:rPr>
          <w:rStyle w:val="StyleUnderline"/>
        </w:rPr>
        <w:t>elevating the human</w:t>
      </w:r>
      <w:r w:rsidRPr="00BE5DC6">
        <w:rPr>
          <w:sz w:val="8"/>
        </w:rPr>
        <w:t xml:space="preserve"> </w:t>
      </w:r>
      <w:proofErr w:type="gramStart"/>
      <w:r w:rsidRPr="00BE5DC6">
        <w:rPr>
          <w:sz w:val="8"/>
        </w:rPr>
        <w:t>creature</w:t>
      </w:r>
      <w:proofErr w:type="gramEnd"/>
      <w:r w:rsidRPr="00BE5DC6">
        <w:rPr>
          <w:sz w:val="8"/>
        </w:rPr>
        <w:t xml:space="preserve"> itself </w:t>
      </w:r>
      <w:r w:rsidRPr="00596EE7">
        <w:rPr>
          <w:rStyle w:val="StyleUnderline"/>
        </w:rPr>
        <w:t xml:space="preserve">to the level </w:t>
      </w:r>
      <w:r w:rsidRPr="00804A6F">
        <w:rPr>
          <w:rStyle w:val="StyleUnderline"/>
        </w:rPr>
        <w:t xml:space="preserve">of </w:t>
      </w:r>
      <w:proofErr w:type="spellStart"/>
      <w:r w:rsidRPr="00804A6F">
        <w:rPr>
          <w:rStyle w:val="StyleUnderline"/>
        </w:rPr>
        <w:t>pseudoreligious</w:t>
      </w:r>
      <w:proofErr w:type="spellEnd"/>
      <w:r w:rsidRPr="00804A6F">
        <w:rPr>
          <w:rStyle w:val="StyleUnderline"/>
        </w:rPr>
        <w:t xml:space="preserve"> ideology</w:t>
      </w:r>
      <w:r w:rsidRPr="00BE5DC6">
        <w:rPr>
          <w:sz w:val="8"/>
        </w:rPr>
        <w:t>, anarchism</w:t>
      </w:r>
      <w:r w:rsidRPr="00596EE7">
        <w:rPr>
          <w:rStyle w:val="StyleUnderline"/>
        </w:rPr>
        <w:t xml:space="preserve"> </w:t>
      </w:r>
      <w:proofErr w:type="spellStart"/>
      <w:r w:rsidRPr="00596EE7">
        <w:rPr>
          <w:rStyle w:val="StyleUnderline"/>
        </w:rPr>
        <w:t>practises</w:t>
      </w:r>
      <w:proofErr w:type="spellEnd"/>
      <w:r w:rsidRPr="00BE5DC6">
        <w:rPr>
          <w:sz w:val="8"/>
        </w:rPr>
        <w:t xml:space="preserve"> exactly</w:t>
      </w:r>
      <w:r w:rsidRPr="00596EE7">
        <w:rPr>
          <w:rStyle w:val="StyleUnderline"/>
        </w:rPr>
        <w:t xml:space="preserve"> the same form of </w:t>
      </w:r>
      <w:proofErr w:type="spellStart"/>
      <w:r w:rsidRPr="00596EE7">
        <w:rPr>
          <w:rStyle w:val="StyleUnderline"/>
        </w:rPr>
        <w:t>ideologising</w:t>
      </w:r>
      <w:proofErr w:type="spellEnd"/>
      <w:r w:rsidRPr="00596EE7">
        <w:rPr>
          <w:rStyle w:val="StyleUnderline"/>
        </w:rPr>
        <w:t xml:space="preserve"> that </w:t>
      </w:r>
      <w:r w:rsidRPr="00804A6F">
        <w:rPr>
          <w:rStyle w:val="StyleUnderline"/>
        </w:rPr>
        <w:t>the bourgeoisie</w:t>
      </w:r>
      <w:r w:rsidRPr="00BE5DC6">
        <w:rPr>
          <w:sz w:val="8"/>
        </w:rPr>
        <w:t xml:space="preserve"> and the feudal and even patrician classes before them </w:t>
      </w:r>
      <w:r w:rsidRPr="00804A6F">
        <w:rPr>
          <w:rStyle w:val="StyleUnderline"/>
        </w:rPr>
        <w:t>have long done</w:t>
      </w:r>
      <w:r w:rsidRPr="00BE5DC6">
        <w:rPr>
          <w:sz w:val="8"/>
        </w:rPr>
        <w:t xml:space="preserve">. </w:t>
      </w:r>
      <w:r w:rsidRPr="00804A6F">
        <w:rPr>
          <w:rStyle w:val="StyleUnderline"/>
        </w:rPr>
        <w:t>Marxism rightfully does not concern itself</w:t>
      </w:r>
      <w:r w:rsidRPr="00BE5DC6">
        <w:rPr>
          <w:sz w:val="8"/>
        </w:rPr>
        <w:t xml:space="preserve"> with such sophistry, </w:t>
      </w:r>
      <w:r w:rsidRPr="00804A6F">
        <w:rPr>
          <w:rStyle w:val="StyleUnderline"/>
        </w:rPr>
        <w:t>with</w:t>
      </w:r>
      <w:r w:rsidRPr="00BE5DC6">
        <w:rPr>
          <w:sz w:val="8"/>
        </w:rPr>
        <w:t xml:space="preserve"> such </w:t>
      </w:r>
      <w:r w:rsidRPr="00804A6F">
        <w:rPr>
          <w:rStyle w:val="StyleUnderline"/>
        </w:rPr>
        <w:t>meaningless protestations against placing power in the hands of the</w:t>
      </w:r>
      <w:r w:rsidRPr="00BE5DC6">
        <w:rPr>
          <w:sz w:val="8"/>
        </w:rPr>
        <w:t xml:space="preserve"> working class and its </w:t>
      </w:r>
      <w:r w:rsidRPr="00804A6F">
        <w:rPr>
          <w:rStyle w:val="StyleUnderline"/>
        </w:rPr>
        <w:t>party</w:t>
      </w:r>
      <w:r w:rsidRPr="00BE5DC6">
        <w:rPr>
          <w:sz w:val="8"/>
        </w:rPr>
        <w:t>. “During its lifetime the working class state will continually evolve up to the point that it finally withers away:</w:t>
      </w:r>
      <w:r w:rsidRPr="00596EE7">
        <w:rPr>
          <w:rStyle w:val="StyleUnderline"/>
        </w:rPr>
        <w:t xml:space="preserve"> </w:t>
      </w:r>
      <w:r w:rsidRPr="00804A6F">
        <w:rPr>
          <w:rStyle w:val="StyleUnderline"/>
        </w:rPr>
        <w:t xml:space="preserve">the nature of social </w:t>
      </w:r>
      <w:proofErr w:type="spellStart"/>
      <w:r w:rsidRPr="00804A6F">
        <w:rPr>
          <w:rStyle w:val="StyleUnderline"/>
        </w:rPr>
        <w:t>organisation</w:t>
      </w:r>
      <w:proofErr w:type="spellEnd"/>
      <w:r w:rsidRPr="00BE5DC6">
        <w:rPr>
          <w:sz w:val="8"/>
        </w:rPr>
        <w:t xml:space="preserve">, of human association, </w:t>
      </w:r>
      <w:r w:rsidRPr="00804A6F">
        <w:rPr>
          <w:rStyle w:val="StyleUnderline"/>
        </w:rPr>
        <w:t>will radically change</w:t>
      </w:r>
      <w:r w:rsidRPr="00BE5DC6">
        <w:rPr>
          <w:sz w:val="8"/>
        </w:rPr>
        <w:t xml:space="preserve"> according to the development of technology and the forces of production, and man’s nature will be equally subject to deep alterations always moving away more and more from the beast of burden and slave which he was.”²</w:t>
      </w:r>
      <w:r w:rsidRPr="00BE5DC6">
        <w:rPr>
          <w:rFonts w:ascii="Times New Roman" w:hAnsi="Times New Roman" w:cs="Times New Roman"/>
          <w:sz w:val="8"/>
        </w:rPr>
        <w:t>⁴</w:t>
      </w:r>
      <w:r w:rsidRPr="00BE5DC6">
        <w:rPr>
          <w:sz w:val="8"/>
        </w:rPr>
        <w:t xml:space="preserve"> This links closely with the final problem with Bakunin and the anarchists’ position on the state that we shall address here. Bakunin describes his fictitious once-proletarians as “look[</w:t>
      </w:r>
      <w:proofErr w:type="spellStart"/>
      <w:r w:rsidRPr="00BE5DC6">
        <w:rPr>
          <w:sz w:val="8"/>
        </w:rPr>
        <w:t>ing</w:t>
      </w:r>
      <w:proofErr w:type="spellEnd"/>
      <w:r w:rsidRPr="00BE5DC6">
        <w:rPr>
          <w:sz w:val="8"/>
        </w:rPr>
        <w:t xml:space="preserve">] down” on the workers from the “governing heights of the State.” What does this mean? It means, in one clear sense, that </w:t>
      </w:r>
      <w:r w:rsidRPr="00596EE7">
        <w:rPr>
          <w:rStyle w:val="StyleUnderline"/>
        </w:rPr>
        <w:t>Bakunin sees the state as something distinct from society, something separate from and alien to it, something parasitical and detached from the productive elements of society</w:t>
      </w:r>
      <w:r w:rsidRPr="00BE5DC6">
        <w:rPr>
          <w:sz w:val="8"/>
        </w:rPr>
        <w:t>. But never has or will the state be something “imposed on society from without</w:t>
      </w:r>
      <w:proofErr w:type="gramStart"/>
      <w:r w:rsidRPr="00BE5DC6">
        <w:rPr>
          <w:sz w:val="8"/>
        </w:rPr>
        <w:t>,”²</w:t>
      </w:r>
      <w:proofErr w:type="gramEnd"/>
      <w:r w:rsidRPr="00BE5DC6">
        <w:rPr>
          <w:rFonts w:ascii="Times New Roman" w:hAnsi="Times New Roman" w:cs="Times New Roman"/>
          <w:sz w:val="8"/>
        </w:rPr>
        <w:t>⁵</w:t>
      </w:r>
      <w:r w:rsidRPr="00BE5DC6">
        <w:rPr>
          <w:sz w:val="8"/>
        </w:rPr>
        <w:t xml:space="preserve"> something that </w:t>
      </w:r>
      <w:r w:rsidRPr="00596EE7">
        <w:rPr>
          <w:rStyle w:val="StyleUnderline"/>
        </w:rPr>
        <w:t xml:space="preserve">stands above class distinctions, or gendered divisions in </w:t>
      </w:r>
      <w:proofErr w:type="spellStart"/>
      <w:r w:rsidRPr="00596EE7">
        <w:rPr>
          <w:rStyle w:val="StyleUnderline"/>
        </w:rPr>
        <w:t>labour</w:t>
      </w:r>
      <w:proofErr w:type="spellEnd"/>
      <w:r w:rsidRPr="00596EE7">
        <w:rPr>
          <w:rStyle w:val="StyleUnderline"/>
        </w:rPr>
        <w:t>, or religious and secular ideology alike, or</w:t>
      </w:r>
      <w:r w:rsidRPr="00BE5DC6">
        <w:rPr>
          <w:sz w:val="8"/>
        </w:rPr>
        <w:t xml:space="preserve"> indeed anything else. </w:t>
      </w:r>
      <w:r w:rsidRPr="008B0A69">
        <w:rPr>
          <w:rStyle w:val="Emphasis"/>
          <w:highlight w:val="green"/>
        </w:rPr>
        <w:t xml:space="preserve">The state </w:t>
      </w:r>
      <w:r w:rsidRPr="00D11E19">
        <w:rPr>
          <w:rStyle w:val="Emphasis"/>
        </w:rPr>
        <w:t xml:space="preserve">is not separate from society; it </w:t>
      </w:r>
      <w:r w:rsidRPr="008B0A69">
        <w:rPr>
          <w:rStyle w:val="Emphasis"/>
          <w:highlight w:val="green"/>
        </w:rPr>
        <w:t>is society</w:t>
      </w:r>
      <w:r w:rsidRPr="00BE5DC6">
        <w:rPr>
          <w:sz w:val="8"/>
        </w:rPr>
        <w:t xml:space="preserve">, it is </w:t>
      </w:r>
      <w:r w:rsidRPr="00D11E19">
        <w:rPr>
          <w:rStyle w:val="Emphasis"/>
        </w:rPr>
        <w:t xml:space="preserve">the </w:t>
      </w:r>
      <w:r w:rsidRPr="008B0A69">
        <w:rPr>
          <w:rStyle w:val="Emphasis"/>
          <w:highlight w:val="green"/>
        </w:rPr>
        <w:t xml:space="preserve">inevitable and necessary </w:t>
      </w:r>
      <w:r w:rsidRPr="00D11E19">
        <w:rPr>
          <w:rStyle w:val="Emphasis"/>
        </w:rPr>
        <w:t xml:space="preserve">product of </w:t>
      </w:r>
      <w:r w:rsidRPr="00D11E19">
        <w:rPr>
          <w:sz w:val="8"/>
        </w:rPr>
        <w:t xml:space="preserve">a society as it exists at certain stages of </w:t>
      </w:r>
      <w:r w:rsidRPr="00D11E19">
        <w:rPr>
          <w:rStyle w:val="Emphasis"/>
        </w:rPr>
        <w:t>historical</w:t>
      </w:r>
      <w:r w:rsidRPr="00D11E19">
        <w:rPr>
          <w:sz w:val="8"/>
        </w:rPr>
        <w:t xml:space="preserve">-economic </w:t>
      </w:r>
      <w:r w:rsidRPr="00D11E19">
        <w:rPr>
          <w:rStyle w:val="Emphasis"/>
        </w:rPr>
        <w:t>development</w:t>
      </w:r>
      <w:r w:rsidRPr="00D11E19">
        <w:rPr>
          <w:sz w:val="8"/>
        </w:rPr>
        <w:t>, an</w:t>
      </w:r>
      <w:r w:rsidRPr="00BE5DC6">
        <w:rPr>
          <w:sz w:val="8"/>
        </w:rPr>
        <w:t xml:space="preserve">d </w:t>
      </w:r>
      <w:r w:rsidRPr="008B0A69">
        <w:rPr>
          <w:rStyle w:val="Emphasis"/>
          <w:highlight w:val="green"/>
        </w:rPr>
        <w:t>without it,</w:t>
      </w:r>
      <w:r w:rsidRPr="00BE5DC6">
        <w:rPr>
          <w:sz w:val="8"/>
        </w:rPr>
        <w:t xml:space="preserve"> the </w:t>
      </w:r>
      <w:r w:rsidRPr="008B0A69">
        <w:rPr>
          <w:rStyle w:val="Emphasis"/>
          <w:highlight w:val="green"/>
        </w:rPr>
        <w:t xml:space="preserve">society would </w:t>
      </w:r>
      <w:r w:rsidRPr="00D11E19">
        <w:rPr>
          <w:rStyle w:val="Emphasis"/>
        </w:rPr>
        <w:t xml:space="preserve">be </w:t>
      </w:r>
      <w:r w:rsidRPr="008B0A69">
        <w:rPr>
          <w:rStyle w:val="Emphasis"/>
          <w:highlight w:val="green"/>
        </w:rPr>
        <w:t xml:space="preserve">reduced </w:t>
      </w:r>
      <w:r w:rsidRPr="00D11E19">
        <w:rPr>
          <w:rStyle w:val="Emphasis"/>
        </w:rPr>
        <w:t>to</w:t>
      </w:r>
      <w:r w:rsidRPr="00BE5DC6">
        <w:rPr>
          <w:sz w:val="8"/>
        </w:rPr>
        <w:t xml:space="preserve"> utter barbarism, open, </w:t>
      </w:r>
      <w:r w:rsidRPr="00D11E19">
        <w:rPr>
          <w:rStyle w:val="Emphasis"/>
        </w:rPr>
        <w:t xml:space="preserve">ubiquitous </w:t>
      </w:r>
      <w:r w:rsidRPr="008B0A69">
        <w:rPr>
          <w:rStyle w:val="Emphasis"/>
          <w:highlight w:val="green"/>
        </w:rPr>
        <w:t>kinetic violence</w:t>
      </w:r>
      <w:r w:rsidRPr="00D11E19">
        <w:rPr>
          <w:rStyle w:val="Emphasis"/>
        </w:rPr>
        <w:t>, a</w:t>
      </w:r>
      <w:r w:rsidRPr="00D11E19">
        <w:rPr>
          <w:sz w:val="8"/>
        </w:rPr>
        <w:t xml:space="preserve"> marked </w:t>
      </w:r>
      <w:r w:rsidRPr="00D11E19">
        <w:rPr>
          <w:rStyle w:val="Emphasis"/>
        </w:rPr>
        <w:t>decline in living standards for all</w:t>
      </w:r>
      <w:r w:rsidRPr="00D11E19">
        <w:rPr>
          <w:sz w:val="8"/>
        </w:rPr>
        <w:t>, both</w:t>
      </w:r>
      <w:r w:rsidRPr="00BE5DC6">
        <w:rPr>
          <w:sz w:val="8"/>
        </w:rPr>
        <w:t xml:space="preserve"> relative </w:t>
      </w:r>
      <w:r w:rsidRPr="008B0A69">
        <w:rPr>
          <w:rStyle w:val="Emphasis"/>
          <w:highlight w:val="green"/>
        </w:rPr>
        <w:t>and</w:t>
      </w:r>
      <w:r w:rsidRPr="00BE5DC6">
        <w:rPr>
          <w:sz w:val="8"/>
        </w:rPr>
        <w:t xml:space="preserve"> actual, </w:t>
      </w:r>
      <w:r w:rsidRPr="008B0A69">
        <w:rPr>
          <w:rStyle w:val="Emphasis"/>
          <w:highlight w:val="green"/>
        </w:rPr>
        <w:t>a</w:t>
      </w:r>
      <w:r w:rsidRPr="00BE5DC6">
        <w:rPr>
          <w:sz w:val="8"/>
        </w:rPr>
        <w:t xml:space="preserve"> severe </w:t>
      </w:r>
      <w:r w:rsidRPr="008B0A69">
        <w:rPr>
          <w:rStyle w:val="Emphasis"/>
          <w:highlight w:val="green"/>
        </w:rPr>
        <w:t>degradation in the quality of goods</w:t>
      </w:r>
      <w:r w:rsidRPr="00BE5DC6">
        <w:rPr>
          <w:sz w:val="8"/>
        </w:rPr>
        <w:t xml:space="preserve">, and so on. In a word, you would have social and even </w:t>
      </w:r>
      <w:proofErr w:type="spellStart"/>
      <w:r w:rsidRPr="00BE5DC6">
        <w:rPr>
          <w:sz w:val="8"/>
        </w:rPr>
        <w:t>civilisational</w:t>
      </w:r>
      <w:proofErr w:type="spellEnd"/>
      <w:r w:rsidRPr="00BE5DC6">
        <w:rPr>
          <w:sz w:val="8"/>
        </w:rPr>
        <w:t xml:space="preserve"> collapse. This is because ‘</w:t>
      </w:r>
      <w:r w:rsidRPr="00596EE7">
        <w:rPr>
          <w:rStyle w:val="StyleUnderline"/>
        </w:rPr>
        <w:t>society’</w:t>
      </w:r>
      <w:r w:rsidRPr="00BE5DC6">
        <w:rPr>
          <w:sz w:val="8"/>
        </w:rPr>
        <w:t xml:space="preserve"> is not one harmonious thing; rather, it </w:t>
      </w:r>
      <w:r w:rsidRPr="00596EE7">
        <w:rPr>
          <w:rStyle w:val="StyleUnderline"/>
        </w:rPr>
        <w:t>is the aggregate of all human social and economic relations, and these</w:t>
      </w:r>
      <w:r w:rsidRPr="00BE5DC6">
        <w:rPr>
          <w:sz w:val="8"/>
        </w:rPr>
        <w:t xml:space="preserve"> </w:t>
      </w:r>
      <w:r w:rsidRPr="008B0A69">
        <w:rPr>
          <w:rStyle w:val="Emphasis"/>
          <w:highlight w:val="green"/>
        </w:rPr>
        <w:t xml:space="preserve">humans and </w:t>
      </w:r>
      <w:r w:rsidRPr="00BE5DC6">
        <w:rPr>
          <w:sz w:val="8"/>
        </w:rPr>
        <w:t xml:space="preserve">their socioeconomic situations </w:t>
      </w:r>
      <w:r w:rsidRPr="008B0A69">
        <w:rPr>
          <w:rStyle w:val="Emphasis"/>
          <w:highlight w:val="green"/>
        </w:rPr>
        <w:t>are anything but uniform. Without the state,</w:t>
      </w:r>
      <w:r w:rsidRPr="00BE5DC6">
        <w:rPr>
          <w:sz w:val="8"/>
        </w:rPr>
        <w:t xml:space="preserve"> </w:t>
      </w:r>
      <w:r w:rsidRPr="00596EE7">
        <w:rPr>
          <w:rStyle w:val="StyleUnderline"/>
        </w:rPr>
        <w:t>with its monopoly on violence</w:t>
      </w:r>
      <w:r w:rsidRPr="00BE5DC6">
        <w:rPr>
          <w:sz w:val="8"/>
        </w:rPr>
        <w:t xml:space="preserve"> and its </w:t>
      </w:r>
      <w:proofErr w:type="gramStart"/>
      <w:r w:rsidRPr="00BE5DC6">
        <w:rPr>
          <w:sz w:val="8"/>
        </w:rPr>
        <w:t>often dominant</w:t>
      </w:r>
      <w:proofErr w:type="gramEnd"/>
      <w:r w:rsidRPr="00BE5DC6">
        <w:rPr>
          <w:sz w:val="8"/>
        </w:rPr>
        <w:t xml:space="preserve"> role in the cultural narrative, these contradictions — irreconcilable </w:t>
      </w:r>
      <w:r w:rsidRPr="008B0A69">
        <w:rPr>
          <w:rStyle w:val="Emphasis"/>
          <w:highlight w:val="green"/>
        </w:rPr>
        <w:t xml:space="preserve">contradictions </w:t>
      </w:r>
      <w:r w:rsidRPr="00BE5DC6">
        <w:rPr>
          <w:sz w:val="8"/>
        </w:rPr>
        <w:t xml:space="preserve">— </w:t>
      </w:r>
      <w:r w:rsidRPr="001D69ED">
        <w:rPr>
          <w:rStyle w:val="Emphasis"/>
        </w:rPr>
        <w:t xml:space="preserve">would be </w:t>
      </w:r>
      <w:r w:rsidRPr="008B0A69">
        <w:rPr>
          <w:rStyle w:val="Emphasis"/>
          <w:highlight w:val="green"/>
        </w:rPr>
        <w:t>acted out through</w:t>
      </w:r>
      <w:r w:rsidRPr="00BE5DC6">
        <w:rPr>
          <w:sz w:val="8"/>
        </w:rPr>
        <w:t xml:space="preserve"> direct, </w:t>
      </w:r>
      <w:r w:rsidRPr="008B0A69">
        <w:rPr>
          <w:rStyle w:val="Emphasis"/>
          <w:highlight w:val="green"/>
        </w:rPr>
        <w:t>physical struggle</w:t>
      </w:r>
      <w:r w:rsidRPr="00BE5DC6">
        <w:rPr>
          <w:sz w:val="8"/>
        </w:rPr>
        <w:t xml:space="preserve">. There are but </w:t>
      </w:r>
      <w:r w:rsidRPr="008B0A69">
        <w:rPr>
          <w:rStyle w:val="Emphasis"/>
          <w:highlight w:val="green"/>
        </w:rPr>
        <w:t>two outcomes</w:t>
      </w:r>
      <w:r w:rsidRPr="00BE5DC6">
        <w:rPr>
          <w:sz w:val="8"/>
        </w:rPr>
        <w:t xml:space="preserve"> to such a thing: </w:t>
      </w:r>
      <w:r w:rsidRPr="008B0A69">
        <w:rPr>
          <w:rStyle w:val="Emphasis"/>
          <w:highlight w:val="green"/>
        </w:rPr>
        <w:t>either a state will be formed a new</w:t>
      </w:r>
      <w:r w:rsidRPr="00BE5DC6">
        <w:rPr>
          <w:sz w:val="8"/>
        </w:rPr>
        <w:t xml:space="preserve">, but only </w:t>
      </w:r>
      <w:r w:rsidRPr="008B0A69">
        <w:rPr>
          <w:rStyle w:val="Emphasis"/>
          <w:highlight w:val="green"/>
        </w:rPr>
        <w:t>after a</w:t>
      </w:r>
      <w:r w:rsidRPr="00BE5DC6">
        <w:rPr>
          <w:sz w:val="8"/>
        </w:rPr>
        <w:t xml:space="preserve">n extended </w:t>
      </w:r>
      <w:r w:rsidRPr="008B0A69">
        <w:rPr>
          <w:rStyle w:val="Emphasis"/>
          <w:highlight w:val="green"/>
        </w:rPr>
        <w:t>period of</w:t>
      </w:r>
      <w:r w:rsidRPr="00BE5DC6">
        <w:rPr>
          <w:sz w:val="8"/>
        </w:rPr>
        <w:t xml:space="preserve"> acute</w:t>
      </w:r>
      <w:r w:rsidRPr="008B0A69">
        <w:rPr>
          <w:rStyle w:val="Emphasis"/>
          <w:highlight w:val="green"/>
        </w:rPr>
        <w:t xml:space="preserve"> crisis </w:t>
      </w:r>
      <w:r w:rsidRPr="00AD20DD">
        <w:rPr>
          <w:rStyle w:val="Emphasis"/>
        </w:rPr>
        <w:t>dealing devastating damage to all</w:t>
      </w:r>
      <w:r w:rsidRPr="00AD20DD">
        <w:rPr>
          <w:sz w:val="8"/>
        </w:rPr>
        <w:t xml:space="preserve">, </w:t>
      </w:r>
      <w:r w:rsidRPr="00AD20DD">
        <w:rPr>
          <w:rStyle w:val="StyleUnderline"/>
        </w:rPr>
        <w:t>and so the destruction of the state (and more precisely</w:t>
      </w:r>
      <w:r w:rsidRPr="00596EE7">
        <w:rPr>
          <w:rStyle w:val="StyleUnderline"/>
        </w:rPr>
        <w:t xml:space="preserve"> the failure to build a new state to replace it) was not only pointless but entirely undesirable to the society,</w:t>
      </w:r>
      <w:r w:rsidRPr="00BE5DC6">
        <w:rPr>
          <w:sz w:val="8"/>
        </w:rPr>
        <w:t xml:space="preserve"> </w:t>
      </w:r>
      <w:r w:rsidRPr="008B0A69">
        <w:rPr>
          <w:rStyle w:val="Emphasis"/>
          <w:highlight w:val="green"/>
        </w:rPr>
        <w:t>or</w:t>
      </w:r>
      <w:r w:rsidRPr="00BE5DC6">
        <w:rPr>
          <w:sz w:val="8"/>
        </w:rPr>
        <w:t xml:space="preserve">, worse still, the </w:t>
      </w:r>
      <w:r w:rsidRPr="008B0A69">
        <w:rPr>
          <w:rStyle w:val="Emphasis"/>
          <w:highlight w:val="green"/>
        </w:rPr>
        <w:t>construction</w:t>
      </w:r>
      <w:r w:rsidRPr="00BE5DC6">
        <w:rPr>
          <w:sz w:val="8"/>
        </w:rPr>
        <w:t xml:space="preserve"> of a new state, for whatever reason, </w:t>
      </w:r>
      <w:r w:rsidRPr="008B0A69">
        <w:rPr>
          <w:rStyle w:val="Emphasis"/>
          <w:highlight w:val="green"/>
        </w:rPr>
        <w:t xml:space="preserve">fails, </w:t>
      </w:r>
      <w:r w:rsidRPr="00AD20DD">
        <w:rPr>
          <w:rStyle w:val="Emphasis"/>
        </w:rPr>
        <w:t>and the population collapses</w:t>
      </w:r>
      <w:r w:rsidRPr="00AD20DD">
        <w:rPr>
          <w:sz w:val="8"/>
        </w:rPr>
        <w:t xml:space="preserve"> into a regressed state</w:t>
      </w:r>
      <w:r w:rsidRPr="00BE5DC6">
        <w:rPr>
          <w:sz w:val="8"/>
        </w:rPr>
        <w:t xml:space="preserve"> of primitive-communism. History would have been reset. </w:t>
      </w:r>
      <w:r w:rsidRPr="00007274">
        <w:rPr>
          <w:rStyle w:val="StyleUnderline"/>
        </w:rPr>
        <w:t>There does not exist some dichotomy of society and state,</w:t>
      </w:r>
      <w:r w:rsidRPr="00804A6F">
        <w:rPr>
          <w:rStyle w:val="StyleUnderline"/>
        </w:rPr>
        <w:t xml:space="preserve"> only the existence of a society with a state, and if a society has a state</w:t>
      </w:r>
      <w:r w:rsidRPr="00BE5DC6">
        <w:rPr>
          <w:sz w:val="8"/>
        </w:rPr>
        <w:t xml:space="preserve">, it needs a state, and simply </w:t>
      </w:r>
      <w:r w:rsidRPr="00BE5DC6">
        <w:rPr>
          <w:rStyle w:val="StyleUnderline"/>
        </w:rPr>
        <w:t>seeking its destruction is</w:t>
      </w:r>
      <w:r w:rsidRPr="00BE5DC6">
        <w:rPr>
          <w:sz w:val="8"/>
        </w:rPr>
        <w:t xml:space="preserve"> entirely </w:t>
      </w:r>
      <w:r w:rsidRPr="00BE5DC6">
        <w:rPr>
          <w:rStyle w:val="StyleUnderline"/>
        </w:rPr>
        <w:t>misguided</w:t>
      </w:r>
      <w:r w:rsidRPr="00BE5DC6">
        <w:rPr>
          <w:sz w:val="8"/>
        </w:rPr>
        <w:t xml:space="preserve"> and naïve, springing from a fundamental misconstruing of what the state is, what society is, and what one’s own material interests are. </w:t>
      </w:r>
      <w:r w:rsidRPr="00007274">
        <w:rPr>
          <w:sz w:val="8"/>
        </w:rPr>
        <w:t>In a word, it is idealism — it is utopianism. It should be evident</w:t>
      </w:r>
      <w:r w:rsidRPr="00BE5DC6">
        <w:rPr>
          <w:sz w:val="8"/>
        </w:rPr>
        <w:t xml:space="preserve"> from the rest of this essay that the state is not something that can be simply dismantled and destroyed by force and violence; it can only “wither away” when the material conditions are right. </w:t>
      </w:r>
      <w:r w:rsidRPr="00804A6F">
        <w:rPr>
          <w:rStyle w:val="StyleUnderline"/>
        </w:rPr>
        <w:t>To attempt to act outside of history</w:t>
      </w:r>
      <w:r w:rsidRPr="00BE5DC6">
        <w:rPr>
          <w:sz w:val="8"/>
        </w:rPr>
        <w:t xml:space="preserve"> as anarchism does </w:t>
      </w:r>
      <w:r w:rsidRPr="00804A6F">
        <w:rPr>
          <w:rStyle w:val="StyleUnderline"/>
        </w:rPr>
        <w:t>is</w:t>
      </w:r>
      <w:r w:rsidRPr="00BE5DC6">
        <w:rPr>
          <w:sz w:val="8"/>
        </w:rPr>
        <w:t xml:space="preserve"> dangerous to all, never mind </w:t>
      </w:r>
      <w:r w:rsidRPr="00804A6F">
        <w:rPr>
          <w:rStyle w:val="StyleUnderline"/>
        </w:rPr>
        <w:t>arrogant and individualist</w:t>
      </w:r>
      <w:r w:rsidRPr="00BE5DC6">
        <w:rPr>
          <w:sz w:val="8"/>
        </w:rPr>
        <w:t>. It is a position in absolute opposition to the interests of the workers. General remarks on the nature of class dictatorship Mao Zedong famously taught that “[</w:t>
      </w:r>
      <w:r w:rsidRPr="00596EE7">
        <w:rPr>
          <w:rStyle w:val="StyleUnderline"/>
        </w:rPr>
        <w:t>p]</w:t>
      </w:r>
      <w:proofErr w:type="spellStart"/>
      <w:r w:rsidRPr="00596EE7">
        <w:rPr>
          <w:rStyle w:val="StyleUnderline"/>
        </w:rPr>
        <w:t>olitical</w:t>
      </w:r>
      <w:proofErr w:type="spellEnd"/>
      <w:r w:rsidRPr="00596EE7">
        <w:rPr>
          <w:rStyle w:val="StyleUnderline"/>
        </w:rPr>
        <w:t xml:space="preserve"> power grows out of the barrel of a gun</w:t>
      </w:r>
      <w:proofErr w:type="gramStart"/>
      <w:r w:rsidRPr="00BE5DC6">
        <w:rPr>
          <w:sz w:val="8"/>
        </w:rPr>
        <w:t>.”²</w:t>
      </w:r>
      <w:proofErr w:type="gramEnd"/>
      <w:r w:rsidRPr="00BE5DC6">
        <w:rPr>
          <w:rFonts w:ascii="Times New Roman" w:hAnsi="Times New Roman" w:cs="Times New Roman"/>
          <w:sz w:val="8"/>
        </w:rPr>
        <w:t>⁶</w:t>
      </w:r>
      <w:r w:rsidRPr="00BE5DC6">
        <w:rPr>
          <w:sz w:val="8"/>
        </w:rPr>
        <w:t xml:space="preserve"> Truly there is no more succinct and accurate description of </w:t>
      </w:r>
      <w:r w:rsidRPr="008B0A69">
        <w:rPr>
          <w:rStyle w:val="Emphasis"/>
          <w:highlight w:val="green"/>
        </w:rPr>
        <w:t>politics</w:t>
      </w:r>
      <w:r w:rsidRPr="00BE5DC6">
        <w:rPr>
          <w:sz w:val="8"/>
        </w:rPr>
        <w:t xml:space="preserve"> — which </w:t>
      </w:r>
      <w:r w:rsidRPr="008B0A69">
        <w:rPr>
          <w:rStyle w:val="Emphasis"/>
          <w:highlight w:val="green"/>
        </w:rPr>
        <w:t>is</w:t>
      </w:r>
      <w:r w:rsidRPr="00BE5DC6">
        <w:rPr>
          <w:sz w:val="8"/>
        </w:rPr>
        <w:t xml:space="preserve">, at its core, </w:t>
      </w:r>
      <w:r w:rsidRPr="008B0A69">
        <w:rPr>
          <w:rStyle w:val="Emphasis"/>
          <w:highlight w:val="green"/>
        </w:rPr>
        <w:t xml:space="preserve">the </w:t>
      </w:r>
      <w:proofErr w:type="spellStart"/>
      <w:r w:rsidRPr="008B0A69">
        <w:rPr>
          <w:rStyle w:val="Emphasis"/>
          <w:highlight w:val="green"/>
        </w:rPr>
        <w:t>systematised</w:t>
      </w:r>
      <w:proofErr w:type="spellEnd"/>
      <w:r w:rsidRPr="00007274">
        <w:t xml:space="preserve"> control and </w:t>
      </w:r>
      <w:r w:rsidRPr="008B0A69">
        <w:rPr>
          <w:rStyle w:val="Emphasis"/>
          <w:highlight w:val="green"/>
        </w:rPr>
        <w:t>regulation of violence</w:t>
      </w:r>
      <w:r w:rsidRPr="00BE5DC6">
        <w:rPr>
          <w:sz w:val="8"/>
        </w:rPr>
        <w:t xml:space="preserve"> — than this. Anything that suggests otherwise is an obfuscation; such obfuscations serve an agenda, and all but always one of the ruling </w:t>
      </w:r>
      <w:proofErr w:type="gramStart"/>
      <w:r w:rsidRPr="00BE5DC6">
        <w:rPr>
          <w:sz w:val="8"/>
        </w:rPr>
        <w:t>class</w:t>
      </w:r>
      <w:proofErr w:type="gramEnd"/>
      <w:r w:rsidRPr="00BE5DC6">
        <w:rPr>
          <w:sz w:val="8"/>
        </w:rPr>
        <w:t xml:space="preserve">. </w:t>
      </w:r>
      <w:r w:rsidRPr="00596EE7">
        <w:rPr>
          <w:rStyle w:val="StyleUnderline"/>
        </w:rPr>
        <w:t>The class destined to vanquish class society itself has no need of the propaganda and sophistry of traditional class rule</w:t>
      </w:r>
      <w:r w:rsidRPr="00BE5DC6">
        <w:rPr>
          <w:sz w:val="8"/>
        </w:rPr>
        <w:t xml:space="preserve">; we can, and should, state in no uncertain terms that </w:t>
      </w:r>
      <w:r w:rsidRPr="001D69ED">
        <w:rPr>
          <w:rStyle w:val="Emphasis"/>
        </w:rPr>
        <w:t>the only rational expression of our political interests is</w:t>
      </w:r>
      <w:r w:rsidRPr="001D69ED">
        <w:rPr>
          <w:sz w:val="8"/>
        </w:rPr>
        <w:t xml:space="preserve"> a </w:t>
      </w:r>
      <w:r w:rsidRPr="001D69ED">
        <w:rPr>
          <w:rStyle w:val="Emphasis"/>
        </w:rPr>
        <w:t>class dictatorship</w:t>
      </w:r>
      <w:r w:rsidRPr="001D69ED">
        <w:rPr>
          <w:sz w:val="8"/>
        </w:rPr>
        <w:t xml:space="preserve"> won and maintained by force of arms for the exclusive benefit of our economic class at the expense of all others. The proletarian state represents, for the first time in history, the </w:t>
      </w:r>
      <w:proofErr w:type="gramStart"/>
      <w:r w:rsidRPr="001D69ED">
        <w:rPr>
          <w:sz w:val="8"/>
        </w:rPr>
        <w:t>material</w:t>
      </w:r>
      <w:proofErr w:type="gramEnd"/>
      <w:r w:rsidRPr="001D69ED">
        <w:rPr>
          <w:sz w:val="8"/>
        </w:rPr>
        <w:t xml:space="preserve"> and thus socio-political interests of the vast majority of the people. From this simple fact an equally simple conclusion can be </w:t>
      </w:r>
      <w:proofErr w:type="gramStart"/>
      <w:r w:rsidRPr="001D69ED">
        <w:rPr>
          <w:sz w:val="8"/>
        </w:rPr>
        <w:t>drawn:</w:t>
      </w:r>
      <w:proofErr w:type="gramEnd"/>
      <w:r w:rsidRPr="001D69ED">
        <w:rPr>
          <w:sz w:val="8"/>
        </w:rPr>
        <w:t xml:space="preserve"> namely, that both when the working class is barred from power and when it holds it, it is only benefited by a frank and open understanding of the thoroughly class- and </w:t>
      </w:r>
      <w:r w:rsidRPr="001D69ED">
        <w:rPr>
          <w:rStyle w:val="StyleUnderline"/>
        </w:rPr>
        <w:t>violence-based nature of state power.</w:t>
      </w:r>
      <w:r w:rsidRPr="001D69ED">
        <w:rPr>
          <w:sz w:val="8"/>
        </w:rPr>
        <w:t xml:space="preserve"> In the former situation, the </w:t>
      </w:r>
      <w:r w:rsidRPr="001D69ED">
        <w:rPr>
          <w:rStyle w:val="StyleUnderline"/>
        </w:rPr>
        <w:t xml:space="preserve">proletarian is aware that society is </w:t>
      </w:r>
      <w:proofErr w:type="spellStart"/>
      <w:r w:rsidRPr="001D69ED">
        <w:rPr>
          <w:rStyle w:val="StyleUnderline"/>
        </w:rPr>
        <w:t>organised</w:t>
      </w:r>
      <w:proofErr w:type="spellEnd"/>
      <w:r w:rsidRPr="001D69ED">
        <w:rPr>
          <w:rStyle w:val="StyleUnderline"/>
        </w:rPr>
        <w:t xml:space="preserve"> upon his exploitation and that he has no material interest whatsoever in the preservation of the status quo</w:t>
      </w:r>
      <w:r w:rsidRPr="001D69ED">
        <w:rPr>
          <w:sz w:val="8"/>
        </w:rPr>
        <w:t xml:space="preserve">, while in the latter, he sees that he should not be afraid of ‘tyranny,’ that the bourgeoisie are justly and necessarily without power and rights, and that should they be granted them, they will use them to undermine and overthrow the régime and institute terror of a previously unprecedented scale and harshness. In short, </w:t>
      </w:r>
      <w:r w:rsidRPr="001D69ED">
        <w:rPr>
          <w:rStyle w:val="StyleUnderline"/>
        </w:rPr>
        <w:t>the stripping away of the pretensions and illusions of the state represent, and reinforce, heightened class consciousness.</w:t>
      </w:r>
      <w:r w:rsidRPr="001D69ED">
        <w:rPr>
          <w:sz w:val="8"/>
        </w:rPr>
        <w:t xml:space="preserve"> In terms of our interests, </w:t>
      </w:r>
      <w:r w:rsidRPr="001D69ED">
        <w:rPr>
          <w:rStyle w:val="StyleUnderline"/>
        </w:rPr>
        <w:t>power is best manifested naked</w:t>
      </w:r>
      <w:r w:rsidRPr="001D69ED">
        <w:rPr>
          <w:sz w:val="8"/>
        </w:rPr>
        <w:t xml:space="preserve">, and as proletarians, we have, unequivocally, a side on which to fall in the class struggle. As such, our political goals must include as a matter of necessity the seizure of state power. </w:t>
      </w:r>
      <w:r w:rsidRPr="001D69ED">
        <w:rPr>
          <w:rStyle w:val="Emphasis"/>
        </w:rPr>
        <w:t>The lessons of the Paris Commune and</w:t>
      </w:r>
      <w:r w:rsidRPr="001D69ED">
        <w:rPr>
          <w:sz w:val="8"/>
        </w:rPr>
        <w:t xml:space="preserve"> of </w:t>
      </w:r>
      <w:r w:rsidRPr="001D69ED">
        <w:rPr>
          <w:rStyle w:val="Emphasis"/>
        </w:rPr>
        <w:t>all revolutionary ventures</w:t>
      </w:r>
      <w:r w:rsidRPr="001D69ED">
        <w:rPr>
          <w:sz w:val="8"/>
        </w:rPr>
        <w:t xml:space="preserve"> throughout history </w:t>
      </w:r>
      <w:r w:rsidRPr="001D69ED">
        <w:rPr>
          <w:rStyle w:val="Emphasis"/>
        </w:rPr>
        <w:t>is that</w:t>
      </w:r>
      <w:r w:rsidRPr="001D69ED">
        <w:rPr>
          <w:sz w:val="8"/>
        </w:rPr>
        <w:t xml:space="preserve"> the </w:t>
      </w:r>
      <w:r w:rsidRPr="001D69ED">
        <w:rPr>
          <w:rStyle w:val="Emphasis"/>
        </w:rPr>
        <w:t>revolution that does not seize state power is thwarted</w:t>
      </w:r>
      <w:r w:rsidRPr="001D69ED">
        <w:rPr>
          <w:sz w:val="8"/>
        </w:rPr>
        <w:t xml:space="preserve">. Never, in all human history, has this truth been countered. What’s more, the nature of the </w:t>
      </w:r>
      <w:r w:rsidRPr="001D69ED">
        <w:rPr>
          <w:rStyle w:val="StyleUnderline"/>
        </w:rPr>
        <w:t>dictatorship of the proletariat is</w:t>
      </w:r>
      <w:r w:rsidRPr="001D69ED">
        <w:rPr>
          <w:sz w:val="8"/>
        </w:rPr>
        <w:t xml:space="preserve"> that it is </w:t>
      </w:r>
      <w:r w:rsidRPr="001D69ED">
        <w:rPr>
          <w:rStyle w:val="StyleUnderline"/>
        </w:rPr>
        <w:t>exactly</w:t>
      </w:r>
      <w:r w:rsidRPr="001D69ED">
        <w:rPr>
          <w:sz w:val="8"/>
        </w:rPr>
        <w:t xml:space="preserve"> that: a </w:t>
      </w:r>
      <w:r w:rsidRPr="001D69ED">
        <w:rPr>
          <w:rStyle w:val="StyleUnderline"/>
        </w:rPr>
        <w:t>dictatorship</w:t>
      </w:r>
      <w:r w:rsidRPr="001D69ED">
        <w:rPr>
          <w:sz w:val="8"/>
        </w:rPr>
        <w:t xml:space="preserve">. All true </w:t>
      </w:r>
      <w:r w:rsidRPr="001D69ED">
        <w:rPr>
          <w:rStyle w:val="Emphasis"/>
        </w:rPr>
        <w:t>communists</w:t>
      </w:r>
      <w:r w:rsidRPr="001D69ED">
        <w:rPr>
          <w:sz w:val="8"/>
        </w:rPr>
        <w:t xml:space="preserve"> know this to be so, and </w:t>
      </w:r>
      <w:r w:rsidRPr="001D69ED">
        <w:rPr>
          <w:rStyle w:val="Emphasis"/>
        </w:rPr>
        <w:t>do not fear, but relish the opportuniti</w:t>
      </w:r>
      <w:r w:rsidRPr="001D69ED">
        <w:rPr>
          <w:sz w:val="8"/>
        </w:rPr>
        <w:t xml:space="preserve">es that lie </w:t>
      </w:r>
      <w:r w:rsidRPr="001D69ED">
        <w:rPr>
          <w:rStyle w:val="Emphasis"/>
        </w:rPr>
        <w:t xml:space="preserve">in controlling </w:t>
      </w:r>
      <w:r w:rsidRPr="001D69ED">
        <w:rPr>
          <w:rStyle w:val="Emphasis"/>
        </w:rPr>
        <w:lastRenderedPageBreak/>
        <w:t>the state</w:t>
      </w:r>
      <w:r w:rsidRPr="001D69ED">
        <w:rPr>
          <w:sz w:val="8"/>
        </w:rPr>
        <w:t xml:space="preserve">. </w:t>
      </w:r>
      <w:r w:rsidRPr="001D69ED">
        <w:rPr>
          <w:rStyle w:val="StyleUnderline"/>
        </w:rPr>
        <w:t>The state is a tool — a weapon,</w:t>
      </w:r>
      <w:r w:rsidRPr="001D69ED">
        <w:rPr>
          <w:sz w:val="8"/>
        </w:rPr>
        <w:t xml:space="preserve"> and no weapon has morals in and of itself. Only when the sword is taken up and brandished in anger does it become an instrument of war and not simply a sliver of metal. The state is much the same. The anarchic </w:t>
      </w:r>
      <w:r w:rsidRPr="001D69ED">
        <w:rPr>
          <w:rStyle w:val="StyleUnderline"/>
        </w:rPr>
        <w:t>view of the state is one of an enemy of ‘the people</w:t>
      </w:r>
      <w:r w:rsidRPr="001D69ED">
        <w:rPr>
          <w:sz w:val="8"/>
        </w:rPr>
        <w:t xml:space="preserve">,’ one that is inherently undesirable and wretched, whoever straddles it. </w:t>
      </w:r>
      <w:r w:rsidRPr="001D69ED">
        <w:rPr>
          <w:rStyle w:val="StyleUnderline"/>
        </w:rPr>
        <w:t>Marxism is not so naïve</w:t>
      </w:r>
      <w:r w:rsidRPr="001D69ED">
        <w:rPr>
          <w:sz w:val="8"/>
        </w:rPr>
        <w:t xml:space="preserve">, not so utopian: the state serves her masters, and serves them well; </w:t>
      </w:r>
      <w:r w:rsidRPr="001D69ED">
        <w:rPr>
          <w:rStyle w:val="StyleUnderline"/>
        </w:rPr>
        <w:t xml:space="preserve">when the </w:t>
      </w:r>
      <w:proofErr w:type="gramStart"/>
      <w:r w:rsidRPr="001D69ED">
        <w:rPr>
          <w:rStyle w:val="StyleUnderline"/>
        </w:rPr>
        <w:t>working class</w:t>
      </w:r>
      <w:proofErr w:type="gramEnd"/>
      <w:r w:rsidRPr="001D69ED">
        <w:rPr>
          <w:rStyle w:val="StyleUnderline"/>
        </w:rPr>
        <w:t xml:space="preserve"> reigns, the state delivers its Terror </w:t>
      </w:r>
      <w:r w:rsidRPr="001D69ED">
        <w:rPr>
          <w:sz w:val="8"/>
        </w:rPr>
        <w:t xml:space="preserve">upon the counterrevolution and </w:t>
      </w:r>
      <w:r w:rsidRPr="001D69ED">
        <w:rPr>
          <w:rStyle w:val="StyleUnderline"/>
        </w:rPr>
        <w:t>with it the socialist society can progress, in time, to a communist one.</w:t>
      </w:r>
      <w:r w:rsidRPr="001D69ED">
        <w:rPr>
          <w:sz w:val="8"/>
        </w:rPr>
        <w:t xml:space="preserve"> Without it, the </w:t>
      </w:r>
      <w:proofErr w:type="gramStart"/>
      <w:r w:rsidRPr="001D69ED">
        <w:rPr>
          <w:sz w:val="8"/>
        </w:rPr>
        <w:t>working class</w:t>
      </w:r>
      <w:proofErr w:type="gramEnd"/>
      <w:r w:rsidRPr="001D69ED">
        <w:rPr>
          <w:sz w:val="8"/>
        </w:rPr>
        <w:t xml:space="preserve"> movement </w:t>
      </w:r>
      <w:r w:rsidRPr="001D69ED">
        <w:rPr>
          <w:rStyle w:val="StyleUnderline"/>
        </w:rPr>
        <w:t xml:space="preserve">is simply destroyed the instance the bourgeois reaction can </w:t>
      </w:r>
      <w:proofErr w:type="spellStart"/>
      <w:r w:rsidRPr="001D69ED">
        <w:rPr>
          <w:rStyle w:val="StyleUnderline"/>
        </w:rPr>
        <w:t>organise</w:t>
      </w:r>
      <w:proofErr w:type="spellEnd"/>
      <w:r w:rsidRPr="001D69ED">
        <w:rPr>
          <w:rStyle w:val="StyleUnderline"/>
        </w:rPr>
        <w:t xml:space="preserve"> itself anew. </w:t>
      </w:r>
      <w:r w:rsidRPr="001D69ED">
        <w:rPr>
          <w:sz w:val="8"/>
        </w:rPr>
        <w:t xml:space="preserve">Marxism is </w:t>
      </w:r>
      <w:r w:rsidRPr="001D69ED">
        <w:rPr>
          <w:rStyle w:val="StyleUnderline"/>
        </w:rPr>
        <w:t>scientific socialism; it is not utopianism</w:t>
      </w:r>
      <w:r w:rsidRPr="001D69ED">
        <w:rPr>
          <w:sz w:val="8"/>
        </w:rPr>
        <w:t xml:space="preserve">. It would be false and misleading to claim that Marxism has ends; rather, it merely has analyses and observations. In their scientific study of the march of history and the intricacies of the capitalistic mode of production, the Marxists have discovered and laid out the series of progressions and laws that, hopefully, this essay has </w:t>
      </w:r>
      <w:r w:rsidRPr="00AD20DD">
        <w:rPr>
          <w:sz w:val="8"/>
        </w:rPr>
        <w:t>allowed the reader to understand, if only in brief: that “the history of all hitherto existing society is the history of class struggle,”²</w:t>
      </w:r>
      <w:r w:rsidRPr="00AD20DD">
        <w:rPr>
          <w:rFonts w:ascii="Times New Roman" w:hAnsi="Times New Roman" w:cs="Times New Roman"/>
          <w:sz w:val="8"/>
        </w:rPr>
        <w:t>⁷</w:t>
      </w:r>
      <w:r w:rsidRPr="00AD20DD">
        <w:rPr>
          <w:sz w:val="8"/>
        </w:rPr>
        <w:t xml:space="preserve"> that the </w:t>
      </w:r>
      <w:r w:rsidRPr="00AD20DD">
        <w:rPr>
          <w:rStyle w:val="StyleUnderline"/>
        </w:rPr>
        <w:t>working class must smash the existing bourgeois state</w:t>
      </w:r>
      <w:r w:rsidRPr="00AD20DD">
        <w:rPr>
          <w:sz w:val="8"/>
        </w:rPr>
        <w:t xml:space="preserve">, that the </w:t>
      </w:r>
      <w:r w:rsidRPr="00AD20DD">
        <w:rPr>
          <w:rStyle w:val="Emphasis"/>
        </w:rPr>
        <w:t>working class must create its own state to serve its own needs</w:t>
      </w:r>
      <w:r w:rsidRPr="00AD20DD">
        <w:rPr>
          <w:rStyle w:val="StyleUnderline"/>
        </w:rPr>
        <w:t>, and that this state must inevitably be the last stage of the state in all history</w:t>
      </w:r>
      <w:r w:rsidRPr="00AD20DD">
        <w:rPr>
          <w:sz w:val="8"/>
        </w:rPr>
        <w:t xml:space="preserve">. Marxism does not talk of that which is impossible; only that which is possible. The triumphs of the </w:t>
      </w:r>
      <w:proofErr w:type="gramStart"/>
      <w:r w:rsidRPr="00AD20DD">
        <w:rPr>
          <w:sz w:val="8"/>
        </w:rPr>
        <w:t>working class</w:t>
      </w:r>
      <w:proofErr w:type="gramEnd"/>
      <w:r w:rsidRPr="00AD20DD">
        <w:rPr>
          <w:sz w:val="8"/>
        </w:rPr>
        <w:t xml:space="preserve"> movement during the twentieth century prove this to be so, but much that was won has since been lost. </w:t>
      </w:r>
      <w:r w:rsidRPr="00AD20DD">
        <w:rPr>
          <w:rStyle w:val="StyleUnderline"/>
        </w:rPr>
        <w:t xml:space="preserve">As the </w:t>
      </w:r>
      <w:r w:rsidRPr="00AD20DD">
        <w:rPr>
          <w:sz w:val="8"/>
        </w:rPr>
        <w:t xml:space="preserve">Great Acceleration of the </w:t>
      </w:r>
      <w:r w:rsidRPr="00AD20DD">
        <w:rPr>
          <w:rStyle w:val="StyleUnderline"/>
        </w:rPr>
        <w:t>Anthropocene deepens</w:t>
      </w:r>
      <w:r w:rsidRPr="00AD20DD">
        <w:rPr>
          <w:sz w:val="8"/>
        </w:rPr>
        <w:t xml:space="preserve">, </w:t>
      </w:r>
      <w:r w:rsidRPr="00AD20DD">
        <w:rPr>
          <w:rStyle w:val="StyleUnderline"/>
        </w:rPr>
        <w:t>the need to place power in the hands of the workers intensifies</w:t>
      </w:r>
      <w:r w:rsidRPr="00AD20DD">
        <w:rPr>
          <w:sz w:val="8"/>
        </w:rPr>
        <w:t xml:space="preserve"> with every passing week towards a singularly apocalyptic zenith. In the past, </w:t>
      </w:r>
      <w:r w:rsidRPr="00AD20DD">
        <w:rPr>
          <w:rStyle w:val="StyleUnderline"/>
        </w:rPr>
        <w:t xml:space="preserve">Marxists have rightly given the slogan socialism or </w:t>
      </w:r>
      <w:proofErr w:type="gramStart"/>
      <w:r w:rsidRPr="00AD20DD">
        <w:rPr>
          <w:rStyle w:val="StyleUnderline"/>
        </w:rPr>
        <w:t>barbarism?</w:t>
      </w:r>
      <w:r w:rsidRPr="00AD20DD">
        <w:rPr>
          <w:sz w:val="8"/>
        </w:rPr>
        <w:t>,</w:t>
      </w:r>
      <w:proofErr w:type="gramEnd"/>
      <w:r w:rsidRPr="00AD20DD">
        <w:rPr>
          <w:sz w:val="8"/>
        </w:rPr>
        <w:t xml:space="preserve"> </w:t>
      </w:r>
      <w:r w:rsidRPr="00AD20DD">
        <w:rPr>
          <w:rStyle w:val="StyleUnderline"/>
        </w:rPr>
        <w:t>but today,</w:t>
      </w:r>
      <w:r w:rsidRPr="00AD20DD">
        <w:rPr>
          <w:sz w:val="8"/>
        </w:rPr>
        <w:t xml:space="preserve"> that is no longer sufficient: today, it </w:t>
      </w:r>
      <w:proofErr w:type="spellStart"/>
      <w:r w:rsidRPr="00AD20DD">
        <w:rPr>
          <w:rStyle w:val="Emphasis"/>
        </w:rPr>
        <w:t>it</w:t>
      </w:r>
      <w:proofErr w:type="spellEnd"/>
      <w:r w:rsidRPr="00AD20DD">
        <w:rPr>
          <w:rStyle w:val="Emphasis"/>
        </w:rPr>
        <w:t xml:space="preserve"> must be socialism or extinction</w:t>
      </w:r>
      <w:r w:rsidRPr="00AD20DD">
        <w:rPr>
          <w:rStyle w:val="StyleUnderline"/>
        </w:rPr>
        <w:t xml:space="preserve">? In matters of war and revolution, liberalism’s façades are quick to fall from the eyes of the </w:t>
      </w:r>
      <w:proofErr w:type="gramStart"/>
      <w:r w:rsidRPr="00AD20DD">
        <w:rPr>
          <w:rStyle w:val="StyleUnderline"/>
        </w:rPr>
        <w:t>class conscious</w:t>
      </w:r>
      <w:proofErr w:type="gramEnd"/>
      <w:r w:rsidRPr="00AD20DD">
        <w:rPr>
          <w:rStyle w:val="StyleUnderline"/>
        </w:rPr>
        <w:t xml:space="preserve"> worker. The premier and central issue of </w:t>
      </w:r>
      <w:proofErr w:type="gramStart"/>
      <w:r w:rsidRPr="00AD20DD">
        <w:rPr>
          <w:rStyle w:val="StyleUnderline"/>
        </w:rPr>
        <w:t>working class</w:t>
      </w:r>
      <w:proofErr w:type="gramEnd"/>
      <w:r w:rsidRPr="00AD20DD">
        <w:rPr>
          <w:rStyle w:val="StyleUnderline"/>
        </w:rPr>
        <w:t xml:space="preserve"> politics must be the conquest of state power. Only then can we change the world.</w:t>
      </w:r>
    </w:p>
    <w:p w14:paraId="144D40A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2D0755"/>
    <w:multiLevelType w:val="hybridMultilevel"/>
    <w:tmpl w:val="62D64A6C"/>
    <w:lvl w:ilvl="0" w:tplc="3D6E12CC">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1145DF"/>
    <w:multiLevelType w:val="hybridMultilevel"/>
    <w:tmpl w:val="995832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D776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A0ECD"/>
    <w:rsid w:val="002B146A"/>
    <w:rsid w:val="002B5E17"/>
    <w:rsid w:val="002D6673"/>
    <w:rsid w:val="00315690"/>
    <w:rsid w:val="00316B75"/>
    <w:rsid w:val="00325646"/>
    <w:rsid w:val="003460F2"/>
    <w:rsid w:val="0038158C"/>
    <w:rsid w:val="003902BA"/>
    <w:rsid w:val="003A09E2"/>
    <w:rsid w:val="003D776E"/>
    <w:rsid w:val="00407037"/>
    <w:rsid w:val="00425E5C"/>
    <w:rsid w:val="004605D6"/>
    <w:rsid w:val="004C60E8"/>
    <w:rsid w:val="004E3579"/>
    <w:rsid w:val="004E728B"/>
    <w:rsid w:val="004F39E0"/>
    <w:rsid w:val="00537BD5"/>
    <w:rsid w:val="0057268A"/>
    <w:rsid w:val="005851A4"/>
    <w:rsid w:val="005D2912"/>
    <w:rsid w:val="006065BD"/>
    <w:rsid w:val="00645FA9"/>
    <w:rsid w:val="00647866"/>
    <w:rsid w:val="00665003"/>
    <w:rsid w:val="006A2AD0"/>
    <w:rsid w:val="006C2375"/>
    <w:rsid w:val="006D4ECC"/>
    <w:rsid w:val="00722258"/>
    <w:rsid w:val="007243E5"/>
    <w:rsid w:val="00766EA0"/>
    <w:rsid w:val="007A2226"/>
    <w:rsid w:val="007F5B66"/>
    <w:rsid w:val="00810004"/>
    <w:rsid w:val="00823A1C"/>
    <w:rsid w:val="00845B9D"/>
    <w:rsid w:val="00860984"/>
    <w:rsid w:val="008B3ECB"/>
    <w:rsid w:val="008B4E85"/>
    <w:rsid w:val="008C1B2E"/>
    <w:rsid w:val="0091627E"/>
    <w:rsid w:val="0097032B"/>
    <w:rsid w:val="009D2EAD"/>
    <w:rsid w:val="009D54B2"/>
    <w:rsid w:val="009E1922"/>
    <w:rsid w:val="009F19B6"/>
    <w:rsid w:val="009F7ED2"/>
    <w:rsid w:val="00A93661"/>
    <w:rsid w:val="00A95652"/>
    <w:rsid w:val="00AC0AB8"/>
    <w:rsid w:val="00B33C6D"/>
    <w:rsid w:val="00B4508F"/>
    <w:rsid w:val="00B55AD5"/>
    <w:rsid w:val="00B70898"/>
    <w:rsid w:val="00B8057C"/>
    <w:rsid w:val="00BD6238"/>
    <w:rsid w:val="00BF593B"/>
    <w:rsid w:val="00BF773A"/>
    <w:rsid w:val="00BF7E81"/>
    <w:rsid w:val="00C13773"/>
    <w:rsid w:val="00C17CC8"/>
    <w:rsid w:val="00C83417"/>
    <w:rsid w:val="00C9604F"/>
    <w:rsid w:val="00CA19AA"/>
    <w:rsid w:val="00CC5298"/>
    <w:rsid w:val="00CD2F10"/>
    <w:rsid w:val="00CD736E"/>
    <w:rsid w:val="00CD798D"/>
    <w:rsid w:val="00CE161E"/>
    <w:rsid w:val="00CF59A8"/>
    <w:rsid w:val="00D325A9"/>
    <w:rsid w:val="00D36A8A"/>
    <w:rsid w:val="00D61409"/>
    <w:rsid w:val="00D6691E"/>
    <w:rsid w:val="00D71170"/>
    <w:rsid w:val="00D9126D"/>
    <w:rsid w:val="00DA1C92"/>
    <w:rsid w:val="00DA25D4"/>
    <w:rsid w:val="00DA6538"/>
    <w:rsid w:val="00E15E75"/>
    <w:rsid w:val="00E5262C"/>
    <w:rsid w:val="00E9101A"/>
    <w:rsid w:val="00EC7DC4"/>
    <w:rsid w:val="00ED30CF"/>
    <w:rsid w:val="00F176EF"/>
    <w:rsid w:val="00F45E10"/>
    <w:rsid w:val="00F55858"/>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78F76"/>
  <w15:chartTrackingRefBased/>
  <w15:docId w15:val="{B8D697DA-94A5-468A-8BF9-47FB29C3C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D776E"/>
    <w:rPr>
      <w:rFonts w:ascii="Calibri" w:hAnsi="Calibri"/>
    </w:rPr>
  </w:style>
  <w:style w:type="paragraph" w:styleId="Heading1">
    <w:name w:val="heading 1"/>
    <w:aliases w:val="Pocket"/>
    <w:basedOn w:val="Normal"/>
    <w:next w:val="Normal"/>
    <w:link w:val="Heading1Char"/>
    <w:qFormat/>
    <w:rsid w:val="003D77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1 Char1 Char,Heading 2 Char Char1 Char,Heading 2 Char1 Char,Heading 2 Char Char1,Cha, 1, Char"/>
    <w:basedOn w:val="Normal"/>
    <w:next w:val="Normal"/>
    <w:link w:val="Heading2Char"/>
    <w:uiPriority w:val="1"/>
    <w:unhideWhenUsed/>
    <w:qFormat/>
    <w:rsid w:val="003D776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itation,CardStyle"/>
    <w:basedOn w:val="Normal"/>
    <w:next w:val="Normal"/>
    <w:link w:val="Heading3Char"/>
    <w:uiPriority w:val="2"/>
    <w:unhideWhenUsed/>
    <w:qFormat/>
    <w:rsid w:val="003D776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Ch,Heading 2 Char2 Char, Ch,no read,Heading 2 Char1 Char Char,No Spacing211,No Spacing11111,No Spacing5,No Spacing12,No Spacing2111,Tags,Heading 2 Char Char Char Char,TAG,No Spacing4,Tag1,tags"/>
    <w:basedOn w:val="Normal"/>
    <w:next w:val="Normal"/>
    <w:link w:val="Heading4Char"/>
    <w:uiPriority w:val="3"/>
    <w:unhideWhenUsed/>
    <w:qFormat/>
    <w:rsid w:val="003D776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D77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776E"/>
  </w:style>
  <w:style w:type="character" w:customStyle="1" w:styleId="Heading1Char">
    <w:name w:val="Heading 1 Char"/>
    <w:aliases w:val="Pocket Char"/>
    <w:basedOn w:val="DefaultParagraphFont"/>
    <w:link w:val="Heading1"/>
    <w:rsid w:val="003D776E"/>
    <w:rPr>
      <w:rFonts w:ascii="Calibri" w:eastAsiaTheme="majorEastAsia" w:hAnsi="Calibri" w:cstheme="majorBidi"/>
      <w:b/>
      <w:sz w:val="52"/>
      <w:szCs w:val="32"/>
    </w:rPr>
  </w:style>
  <w:style w:type="character" w:customStyle="1" w:styleId="Heading2Char">
    <w:name w:val="Heading 2 Char"/>
    <w:aliases w:val="Hat Char,Heading 2 Char Char Char,Heading 2 Char1 Char1 Char Char,Heading 2 Char Char1 Char Char,Heading 2 Char1 Char Char1,Heading 2 Char Char1 Char1,Cha Char, 1 Char, Char Char"/>
    <w:basedOn w:val="DefaultParagraphFont"/>
    <w:link w:val="Heading2"/>
    <w:uiPriority w:val="1"/>
    <w:rsid w:val="003D776E"/>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3D776E"/>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Ch Char,Heading 2 Char2 Char Char, Ch Char,no read Char,Heading 2 Char1 Char Char Char,No Spacing211 Char,No Spacing11111 Char,No Spacing5 Char,Tags Char"/>
    <w:basedOn w:val="DefaultParagraphFont"/>
    <w:link w:val="Heading4"/>
    <w:uiPriority w:val="3"/>
    <w:rsid w:val="003D776E"/>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Emphasis!!,small,Qualifications,bold underline,normal card text,Shrunk,qualifications in card,qualifications,Debate,Bold Underline,Box,s"/>
    <w:basedOn w:val="DefaultParagraphFont"/>
    <w:link w:val="Emphasize"/>
    <w:uiPriority w:val="7"/>
    <w:qFormat/>
    <w:rsid w:val="003D776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D776E"/>
    <w:rPr>
      <w:b/>
      <w:bCs/>
      <w:sz w:val="26"/>
      <w:u w:val="none"/>
    </w:rPr>
  </w:style>
  <w:style w:type="character" w:customStyle="1" w:styleId="StyleUnderline">
    <w:name w:val="Style Underline"/>
    <w:aliases w:val="Underline,Intense Emphasis1,Style Bold Underline,apple-style-span + 6 pt,Kern at 16 pt,Bold,Intense Emphasis2,HHeading 3 + 12 pt,Cards + Font: 12 pt Char,Style,ci,Intense Emphasis11,c,Underline Char,Title Char,Thick Underline Char,Bo,B,8"/>
    <w:basedOn w:val="DefaultParagraphFont"/>
    <w:uiPriority w:val="6"/>
    <w:qFormat/>
    <w:rsid w:val="003D776E"/>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
    <w:basedOn w:val="DefaultParagraphFont"/>
    <w:uiPriority w:val="99"/>
    <w:unhideWhenUsed/>
    <w:rsid w:val="003D776E"/>
    <w:rPr>
      <w:color w:val="auto"/>
      <w:u w:val="none"/>
    </w:rPr>
  </w:style>
  <w:style w:type="character" w:styleId="FollowedHyperlink">
    <w:name w:val="FollowedHyperlink"/>
    <w:basedOn w:val="DefaultParagraphFont"/>
    <w:uiPriority w:val="99"/>
    <w:semiHidden/>
    <w:unhideWhenUsed/>
    <w:rsid w:val="003D776E"/>
    <w:rPr>
      <w:color w:val="auto"/>
      <w:u w:val="none"/>
    </w:rPr>
  </w:style>
  <w:style w:type="character" w:customStyle="1" w:styleId="underline">
    <w:name w:val="underline"/>
    <w:basedOn w:val="DefaultParagraphFont"/>
    <w:link w:val="textbold"/>
    <w:qFormat/>
    <w:rsid w:val="003D776E"/>
    <w:rPr>
      <w:b/>
      <w:u w:val="single"/>
    </w:rPr>
  </w:style>
  <w:style w:type="paragraph" w:customStyle="1" w:styleId="textbold">
    <w:name w:val="text bold"/>
    <w:basedOn w:val="Normal"/>
    <w:link w:val="underline"/>
    <w:uiPriority w:val="7"/>
    <w:qFormat/>
    <w:rsid w:val="003D776E"/>
    <w:pPr>
      <w:ind w:left="720"/>
    </w:pPr>
    <w:rPr>
      <w:rFonts w:asciiTheme="minorHAnsi" w:hAnsiTheme="minorHAnsi"/>
      <w:b/>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3D776E"/>
    <w:pPr>
      <w:spacing w:before="100" w:beforeAutospacing="1" w:after="100" w:afterAutospacing="1" w:line="240" w:lineRule="auto"/>
    </w:pPr>
    <w:rPr>
      <w:rFonts w:ascii="Times" w:hAnsi="Times" w:cs="Times New Roman"/>
      <w:sz w:val="20"/>
      <w:szCs w:val="20"/>
    </w:rPr>
  </w:style>
  <w:style w:type="paragraph" w:customStyle="1" w:styleId="Cards">
    <w:name w:val="Cards"/>
    <w:next w:val="Normal"/>
    <w:link w:val="CardsChar"/>
    <w:qFormat/>
    <w:rsid w:val="003D776E"/>
    <w:pPr>
      <w:widowControl w:val="0"/>
      <w:spacing w:after="0" w:line="240" w:lineRule="auto"/>
      <w:ind w:left="432" w:right="432"/>
      <w:jc w:val="both"/>
    </w:pPr>
    <w:rPr>
      <w:rFonts w:ascii="Times New Roman" w:eastAsia="Times New Roman" w:hAnsi="Times New Roman" w:cs="Times New Roman"/>
      <w:sz w:val="20"/>
      <w:szCs w:val="24"/>
    </w:rPr>
  </w:style>
  <w:style w:type="character" w:customStyle="1" w:styleId="DebateUnderline">
    <w:name w:val="Debate Underline"/>
    <w:qFormat/>
    <w:rsid w:val="003D776E"/>
    <w:rPr>
      <w:rFonts w:ascii="Times New Roman" w:hAnsi="Times New Roman"/>
      <w:sz w:val="24"/>
      <w:u w:val="thick"/>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3D776E"/>
    <w:rPr>
      <w:rFonts w:ascii="Times" w:hAnsi="Times" w:cs="Times New Roman"/>
      <w:sz w:val="20"/>
      <w:szCs w:val="20"/>
    </w:rPr>
  </w:style>
  <w:style w:type="character" w:customStyle="1" w:styleId="CardsChar">
    <w:name w:val="Cards Char"/>
    <w:link w:val="Cards"/>
    <w:locked/>
    <w:rsid w:val="003D776E"/>
    <w:rPr>
      <w:rFonts w:ascii="Times New Roman" w:eastAsia="Times New Roman" w:hAnsi="Times New Roman" w:cs="Times New Roman"/>
      <w:sz w:val="20"/>
      <w:szCs w:val="24"/>
    </w:rPr>
  </w:style>
  <w:style w:type="paragraph" w:styleId="ListParagraph">
    <w:name w:val="List Paragraph"/>
    <w:basedOn w:val="Normal"/>
    <w:uiPriority w:val="34"/>
    <w:qFormat/>
    <w:rsid w:val="003D776E"/>
    <w:pPr>
      <w:ind w:left="720"/>
      <w:contextualSpacing/>
    </w:pPr>
  </w:style>
  <w:style w:type="paragraph" w:customStyle="1" w:styleId="Emphasize">
    <w:name w:val="Emphasize"/>
    <w:basedOn w:val="Normal"/>
    <w:link w:val="Emphasis"/>
    <w:uiPriority w:val="7"/>
    <w:qFormat/>
    <w:rsid w:val="003D776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CommentReference">
    <w:name w:val="annotation reference"/>
    <w:basedOn w:val="DefaultParagraphFont"/>
    <w:uiPriority w:val="99"/>
    <w:semiHidden/>
    <w:unhideWhenUsed/>
    <w:rsid w:val="003D776E"/>
    <w:rPr>
      <w:sz w:val="16"/>
      <w:szCs w:val="16"/>
    </w:rPr>
  </w:style>
  <w:style w:type="paragraph" w:styleId="CommentText">
    <w:name w:val="annotation text"/>
    <w:basedOn w:val="Normal"/>
    <w:link w:val="CommentTextChar"/>
    <w:uiPriority w:val="99"/>
    <w:semiHidden/>
    <w:unhideWhenUsed/>
    <w:rsid w:val="003D776E"/>
    <w:pPr>
      <w:spacing w:line="240" w:lineRule="auto"/>
    </w:pPr>
    <w:rPr>
      <w:sz w:val="20"/>
      <w:szCs w:val="20"/>
    </w:rPr>
  </w:style>
  <w:style w:type="character" w:customStyle="1" w:styleId="CommentTextChar">
    <w:name w:val="Comment Text Char"/>
    <w:basedOn w:val="DefaultParagraphFont"/>
    <w:link w:val="CommentText"/>
    <w:uiPriority w:val="99"/>
    <w:semiHidden/>
    <w:rsid w:val="003D776E"/>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3D776E"/>
    <w:rPr>
      <w:b/>
      <w:bCs/>
    </w:rPr>
  </w:style>
  <w:style w:type="character" w:customStyle="1" w:styleId="CommentSubjectChar">
    <w:name w:val="Comment Subject Char"/>
    <w:basedOn w:val="CommentTextChar"/>
    <w:link w:val="CommentSubject"/>
    <w:uiPriority w:val="99"/>
    <w:semiHidden/>
    <w:rsid w:val="003D776E"/>
    <w:rPr>
      <w:rFonts w:ascii="Calibri" w:hAnsi="Calibri"/>
      <w:b/>
      <w:bCs/>
      <w:sz w:val="20"/>
      <w:szCs w:val="20"/>
    </w:rPr>
  </w:style>
  <w:style w:type="character" w:styleId="UnresolvedMention">
    <w:name w:val="Unresolved Mention"/>
    <w:basedOn w:val="DefaultParagraphFont"/>
    <w:uiPriority w:val="99"/>
    <w:semiHidden/>
    <w:unhideWhenUsed/>
    <w:rsid w:val="003D776E"/>
    <w:rPr>
      <w:color w:val="605E5C"/>
      <w:shd w:val="clear" w:color="auto" w:fill="E1DFDD"/>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uiPriority w:val="6"/>
    <w:qFormat/>
    <w:rsid w:val="003D776E"/>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ostonreview.net/war-security-politics-global-justice/alex-de-waal-garrison-america-and-threat-global-w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hhrjournal.org/2017/03/new-who-leader-will-need-human-rights-to-counter-populism/"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aw.unimelb.edu.au/__data/assets/pdf_file/0007/1681117/Rimmer.pdf" TargetMode="External"/><Relationship Id="rId11" Type="http://schemas.openxmlformats.org/officeDocument/2006/relationships/hyperlink" Target="https://medium.com/@valarierenaux/marxism-and-the-state-eeb6ceca4515" TargetMode="External"/><Relationship Id="rId5" Type="http://schemas.openxmlformats.org/officeDocument/2006/relationships/webSettings" Target="webSettings.xml"/><Relationship Id="rId10" Type="http://schemas.openxmlformats.org/officeDocument/2006/relationships/hyperlink" Target="https://theglobalamericans.org/2021/06/a-u-s-vaccine-diplomacy-strategy-for-latin-america-and-the-caribbean/" TargetMode="External"/><Relationship Id="rId4" Type="http://schemas.openxmlformats.org/officeDocument/2006/relationships/settings" Target="settings.xml"/><Relationship Id="rId9" Type="http://schemas.openxmlformats.org/officeDocument/2006/relationships/hyperlink" Target="http://cgj.sagepub.com/content/15/3/38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B614-9CEC-44A6-8A4B-631A2415E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25</Pages>
  <Words>11855</Words>
  <Characters>67574</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11</cp:revision>
  <dcterms:created xsi:type="dcterms:W3CDTF">2021-10-10T18:35:00Z</dcterms:created>
  <dcterms:modified xsi:type="dcterms:W3CDTF">2021-10-10T19:04:00Z</dcterms:modified>
</cp:coreProperties>
</file>