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ACC3A" w14:textId="7CB7394F" w:rsidR="009B04F7" w:rsidRDefault="009B04F7" w:rsidP="009B04F7">
      <w:pPr>
        <w:pStyle w:val="Heading2"/>
      </w:pPr>
      <w:r>
        <w:t>1.</w:t>
      </w:r>
    </w:p>
    <w:p w14:paraId="587D0A99" w14:textId="77777777" w:rsidR="009B04F7" w:rsidRPr="00195C7A" w:rsidRDefault="009B04F7" w:rsidP="009B04F7">
      <w:pPr>
        <w:pStyle w:val="Heading4"/>
      </w:pPr>
      <w:r>
        <w:t>Interpretation – Reduce must be 1] acting on something that is pre-existing and 2] immediate rather than a future prevention, it explicitly excludes future implementation/enforcement.</w:t>
      </w:r>
    </w:p>
    <w:p w14:paraId="500C77BB" w14:textId="77777777" w:rsidR="009B04F7" w:rsidRPr="002074EF" w:rsidRDefault="009B04F7" w:rsidP="009B04F7">
      <w:pPr>
        <w:rPr>
          <w:b/>
        </w:rPr>
      </w:pPr>
      <w:proofErr w:type="spellStart"/>
      <w:r w:rsidRPr="00195C7A">
        <w:rPr>
          <w:b/>
        </w:rPr>
        <w:t>P</w:t>
      </w:r>
      <w:r>
        <w:rPr>
          <w:b/>
        </w:rPr>
        <w:t>opattanachai</w:t>
      </w:r>
      <w:proofErr w:type="spellEnd"/>
      <w:r>
        <w:rPr>
          <w:b/>
        </w:rPr>
        <w:t xml:space="preserve"> 18 </w:t>
      </w:r>
      <w:r w:rsidRPr="00195C7A">
        <w:t xml:space="preserve">– PhD dissertation at Nottingham Trent University (NAPORN, “REGIONAL COOPERATION ADDRESSING MARINE POLLUTION FROM LAND-BASED ACTIVITIES: AN INTERPRETATION OF ARTICLE 207 OF THE LAW OF THE SEA CONVENTION FOCUSING ON MONITORING, ASSESSEMENT, AND SURVEILLANCE OF THE POLLUTION” </w:t>
      </w:r>
      <w:hyperlink r:id="rId6" w:history="1">
        <w:r w:rsidRPr="00195C7A">
          <w:rPr>
            <w:rStyle w:val="Hyperlink"/>
          </w:rPr>
          <w:t>http://irep.ntu.ac.uk/id/eprint/33374/1/Naporn%20Popattanachai%202018.pdf</w:t>
        </w:r>
      </w:hyperlink>
    </w:p>
    <w:p w14:paraId="095A2D35" w14:textId="77777777" w:rsidR="009B04F7" w:rsidRPr="002074EF" w:rsidRDefault="009B04F7" w:rsidP="009B04F7">
      <w:pPr>
        <w:rPr>
          <w:sz w:val="16"/>
        </w:rPr>
      </w:pPr>
      <w:r w:rsidRPr="002074EF">
        <w:rPr>
          <w:sz w:val="16"/>
        </w:rPr>
        <w:t>For the second question, the provision demonstrates that the goal of adoption of such laws and regulations must be to ‘prevent, reduce, and control’ MPLA. In so doing, the LOSC obliges States to ‘taking into account internationally agreed rules, standards, and recommended practices and procedures’.480 Having considered the ordinary meanings of the term ‘prevent, reduce, and control’, ‘</w:t>
      </w:r>
      <w:r w:rsidRPr="00F879FB">
        <w:rPr>
          <w:rStyle w:val="StyleUnderline"/>
          <w:highlight w:val="green"/>
        </w:rPr>
        <w:t>prevent’ means ‘to stop something from happening</w:t>
      </w:r>
      <w:r w:rsidRPr="00F879FB">
        <w:rPr>
          <w:b/>
          <w:bCs/>
          <w:sz w:val="26"/>
          <w:highlight w:val="green"/>
          <w:u w:val="single"/>
        </w:rPr>
        <w:t xml:space="preserve"> </w:t>
      </w:r>
      <w:r w:rsidRPr="00F879FB">
        <w:rPr>
          <w:rStyle w:val="StyleUnderline"/>
          <w:highlight w:val="green"/>
        </w:rPr>
        <w:t>or someone from doing something</w:t>
      </w:r>
      <w:r w:rsidRPr="00F879FB">
        <w:rPr>
          <w:b/>
          <w:bCs/>
          <w:sz w:val="26"/>
          <w:highlight w:val="green"/>
          <w:u w:val="single"/>
        </w:rPr>
        <w:t>.</w:t>
      </w:r>
      <w:r w:rsidRPr="002074EF">
        <w:rPr>
          <w:sz w:val="16"/>
        </w:rPr>
        <w:t xml:space="preserve">’481 </w:t>
      </w:r>
      <w:r w:rsidRPr="00F879FB">
        <w:rPr>
          <w:rStyle w:val="StyleUnderline"/>
          <w:highlight w:val="green"/>
        </w:rPr>
        <w:t>The word ‘reduce’ means ‘to make something smaller in</w:t>
      </w:r>
      <w:r w:rsidRPr="00195C7A">
        <w:rPr>
          <w:rStyle w:val="StyleUnderline"/>
        </w:rPr>
        <w:t xml:space="preserve"> </w:t>
      </w:r>
      <w:r w:rsidRPr="002074EF">
        <w:rPr>
          <w:sz w:val="16"/>
        </w:rPr>
        <w:t xml:space="preserve">size, </w:t>
      </w:r>
      <w:r w:rsidRPr="00F879FB">
        <w:rPr>
          <w:rStyle w:val="StyleUnderline"/>
          <w:highlight w:val="green"/>
        </w:rPr>
        <w:t>amount</w:t>
      </w:r>
      <w:r w:rsidRPr="002074EF">
        <w:rPr>
          <w:sz w:val="16"/>
        </w:rPr>
        <w:t xml:space="preserve">, degree, importance etc.’482 and the word ‘control’ means ‘to order, limit, or rule something or someone's actions or </w:t>
      </w:r>
      <w:proofErr w:type="spellStart"/>
      <w:r w:rsidRPr="002074EF">
        <w:rPr>
          <w:sz w:val="16"/>
        </w:rPr>
        <w:t>behaviour</w:t>
      </w:r>
      <w:proofErr w:type="spellEnd"/>
      <w:r w:rsidRPr="002074EF">
        <w:rPr>
          <w:sz w:val="16"/>
        </w:rPr>
        <w:t xml:space="preserve">.’ 483 From the meanings, </w:t>
      </w:r>
      <w:r w:rsidRPr="00F879FB">
        <w:rPr>
          <w:rStyle w:val="StyleUnderline"/>
          <w:highlight w:val="green"/>
        </w:rPr>
        <w:t xml:space="preserve">the term ‘prevent’ suggests an action to </w:t>
      </w:r>
      <w:r w:rsidRPr="00F879FB">
        <w:rPr>
          <w:rStyle w:val="Emphasis"/>
          <w:highlight w:val="green"/>
        </w:rPr>
        <w:t>stop the future occurrence</w:t>
      </w:r>
      <w:r w:rsidRPr="00F879FB">
        <w:rPr>
          <w:rStyle w:val="StyleUnderline"/>
          <w:highlight w:val="green"/>
        </w:rPr>
        <w:t xml:space="preserve"> </w:t>
      </w:r>
      <w:r w:rsidRPr="002074EF">
        <w:rPr>
          <w:sz w:val="16"/>
        </w:rPr>
        <w:t xml:space="preserve">of something, </w:t>
      </w:r>
      <w:r w:rsidRPr="00F879FB">
        <w:rPr>
          <w:rStyle w:val="StyleUnderline"/>
          <w:highlight w:val="green"/>
        </w:rPr>
        <w:t>whereas</w:t>
      </w:r>
      <w:r w:rsidRPr="00F879FB">
        <w:rPr>
          <w:sz w:val="16"/>
          <w:highlight w:val="green"/>
        </w:rPr>
        <w:t xml:space="preserve"> </w:t>
      </w:r>
      <w:r w:rsidRPr="002074EF">
        <w:rPr>
          <w:sz w:val="16"/>
        </w:rPr>
        <w:t>the terms ‘</w:t>
      </w:r>
      <w:r w:rsidRPr="00F879FB">
        <w:rPr>
          <w:rStyle w:val="StyleUnderline"/>
          <w:highlight w:val="green"/>
        </w:rPr>
        <w:t>reduce</w:t>
      </w:r>
      <w:r w:rsidRPr="00F879FB">
        <w:rPr>
          <w:b/>
          <w:bCs/>
          <w:sz w:val="26"/>
          <w:highlight w:val="green"/>
          <w:u w:val="single"/>
        </w:rPr>
        <w:t>’</w:t>
      </w:r>
      <w:r w:rsidRPr="00F879FB">
        <w:rPr>
          <w:sz w:val="16"/>
          <w:highlight w:val="green"/>
        </w:rPr>
        <w:t xml:space="preserve"> </w:t>
      </w:r>
      <w:r w:rsidRPr="002074EF">
        <w:rPr>
          <w:sz w:val="16"/>
        </w:rPr>
        <w:t xml:space="preserve">and ‘control’, noting their difference, </w:t>
      </w:r>
      <w:r w:rsidRPr="00F879FB">
        <w:rPr>
          <w:rStyle w:val="StyleUnderline"/>
          <w:highlight w:val="green"/>
        </w:rPr>
        <w:t xml:space="preserve">point to an action dealing with something that </w:t>
      </w:r>
      <w:r w:rsidRPr="00F879FB">
        <w:rPr>
          <w:rStyle w:val="Emphasis"/>
          <w:highlight w:val="green"/>
        </w:rPr>
        <w:t xml:space="preserve">has already happened </w:t>
      </w:r>
      <w:r w:rsidRPr="00F879FB">
        <w:rPr>
          <w:rStyle w:val="StyleUnderline"/>
          <w:highlight w:val="green"/>
        </w:rPr>
        <w:t xml:space="preserve">and </w:t>
      </w:r>
      <w:r w:rsidRPr="00F879FB">
        <w:rPr>
          <w:rStyle w:val="Emphasis"/>
          <w:highlight w:val="green"/>
        </w:rPr>
        <w:t>continues</w:t>
      </w:r>
      <w:r w:rsidRPr="00F879FB">
        <w:rPr>
          <w:rStyle w:val="StyleUnderline"/>
          <w:highlight w:val="green"/>
        </w:rPr>
        <w:t xml:space="preserve"> </w:t>
      </w:r>
      <w:r w:rsidRPr="00195C7A">
        <w:rPr>
          <w:rStyle w:val="StyleUnderline"/>
        </w:rPr>
        <w:t>to occur,</w:t>
      </w:r>
      <w:r w:rsidRPr="002074EF">
        <w:rPr>
          <w:sz w:val="16"/>
        </w:rPr>
        <w:t xml:space="preserve"> </w:t>
      </w:r>
      <w:r w:rsidRPr="00195C7A">
        <w:rPr>
          <w:rStyle w:val="StyleUnderline"/>
        </w:rPr>
        <w:t>but needs to be made smaller</w:t>
      </w:r>
      <w:r w:rsidRPr="002074EF">
        <w:rPr>
          <w:sz w:val="16"/>
        </w:rPr>
        <w:t xml:space="preserve">, limited or regulated. Also, control also applies to future pollution in the sense that it limits the future pollution to be created or emitted not to exceed the specified level. Therefore, the preliminary reading of these terms suggests that laws and regulations adopted to deal with MPLA must yield the result that conforms with these terms. In so doing, the adoption of laws and regulations to prevent, reduce, and control MPLA can be done by legislating primary or secondary regulations with the use of various legal techniques and procedures and are underpinned by some rules and principles of international law discussed in the previous chapter. These legal techniques and procedures can be used to achieve the prevention, reduction and control of MPLA depending on the design and use of them. Noting that the measures outlined below are not exhaustive and not exclusively limited to implement any specific obligation, these are typical legal techniques and procedures used to prevent, reduce, and control pollution and therefore protect the environment. They can be </w:t>
      </w:r>
      <w:proofErr w:type="spellStart"/>
      <w:r w:rsidRPr="002074EF">
        <w:rPr>
          <w:sz w:val="16"/>
        </w:rPr>
        <w:t>categorised</w:t>
      </w:r>
      <w:proofErr w:type="spellEnd"/>
      <w:r w:rsidRPr="002074EF">
        <w:rPr>
          <w:sz w:val="16"/>
        </w:rPr>
        <w:t xml:space="preserve"> into two groups, that is, (1) substantive and (2) procedural legal techniques and measures. They can be discussed hereunder. </w:t>
      </w:r>
    </w:p>
    <w:p w14:paraId="63850FC9" w14:textId="77777777" w:rsidR="009B04F7" w:rsidRDefault="009B04F7" w:rsidP="009B04F7">
      <w:pPr>
        <w:pStyle w:val="Heading4"/>
      </w:pPr>
      <w:r>
        <w:t xml:space="preserve">Three Violations – </w:t>
      </w:r>
    </w:p>
    <w:p w14:paraId="02BB8171" w14:textId="77777777" w:rsidR="009B04F7" w:rsidRDefault="009B04F7" w:rsidP="009B04F7">
      <w:pPr>
        <w:pStyle w:val="Heading4"/>
      </w:pPr>
      <w:r>
        <w:t xml:space="preserve">1] The Plan is an explicit </w:t>
      </w:r>
      <w:r w:rsidRPr="002074EF">
        <w:rPr>
          <w:u w:val="single"/>
        </w:rPr>
        <w:t>delay</w:t>
      </w:r>
      <w:r>
        <w:t xml:space="preserve"> on patent enforcement – that means patents </w:t>
      </w:r>
      <w:r>
        <w:rPr>
          <w:u w:val="single"/>
        </w:rPr>
        <w:t>don’t</w:t>
      </w:r>
      <w:r>
        <w:t xml:space="preserve"> exist in the status quo.</w:t>
      </w:r>
    </w:p>
    <w:p w14:paraId="6E618358" w14:textId="77777777" w:rsidR="009B04F7" w:rsidRPr="002074EF" w:rsidRDefault="009B04F7" w:rsidP="009B04F7">
      <w:r w:rsidRPr="00DB28DC">
        <w:rPr>
          <w:rStyle w:val="Style13ptBold"/>
        </w:rPr>
        <w:t>Dictionary.com No Date</w:t>
      </w:r>
      <w:r>
        <w:t xml:space="preserve"> “Delay” </w:t>
      </w:r>
      <w:hyperlink r:id="rId7" w:history="1">
        <w:r w:rsidRPr="00952336">
          <w:rPr>
            <w:rStyle w:val="Hyperlink"/>
          </w:rPr>
          <w:t>https://www.dictionary.com/browse/delay</w:t>
        </w:r>
      </w:hyperlink>
      <w:r>
        <w:t xml:space="preserve"> </w:t>
      </w:r>
    </w:p>
    <w:p w14:paraId="2DF8C91F" w14:textId="77777777" w:rsidR="009B04F7" w:rsidRDefault="009B04F7" w:rsidP="009B04F7">
      <w:r w:rsidRPr="00F879FB">
        <w:rPr>
          <w:b/>
          <w:sz w:val="26"/>
          <w:highlight w:val="green"/>
          <w:u w:val="single"/>
          <w:bdr w:val="single" w:sz="12" w:space="0" w:color="auto"/>
        </w:rPr>
        <w:t>to put off to a later time; defer</w:t>
      </w:r>
      <w:r w:rsidRPr="002074EF">
        <w:t>; postpone:</w:t>
      </w:r>
    </w:p>
    <w:p w14:paraId="3C48884C" w14:textId="77777777" w:rsidR="009B04F7" w:rsidRDefault="009B04F7" w:rsidP="009B04F7">
      <w:pPr>
        <w:pStyle w:val="Heading4"/>
      </w:pPr>
      <w:r>
        <w:lastRenderedPageBreak/>
        <w:t xml:space="preserve">2] Marijuana patents </w:t>
      </w:r>
      <w:r>
        <w:rPr>
          <w:u w:val="single"/>
        </w:rPr>
        <w:t>don’t exist right now</w:t>
      </w:r>
      <w:r>
        <w:t xml:space="preserve"> – your evidence says they’re pending approval but none say that they exist meaning you don’t reduce anything.</w:t>
      </w:r>
    </w:p>
    <w:p w14:paraId="45A1A3E0" w14:textId="77777777" w:rsidR="009B04F7" w:rsidRPr="00F879FB" w:rsidRDefault="009B04F7" w:rsidP="009B04F7">
      <w:pPr>
        <w:pStyle w:val="Heading4"/>
      </w:pPr>
      <w:r>
        <w:t>3] Delay implies future implementation which isn’t a reduction but a prevention.</w:t>
      </w:r>
    </w:p>
    <w:p w14:paraId="6518A12A" w14:textId="77777777" w:rsidR="009B04F7" w:rsidRDefault="009B04F7" w:rsidP="009B04F7">
      <w:pPr>
        <w:pStyle w:val="Heading4"/>
      </w:pPr>
      <w:r>
        <w:t>Standards -</w:t>
      </w:r>
    </w:p>
    <w:p w14:paraId="7CEBAB76" w14:textId="77777777" w:rsidR="009B04F7" w:rsidRPr="00DB28DC" w:rsidRDefault="009B04F7" w:rsidP="009B04F7">
      <w:pPr>
        <w:pStyle w:val="Heading4"/>
      </w:pPr>
      <w:r>
        <w:t xml:space="preserve">1] </w:t>
      </w:r>
      <w:r>
        <w:rPr>
          <w:u w:val="single"/>
        </w:rPr>
        <w:t>Limits</w:t>
      </w:r>
      <w:r>
        <w:t xml:space="preserve"> – the topic is already massive since there’s hundreds of patents on current medicines – allowing the </w:t>
      </w:r>
      <w:proofErr w:type="spellStart"/>
      <w:r>
        <w:t>aff</w:t>
      </w:r>
      <w:proofErr w:type="spellEnd"/>
      <w:r>
        <w:t xml:space="preserve"> to apply to future medical patents explodes predictability since it triples the possible </w:t>
      </w:r>
      <w:proofErr w:type="spellStart"/>
      <w:r>
        <w:t>aff</w:t>
      </w:r>
      <w:proofErr w:type="spellEnd"/>
      <w:r>
        <w:t xml:space="preserve"> case list.</w:t>
      </w:r>
    </w:p>
    <w:p w14:paraId="781DBA96" w14:textId="77777777" w:rsidR="009B04F7" w:rsidRDefault="009B04F7" w:rsidP="009B04F7">
      <w:pPr>
        <w:pStyle w:val="Heading4"/>
      </w:pPr>
      <w:r>
        <w:t xml:space="preserve">2] </w:t>
      </w:r>
      <w:r>
        <w:rPr>
          <w:u w:val="single"/>
        </w:rPr>
        <w:t>Ground</w:t>
      </w:r>
      <w:r>
        <w:t xml:space="preserve"> – no author assumes a futuristic patent enforcement so there’s no da ground against them. Delay also isn’t defined so they could infinitely delay it to spike out of all of our links.</w:t>
      </w:r>
    </w:p>
    <w:p w14:paraId="278BFBEA" w14:textId="77777777" w:rsidR="009B04F7" w:rsidRDefault="009B04F7" w:rsidP="009B04F7">
      <w:pPr>
        <w:pStyle w:val="Heading4"/>
      </w:pPr>
      <w:r>
        <w:rPr>
          <w:u w:val="single"/>
        </w:rPr>
        <w:t>Paradigm Issues</w:t>
      </w:r>
      <w:r>
        <w:t xml:space="preserve"> – </w:t>
      </w:r>
    </w:p>
    <w:p w14:paraId="404BF761" w14:textId="77777777" w:rsidR="009B04F7" w:rsidRDefault="009B04F7" w:rsidP="009B04F7">
      <w:pPr>
        <w:pStyle w:val="Heading4"/>
      </w:pPr>
      <w:r>
        <w:t xml:space="preserve">a] Topicality is </w:t>
      </w:r>
      <w:r>
        <w:rPr>
          <w:u w:val="single"/>
        </w:rPr>
        <w:t>Drop the Debater</w:t>
      </w:r>
      <w:r>
        <w:t xml:space="preserve"> – it’s a fundamental baseline for debate-ability.</w:t>
      </w:r>
    </w:p>
    <w:p w14:paraId="3D5E26FF" w14:textId="77777777" w:rsidR="009B04F7" w:rsidRDefault="009B04F7" w:rsidP="009B04F7">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600AC78C" w14:textId="77777777" w:rsidR="009B04F7" w:rsidRPr="009D2817" w:rsidRDefault="009B04F7" w:rsidP="009B04F7">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1C1E7BB8" w14:textId="5378BA1E" w:rsidR="009B04F7" w:rsidRPr="009B04F7" w:rsidRDefault="009B04F7" w:rsidP="009B04F7">
      <w:pPr>
        <w:pStyle w:val="Heading2"/>
      </w:pPr>
      <w:r>
        <w:lastRenderedPageBreak/>
        <w:t>2.</w:t>
      </w:r>
    </w:p>
    <w:p w14:paraId="33FAFD23" w14:textId="77777777" w:rsidR="009B04F7" w:rsidRDefault="009B04F7" w:rsidP="009B04F7">
      <w:pPr>
        <w:pStyle w:val="Heading4"/>
      </w:pPr>
      <w:r>
        <w:t>Interpretation – Marijuana isn’t a Medicine</w:t>
      </w:r>
    </w:p>
    <w:p w14:paraId="3ECE0873" w14:textId="77777777" w:rsidR="009B04F7" w:rsidRPr="00CC1328" w:rsidRDefault="009B04F7" w:rsidP="009B04F7">
      <w:r w:rsidRPr="00CC1328">
        <w:rPr>
          <w:rStyle w:val="Style13ptBold"/>
        </w:rPr>
        <w:t>Mosley</w:t>
      </w:r>
      <w:r>
        <w:rPr>
          <w:rStyle w:val="Style13ptBold"/>
        </w:rPr>
        <w:t xml:space="preserve"> 20</w:t>
      </w:r>
      <w:r w:rsidRPr="00CC1328">
        <w:t>, Mark. "Medical Marijuana Is a Dangerous Lie." Emergency Medicine News 42.8 (2020): 2-3.</w:t>
      </w:r>
      <w:r>
        <w:t xml:space="preserve"> (</w:t>
      </w:r>
      <w:r w:rsidRPr="00CC1328">
        <w:t>Dr. Mark Mosley is an emergency medicine physician in Wichita, Kansas and is affiliated with Wesley Healthcare Center. He received his medical degree from University of Oklahoma College of Medicine and has been in practice for more than 20 years.</w:t>
      </w:r>
      <w:r>
        <w:t xml:space="preserve">)//Elmer </w:t>
      </w:r>
    </w:p>
    <w:p w14:paraId="0126EA5D" w14:textId="77777777" w:rsidR="009B04F7" w:rsidRPr="00CC1328" w:rsidRDefault="009B04F7" w:rsidP="009B04F7">
      <w:pPr>
        <w:rPr>
          <w:sz w:val="16"/>
        </w:rPr>
      </w:pPr>
      <w:r w:rsidRPr="00F879FB">
        <w:rPr>
          <w:b/>
          <w:sz w:val="26"/>
          <w:highlight w:val="green"/>
          <w:u w:val="single"/>
          <w:bdr w:val="single" w:sz="12" w:space="0" w:color="auto"/>
        </w:rPr>
        <w:t>Marijuana is not a medical drug.</w:t>
      </w:r>
      <w:r w:rsidRPr="00F879FB">
        <w:rPr>
          <w:sz w:val="16"/>
          <w:highlight w:val="green"/>
        </w:rPr>
        <w:t xml:space="preserve"> </w:t>
      </w:r>
      <w:r w:rsidRPr="00CC1328">
        <w:rPr>
          <w:sz w:val="16"/>
        </w:rPr>
        <w:t xml:space="preserve">It is a </w:t>
      </w:r>
      <w:r w:rsidRPr="00F879FB">
        <w:rPr>
          <w:b/>
          <w:sz w:val="26"/>
          <w:highlight w:val="green"/>
          <w:u w:val="single"/>
        </w:rPr>
        <w:t>slang term for</w:t>
      </w:r>
      <w:r w:rsidRPr="00CC1328">
        <w:rPr>
          <w:sz w:val="16"/>
        </w:rPr>
        <w:t xml:space="preserve"> a </w:t>
      </w:r>
      <w:r w:rsidRPr="00F879FB">
        <w:rPr>
          <w:b/>
          <w:sz w:val="26"/>
          <w:highlight w:val="green"/>
          <w:u w:val="single"/>
        </w:rPr>
        <w:t xml:space="preserve">plant of the Cannabis family that contains </w:t>
      </w:r>
      <w:r w:rsidRPr="00F879FB">
        <w:rPr>
          <w:b/>
          <w:sz w:val="26"/>
          <w:highlight w:val="green"/>
          <w:u w:val="single"/>
          <w:bdr w:val="single" w:sz="12" w:space="0" w:color="auto"/>
        </w:rPr>
        <w:t>more than 60 different cannabinoid substances and more than 80 biologically active compounds</w:t>
      </w:r>
      <w:r w:rsidRPr="00CC1328">
        <w:rPr>
          <w:sz w:val="16"/>
        </w:rPr>
        <w:t xml:space="preserve">. </w:t>
      </w:r>
      <w:r w:rsidRPr="00CC1328">
        <w:rPr>
          <w:u w:val="single"/>
        </w:rPr>
        <w:t>Using the term marijuana in place of THC would be like using willow tree in place of acetylsalicylic acid, the active ingredient in aspirin</w:t>
      </w:r>
      <w:r w:rsidRPr="00CC1328">
        <w:rPr>
          <w:sz w:val="16"/>
        </w:rPr>
        <w:t>.</w:t>
      </w:r>
    </w:p>
    <w:p w14:paraId="4CF9A94E" w14:textId="77777777" w:rsidR="009B04F7" w:rsidRPr="00CC1328" w:rsidRDefault="009B04F7" w:rsidP="009B04F7">
      <w:pPr>
        <w:pStyle w:val="Heading4"/>
      </w:pPr>
      <w:r>
        <w:t xml:space="preserve">FDA and CDC definitions </w:t>
      </w:r>
      <w:r>
        <w:rPr>
          <w:u w:val="single"/>
        </w:rPr>
        <w:t>prove</w:t>
      </w:r>
      <w:r>
        <w:t>.</w:t>
      </w:r>
    </w:p>
    <w:p w14:paraId="20E10608" w14:textId="77777777" w:rsidR="009B04F7" w:rsidRPr="00D119D5" w:rsidRDefault="009B04F7" w:rsidP="009B04F7">
      <w:pPr>
        <w:rPr>
          <w:sz w:val="16"/>
        </w:rPr>
      </w:pPr>
      <w:r>
        <w:rPr>
          <w:rStyle w:val="Style13ptBold"/>
        </w:rPr>
        <w:t>CDC ’18</w:t>
      </w:r>
      <w:r>
        <w:rPr>
          <w:rStyle w:val="Style13ptBold"/>
          <w:b w:val="0"/>
        </w:rPr>
        <w:t xml:space="preserve"> </w:t>
      </w:r>
      <w:r w:rsidRPr="00D119D5">
        <w:rPr>
          <w:sz w:val="16"/>
        </w:rPr>
        <w:t>(CDC; Centers for Disease Control and Prevention; 3-7-2018; “</w:t>
      </w:r>
      <w:r w:rsidRPr="00F879FB">
        <w:rPr>
          <w:b/>
          <w:bCs/>
          <w:highlight w:val="green"/>
          <w:u w:val="single"/>
        </w:rPr>
        <w:t>Is marijuana medicine</w:t>
      </w:r>
      <w:r w:rsidRPr="00D119D5">
        <w:rPr>
          <w:sz w:val="16"/>
        </w:rPr>
        <w:t xml:space="preserve">?”; CDC; </w:t>
      </w:r>
      <w:hyperlink r:id="rId8" w:history="1">
        <w:r w:rsidRPr="00D119D5">
          <w:rPr>
            <w:rStyle w:val="Hyperlink"/>
            <w:sz w:val="16"/>
          </w:rPr>
          <w:t>https://www.cdc.gov/marijuana/faqs/is-marijuana-medicine.html</w:t>
        </w:r>
      </w:hyperlink>
      <w:r w:rsidRPr="00D119D5">
        <w:rPr>
          <w:sz w:val="16"/>
        </w:rPr>
        <w:t>; Accessed: 9-4-2021; AU)</w:t>
      </w:r>
    </w:p>
    <w:p w14:paraId="73B12709" w14:textId="77777777" w:rsidR="009B04F7" w:rsidRPr="00946D46" w:rsidRDefault="009B04F7" w:rsidP="009B04F7">
      <w:pPr>
        <w:rPr>
          <w:rStyle w:val="Style13ptBold"/>
          <w:b w:val="0"/>
          <w:bCs w:val="0"/>
          <w:sz w:val="16"/>
        </w:rPr>
      </w:pPr>
      <w:r w:rsidRPr="00D119D5">
        <w:rPr>
          <w:u w:val="single"/>
        </w:rPr>
        <w:t>The marijuana plant has chemicals that may help symptoms</w:t>
      </w:r>
      <w:r w:rsidRPr="00D119D5">
        <w:rPr>
          <w:sz w:val="16"/>
        </w:rPr>
        <w:t xml:space="preserve"> for some health problems. More and more states are making it legal to use the plant as medicine for certain conditions. </w:t>
      </w:r>
      <w:r w:rsidRPr="00D119D5">
        <w:rPr>
          <w:u w:val="single"/>
        </w:rPr>
        <w:t xml:space="preserve">But </w:t>
      </w:r>
      <w:r w:rsidRPr="00F879FB">
        <w:rPr>
          <w:highlight w:val="green"/>
          <w:u w:val="single"/>
        </w:rPr>
        <w:t xml:space="preserve">there isn’t </w:t>
      </w:r>
      <w:r w:rsidRPr="00F879FB">
        <w:rPr>
          <w:b/>
          <w:bCs/>
          <w:highlight w:val="green"/>
          <w:u w:val="single"/>
        </w:rPr>
        <w:t>enough research</w:t>
      </w:r>
      <w:r w:rsidRPr="00F879FB">
        <w:rPr>
          <w:highlight w:val="green"/>
          <w:u w:val="single"/>
        </w:rPr>
        <w:t xml:space="preserve"> to</w:t>
      </w:r>
      <w:r w:rsidRPr="00D119D5">
        <w:rPr>
          <w:u w:val="single"/>
        </w:rPr>
        <w:t xml:space="preserve"> </w:t>
      </w:r>
      <w:r w:rsidRPr="00F879FB">
        <w:rPr>
          <w:highlight w:val="green"/>
          <w:u w:val="single"/>
        </w:rPr>
        <w:t>show</w:t>
      </w:r>
      <w:r w:rsidRPr="00D119D5">
        <w:rPr>
          <w:u w:val="single"/>
        </w:rPr>
        <w:t xml:space="preserve"> that the whole </w:t>
      </w:r>
      <w:r w:rsidRPr="00F879FB">
        <w:rPr>
          <w:highlight w:val="green"/>
          <w:u w:val="single"/>
        </w:rPr>
        <w:t xml:space="preserve">plant </w:t>
      </w:r>
      <w:r w:rsidRPr="00D119D5">
        <w:rPr>
          <w:u w:val="single"/>
        </w:rPr>
        <w:t xml:space="preserve">works to </w:t>
      </w:r>
      <w:r w:rsidRPr="00F879FB">
        <w:rPr>
          <w:highlight w:val="green"/>
          <w:u w:val="single"/>
        </w:rPr>
        <w:t>treat</w:t>
      </w:r>
      <w:r w:rsidRPr="00D119D5">
        <w:rPr>
          <w:u w:val="single"/>
        </w:rPr>
        <w:t xml:space="preserve"> or cure these </w:t>
      </w:r>
      <w:r w:rsidRPr="00F879FB">
        <w:rPr>
          <w:highlight w:val="green"/>
          <w:u w:val="single"/>
        </w:rPr>
        <w:t>conditions</w:t>
      </w:r>
      <w:r w:rsidRPr="00D119D5">
        <w:rPr>
          <w:sz w:val="16"/>
        </w:rPr>
        <w:t xml:space="preserve">. Also, </w:t>
      </w:r>
      <w:r w:rsidRPr="00F879FB">
        <w:rPr>
          <w:highlight w:val="green"/>
          <w:u w:val="single"/>
        </w:rPr>
        <w:t>the U.S. Food and Drug Administration</w:t>
      </w:r>
      <w:r w:rsidRPr="00D119D5">
        <w:rPr>
          <w:sz w:val="16"/>
        </w:rPr>
        <w:t xml:space="preserve"> (FDA) </w:t>
      </w:r>
      <w:r w:rsidRPr="00F879FB">
        <w:rPr>
          <w:b/>
          <w:bCs/>
          <w:highlight w:val="green"/>
          <w:u w:val="single"/>
        </w:rPr>
        <w:t>has not recognized</w:t>
      </w:r>
      <w:r w:rsidRPr="00F879FB">
        <w:rPr>
          <w:highlight w:val="green"/>
          <w:u w:val="single"/>
        </w:rPr>
        <w:t xml:space="preserve"> or </w:t>
      </w:r>
      <w:r w:rsidRPr="00F879FB">
        <w:rPr>
          <w:b/>
          <w:bCs/>
          <w:highlight w:val="green"/>
          <w:u w:val="single"/>
        </w:rPr>
        <w:t>approved</w:t>
      </w:r>
      <w:r w:rsidRPr="00D119D5">
        <w:rPr>
          <w:u w:val="single"/>
        </w:rPr>
        <w:t xml:space="preserve"> the </w:t>
      </w:r>
      <w:r w:rsidRPr="00F879FB">
        <w:rPr>
          <w:highlight w:val="green"/>
          <w:u w:val="single"/>
        </w:rPr>
        <w:t>marijuana</w:t>
      </w:r>
      <w:r w:rsidRPr="00D119D5">
        <w:rPr>
          <w:u w:val="single"/>
        </w:rPr>
        <w:t xml:space="preserve"> plant </w:t>
      </w:r>
      <w:r w:rsidRPr="00F879FB">
        <w:rPr>
          <w:b/>
          <w:bCs/>
          <w:highlight w:val="green"/>
          <w:u w:val="single"/>
        </w:rPr>
        <w:t>as medicine</w:t>
      </w:r>
      <w:r w:rsidRPr="00D119D5">
        <w:rPr>
          <w:sz w:val="16"/>
        </w:rPr>
        <w:t>. Because marijuana is often smoked, it can damage your lungs and cardiovascular system (e.g., heart and blood vessels). These and other damaging effects on the brain and body could make marijuana more harmful than helpful as a medicine. Another problem with marijuana as a medicine is that the ingredients aren’t exactly the same from plant to plant. There’s no way to know what kind and how much of a chemical you’re getting.</w:t>
      </w:r>
    </w:p>
    <w:p w14:paraId="6E338512" w14:textId="77777777" w:rsidR="009B04F7" w:rsidRDefault="009B04F7" w:rsidP="009B04F7">
      <w:pPr>
        <w:pStyle w:val="Heading4"/>
        <w:rPr>
          <w:rStyle w:val="Style13ptBold"/>
          <w:b/>
          <w:bCs w:val="0"/>
        </w:rPr>
      </w:pPr>
      <w:r>
        <w:rPr>
          <w:rStyle w:val="Style13ptBold"/>
          <w:b/>
        </w:rPr>
        <w:t xml:space="preserve">Violation – the resolution calls for reductions on IP protections for medicines, but the </w:t>
      </w:r>
      <w:proofErr w:type="spellStart"/>
      <w:r>
        <w:rPr>
          <w:rStyle w:val="Style13ptBold"/>
          <w:b/>
        </w:rPr>
        <w:t>aff</w:t>
      </w:r>
      <w:proofErr w:type="spellEnd"/>
      <w:r>
        <w:rPr>
          <w:rStyle w:val="Style13ptBold"/>
          <w:b/>
        </w:rPr>
        <w:t xml:space="preserve"> prevents future patents for cannabis-derived products.</w:t>
      </w:r>
    </w:p>
    <w:p w14:paraId="4984E6AB" w14:textId="77777777" w:rsidR="009B04F7" w:rsidRDefault="009B04F7" w:rsidP="009B04F7">
      <w:pPr>
        <w:pStyle w:val="Heading4"/>
      </w:pPr>
      <w:r>
        <w:t xml:space="preserve">Vote neg for </w:t>
      </w:r>
      <w:r>
        <w:rPr>
          <w:u w:val="single"/>
        </w:rPr>
        <w:t>limits</w:t>
      </w:r>
      <w:r>
        <w:t xml:space="preserve"> and </w:t>
      </w:r>
      <w:r>
        <w:rPr>
          <w:u w:val="single"/>
        </w:rPr>
        <w:t>ground</w:t>
      </w:r>
      <w:r>
        <w:t xml:space="preserve">. Expanding the definition of “medicine” to </w:t>
      </w:r>
      <w:r>
        <w:rPr>
          <w:u w:val="single"/>
        </w:rPr>
        <w:t>anything</w:t>
      </w:r>
      <w:r>
        <w:t xml:space="preserve"> that </w:t>
      </w:r>
      <w:r>
        <w:rPr>
          <w:u w:val="single"/>
        </w:rPr>
        <w:t>could</w:t>
      </w:r>
      <w:r>
        <w:t xml:space="preserve"> be used in a medical setting </w:t>
      </w:r>
      <w:r>
        <w:rPr>
          <w:u w:val="single"/>
        </w:rPr>
        <w:t>floods</w:t>
      </w:r>
      <w:r>
        <w:t xml:space="preserve"> the neg with cases to prep for – everything from </w:t>
      </w:r>
      <w:r>
        <w:rPr>
          <w:u w:val="single"/>
        </w:rPr>
        <w:t>new methods of chemo</w:t>
      </w:r>
      <w:r>
        <w:t xml:space="preserve"> to </w:t>
      </w:r>
      <w:r>
        <w:rPr>
          <w:u w:val="single"/>
        </w:rPr>
        <w:t>upgrading stethoscopes</w:t>
      </w:r>
      <w:r>
        <w:t xml:space="preserve"> becomes topical.</w:t>
      </w:r>
    </w:p>
    <w:p w14:paraId="0A9213F4" w14:textId="77777777" w:rsidR="009B04F7" w:rsidRDefault="009B04F7" w:rsidP="009B04F7">
      <w:pPr>
        <w:pStyle w:val="Heading4"/>
      </w:pPr>
      <w:r>
        <w:t>At best – they’re extra-T since Cannabis isn’t intrinsically medicinal, it just has medicinal uses so they would reduce Recreational Marijuana patents too which isn’t topical and explodes limits.</w:t>
      </w:r>
    </w:p>
    <w:p w14:paraId="6FC6AD80" w14:textId="23BF60F2" w:rsidR="009B04F7" w:rsidRPr="009B04F7" w:rsidRDefault="009B04F7" w:rsidP="009B04F7">
      <w:pPr>
        <w:pStyle w:val="Heading4"/>
      </w:pPr>
      <w:r>
        <w:t>C/A Paradigm Issues</w:t>
      </w:r>
    </w:p>
    <w:p w14:paraId="209FF83C" w14:textId="697D8A94" w:rsidR="009B04F7" w:rsidRDefault="009B04F7" w:rsidP="009B04F7">
      <w:pPr>
        <w:pStyle w:val="Heading2"/>
      </w:pPr>
      <w:r>
        <w:lastRenderedPageBreak/>
        <w:t>3.</w:t>
      </w:r>
    </w:p>
    <w:p w14:paraId="3383A3F8" w14:textId="77777777" w:rsidR="009B04F7" w:rsidRDefault="009B04F7" w:rsidP="009B04F7">
      <w:pPr>
        <w:pStyle w:val="Heading4"/>
      </w:pPr>
      <w:r>
        <w:t>Hedonism collapses to moral egoism – even if pleasure is intrinsically good and motivating, it doesn’t follow that other subjects pleasure is also intrinsically good</w:t>
      </w:r>
    </w:p>
    <w:p w14:paraId="5C3632FD" w14:textId="77777777" w:rsidR="009B04F7" w:rsidRDefault="009B04F7" w:rsidP="009B04F7">
      <w:pPr>
        <w:pStyle w:val="Heading4"/>
      </w:pPr>
      <w:r>
        <w:t>1] Non-sequitur – saying that x is good for me doesn’t entail that x is good for everybody.</w:t>
      </w:r>
    </w:p>
    <w:p w14:paraId="264F0235" w14:textId="77777777" w:rsidR="009B04F7" w:rsidRPr="00C30687" w:rsidRDefault="009B04F7" w:rsidP="009B04F7">
      <w:pPr>
        <w:pStyle w:val="Heading4"/>
        <w:rPr>
          <w:vertAlign w:val="subscript"/>
        </w:rPr>
      </w:pPr>
      <w:r>
        <w:t>2] Solipsism – we can’t verify if other humans also are experiential subjects or are just fleshy objects.</w:t>
      </w:r>
    </w:p>
    <w:p w14:paraId="40146D1E" w14:textId="77777777" w:rsidR="009B04F7" w:rsidRDefault="009B04F7" w:rsidP="009B04F7">
      <w:pPr>
        <w:pStyle w:val="Heading4"/>
      </w:pPr>
      <w:r>
        <w:t>3] Dependency – Even if pleasure is good for everyone, they haven’t warranted why one agent has an obligation to any other. Outweighs – none of their metaphysical justifications are actor-specific. Moral egoism means relativism which they can’t solve.</w:t>
      </w:r>
    </w:p>
    <w:p w14:paraId="6AAAE4C6" w14:textId="77777777" w:rsidR="009B04F7" w:rsidRPr="00DC7693" w:rsidRDefault="009B04F7" w:rsidP="009B04F7">
      <w:pPr>
        <w:pStyle w:val="Heading4"/>
      </w:pPr>
      <w:r>
        <w:t>Moral egoism means relativism which they can’t solve</w:t>
      </w:r>
    </w:p>
    <w:p w14:paraId="391767B5" w14:textId="77777777" w:rsidR="009B04F7" w:rsidRDefault="009B04F7" w:rsidP="009B04F7">
      <w:pPr>
        <w:pStyle w:val="Heading4"/>
      </w:pPr>
      <w:r>
        <w:t xml:space="preserve">1] Schmagency – even if we know what is ethical, there’s no reason that we are bound to ethical behavior. </w:t>
      </w:r>
    </w:p>
    <w:p w14:paraId="51F2542F" w14:textId="77777777" w:rsidR="009B04F7" w:rsidRDefault="009B04F7" w:rsidP="009B04F7">
      <w:pPr>
        <w:pStyle w:val="Heading4"/>
      </w:pPr>
      <w:r>
        <w:t>2] Application – even if we agree on what is ethical, we’ll still disagree on what the best way on how to maximize ethical outcomes.</w:t>
      </w:r>
    </w:p>
    <w:p w14:paraId="58946936" w14:textId="77777777" w:rsidR="009B04F7" w:rsidRPr="005F7286" w:rsidRDefault="009B04F7" w:rsidP="009B04F7"/>
    <w:p w14:paraId="50952A29" w14:textId="77777777" w:rsidR="009B04F7" w:rsidRDefault="009B04F7" w:rsidP="009B04F7">
      <w:pPr>
        <w:pStyle w:val="Heading4"/>
      </w:pPr>
      <w:r>
        <w:t>The solution is the sovereign – we must surrender moral judgement.</w:t>
      </w:r>
    </w:p>
    <w:p w14:paraId="057F562B" w14:textId="77777777" w:rsidR="009B04F7" w:rsidRPr="00000882" w:rsidRDefault="009B04F7" w:rsidP="009B04F7">
      <w:pPr>
        <w:pStyle w:val="NoSpacing"/>
        <w:rPr>
          <w:b/>
        </w:rPr>
      </w:pPr>
      <w:r w:rsidRPr="00000882">
        <w:rPr>
          <w:rStyle w:val="Style13ptBold"/>
        </w:rPr>
        <w:t xml:space="preserve">Williams </w:t>
      </w:r>
      <w:proofErr w:type="spellStart"/>
      <w:r w:rsidRPr="00000882">
        <w:rPr>
          <w:rStyle w:val="Style13ptBold"/>
          <w:b w:val="0"/>
          <w:sz w:val="20"/>
          <w:szCs w:val="18"/>
        </w:rPr>
        <w:t>Williams</w:t>
      </w:r>
      <w:proofErr w:type="spellEnd"/>
      <w:r w:rsidRPr="00000882">
        <w:rPr>
          <w:rStyle w:val="Style13ptBold"/>
          <w:b w:val="0"/>
          <w:sz w:val="20"/>
          <w:szCs w:val="18"/>
        </w:rPr>
        <w:t xml:space="preserve">, Michael C. (Professor in the Graduate School of Public and International Affairs at the University of Ottawa). “Hobbes and International Relations: A Reconsideration.” </w:t>
      </w:r>
      <w:r w:rsidRPr="00000882">
        <w:rPr>
          <w:rStyle w:val="Style13ptBold"/>
          <w:b w:val="0"/>
          <w:i/>
          <w:sz w:val="20"/>
          <w:szCs w:val="18"/>
        </w:rPr>
        <w:t>International Organization</w:t>
      </w:r>
      <w:r w:rsidRPr="00000882">
        <w:rPr>
          <w:rStyle w:val="Style13ptBold"/>
          <w:b w:val="0"/>
          <w:sz w:val="20"/>
          <w:szCs w:val="18"/>
        </w:rPr>
        <w:t xml:space="preserve">, Volume 50, Number 2, pgs. 218-220. Spring 1996. </w:t>
      </w:r>
      <w:hyperlink r:id="rId9" w:history="1">
        <w:r w:rsidRPr="00000882">
          <w:rPr>
            <w:rStyle w:val="Hyperlink"/>
            <w:b/>
            <w:bCs/>
            <w:sz w:val="16"/>
            <w:szCs w:val="18"/>
          </w:rPr>
          <w:t>https://www.jstor.org/stable/2704077</w:t>
        </w:r>
      </w:hyperlink>
      <w:r w:rsidRPr="00000882">
        <w:rPr>
          <w:rStyle w:val="Style13ptBold"/>
          <w:b w:val="0"/>
          <w:sz w:val="20"/>
          <w:szCs w:val="18"/>
        </w:rPr>
        <w:t xml:space="preserve">. </w:t>
      </w:r>
      <w:r>
        <w:rPr>
          <w:rStyle w:val="Style13ptBold"/>
          <w:b w:val="0"/>
          <w:sz w:val="20"/>
          <w:szCs w:val="18"/>
        </w:rPr>
        <w:t>Cho recut from PZ</w:t>
      </w:r>
    </w:p>
    <w:p w14:paraId="011958FC" w14:textId="77777777" w:rsidR="009B04F7" w:rsidRDefault="009B04F7" w:rsidP="009B04F7">
      <w:pPr>
        <w:rPr>
          <w:sz w:val="14"/>
        </w:rPr>
      </w:pPr>
      <w:r w:rsidRPr="005F7286">
        <w:rPr>
          <w:sz w:val="14"/>
        </w:rPr>
        <w:t xml:space="preserve">By themselves, the laws of nature are not enough, not because rational actors cannot trust each other enough to enter into a social contract but because in the condition of epistemological indeterminacy that Hobbes portrays as natural, this universality is at best a partial step. For </w:t>
      </w:r>
      <w:r w:rsidRPr="00DC7693">
        <w:rPr>
          <w:rStyle w:val="Emphasis"/>
          <w:highlight w:val="green"/>
        </w:rPr>
        <w:t xml:space="preserve">even if </w:t>
      </w:r>
      <w:r w:rsidRPr="00DC7693">
        <w:rPr>
          <w:rStyle w:val="Emphasis"/>
        </w:rPr>
        <w:t xml:space="preserve">all were to </w:t>
      </w:r>
      <w:r w:rsidRPr="00DC7693">
        <w:rPr>
          <w:rStyle w:val="Emphasis"/>
          <w:highlight w:val="green"/>
        </w:rPr>
        <w:t>agree</w:t>
      </w:r>
      <w:r w:rsidRPr="005F7286">
        <w:rPr>
          <w:sz w:val="14"/>
        </w:rPr>
        <w:t xml:space="preserve"> on the right </w:t>
      </w:r>
      <w:r w:rsidRPr="00DC7693">
        <w:rPr>
          <w:rStyle w:val="Emphasis"/>
          <w:highlight w:val="green"/>
        </w:rPr>
        <w:t xml:space="preserve">to self-preservation, </w:t>
      </w:r>
      <w:r w:rsidRPr="00DC7693">
        <w:rPr>
          <w:rStyle w:val="Emphasis"/>
        </w:rPr>
        <w:t xml:space="preserve">all need </w:t>
      </w:r>
      <w:r w:rsidRPr="00DC7693">
        <w:rPr>
          <w:rStyle w:val="Emphasis"/>
          <w:highlight w:val="green"/>
        </w:rPr>
        <w:t>not necessarily agree</w:t>
      </w:r>
      <w:r w:rsidRPr="005F7286">
        <w:rPr>
          <w:sz w:val="14"/>
        </w:rPr>
        <w:t xml:space="preserve"> </w:t>
      </w:r>
      <w:r w:rsidRPr="004B05BD">
        <w:rPr>
          <w:rStyle w:val="Emphasis"/>
        </w:rPr>
        <w:t xml:space="preserve">on what comprised threats </w:t>
      </w:r>
      <w:r w:rsidRPr="00DC7693">
        <w:rPr>
          <w:rStyle w:val="Emphasis"/>
        </w:rPr>
        <w:t xml:space="preserve">to that preservation, </w:t>
      </w:r>
      <w:r w:rsidRPr="00DC7693">
        <w:rPr>
          <w:rStyle w:val="Emphasis"/>
          <w:highlight w:val="green"/>
        </w:rPr>
        <w:t xml:space="preserve">how to react </w:t>
      </w:r>
      <w:r w:rsidRPr="004B05BD">
        <w:rPr>
          <w:rStyle w:val="Emphasis"/>
        </w:rPr>
        <w:t>to them</w:t>
      </w:r>
      <w:r w:rsidRPr="004B05BD">
        <w:rPr>
          <w:sz w:val="14"/>
        </w:rPr>
        <w:t xml:space="preserve">, or how best to </w:t>
      </w:r>
      <w:r w:rsidRPr="004B05BD">
        <w:rPr>
          <w:rStyle w:val="Emphasis"/>
        </w:rPr>
        <w:t>secure themselves</w:t>
      </w:r>
      <w:r w:rsidRPr="005F7286">
        <w:rPr>
          <w:sz w:val="14"/>
        </w:rPr>
        <w:t xml:space="preserve"> against them. </w:t>
      </w:r>
      <w:r w:rsidRPr="00DC7693">
        <w:rPr>
          <w:rStyle w:val="Emphasis"/>
          <w:highlight w:val="green"/>
        </w:rPr>
        <w:t>Conflict</w:t>
      </w:r>
      <w:r w:rsidRPr="00DC7693">
        <w:rPr>
          <w:rStyle w:val="Emphasis"/>
        </w:rPr>
        <w:t xml:space="preserve"> </w:t>
      </w:r>
      <w:r w:rsidRPr="005F7286">
        <w:rPr>
          <w:sz w:val="14"/>
        </w:rPr>
        <w:t xml:space="preserve">is </w:t>
      </w:r>
      <w:r w:rsidRPr="00DC7693">
        <w:rPr>
          <w:rStyle w:val="Emphasis"/>
          <w:highlight w:val="green"/>
        </w:rPr>
        <w:t>not</w:t>
      </w:r>
      <w:r w:rsidRPr="00DC7693">
        <w:rPr>
          <w:rStyle w:val="Emphasis"/>
        </w:rPr>
        <w:t xml:space="preserve"> </w:t>
      </w:r>
      <w:r w:rsidRPr="005F7286">
        <w:rPr>
          <w:sz w:val="14"/>
        </w:rPr>
        <w:t xml:space="preserve">simply intrinsic to humanity's potential for aggression; nor can it be </w:t>
      </w:r>
      <w:r w:rsidRPr="00DC7693">
        <w:rPr>
          <w:rStyle w:val="Emphasis"/>
          <w:highlight w:val="green"/>
        </w:rPr>
        <w:t>resolved</w:t>
      </w:r>
      <w:r w:rsidRPr="005F7286">
        <w:rPr>
          <w:sz w:val="14"/>
        </w:rPr>
        <w:t xml:space="preserve"> directly </w:t>
      </w:r>
      <w:r w:rsidRPr="00DC7693">
        <w:rPr>
          <w:rStyle w:val="Emphasis"/>
          <w:highlight w:val="green"/>
        </w:rPr>
        <w:t>through</w:t>
      </w:r>
      <w:r w:rsidRPr="00DC7693">
        <w:rPr>
          <w:rStyle w:val="Emphasis"/>
        </w:rPr>
        <w:t xml:space="preserve"> </w:t>
      </w:r>
      <w:r w:rsidRPr="005F7286">
        <w:rPr>
          <w:sz w:val="14"/>
        </w:rPr>
        <w:t xml:space="preserve">the </w:t>
      </w:r>
      <w:r w:rsidRPr="00DC7693">
        <w:rPr>
          <w:rStyle w:val="Emphasis"/>
          <w:highlight w:val="green"/>
        </w:rPr>
        <w:t>util</w:t>
      </w:r>
      <w:r w:rsidRPr="005F7286">
        <w:rPr>
          <w:sz w:val="14"/>
        </w:rPr>
        <w:t xml:space="preserve">itarian </w:t>
      </w:r>
      <w:proofErr w:type="spellStart"/>
      <w:r w:rsidRPr="00DC7693">
        <w:rPr>
          <w:rStyle w:val="Emphasis"/>
          <w:highlight w:val="green"/>
        </w:rPr>
        <w:t>calc</w:t>
      </w:r>
      <w:r w:rsidRPr="005F7286">
        <w:rPr>
          <w:sz w:val="14"/>
        </w:rPr>
        <w:t>ula</w:t>
      </w:r>
      <w:proofErr w:type="spellEnd"/>
      <w:r w:rsidRPr="005F7286">
        <w:rPr>
          <w:sz w:val="14"/>
        </w:rPr>
        <w:t xml:space="preserve">- </w:t>
      </w:r>
      <w:proofErr w:type="spellStart"/>
      <w:r w:rsidRPr="005F7286">
        <w:rPr>
          <w:sz w:val="14"/>
        </w:rPr>
        <w:t>tions</w:t>
      </w:r>
      <w:proofErr w:type="spellEnd"/>
      <w:r w:rsidRPr="005F7286">
        <w:rPr>
          <w:sz w:val="14"/>
        </w:rPr>
        <w:t xml:space="preserve"> </w:t>
      </w:r>
      <w:r w:rsidRPr="00DC7693">
        <w:rPr>
          <w:rStyle w:val="Emphasis"/>
          <w:highlight w:val="green"/>
        </w:rPr>
        <w:t>of</w:t>
      </w:r>
      <w:r w:rsidRPr="005F7286">
        <w:rPr>
          <w:sz w:val="14"/>
        </w:rPr>
        <w:t xml:space="preserve"> competing and </w:t>
      </w:r>
      <w:r w:rsidRPr="00DC7693">
        <w:rPr>
          <w:rStyle w:val="Emphasis"/>
          <w:highlight w:val="green"/>
        </w:rPr>
        <w:t>conflicting interests</w:t>
      </w:r>
      <w:r w:rsidRPr="005F7286">
        <w:rPr>
          <w:sz w:val="14"/>
        </w:rPr>
        <w:t xml:space="preserve">. On the contrary, Hobbes believes that the answer lies in recognizing the problem: namely, the </w:t>
      </w:r>
      <w:r w:rsidRPr="00DC7693">
        <w:rPr>
          <w:rStyle w:val="Emphasis"/>
          <w:highlight w:val="green"/>
        </w:rPr>
        <w:t>inability to resolve objectively</w:t>
      </w:r>
      <w:r w:rsidRPr="005F7286">
        <w:rPr>
          <w:sz w:val="14"/>
        </w:rPr>
        <w:t xml:space="preserve"> the problem of </w:t>
      </w:r>
      <w:r w:rsidRPr="00DC7693">
        <w:rPr>
          <w:rStyle w:val="Emphasis"/>
        </w:rPr>
        <w:t xml:space="preserve">knowing facts and </w:t>
      </w:r>
      <w:r w:rsidRPr="00DC7693">
        <w:rPr>
          <w:rStyle w:val="Emphasis"/>
          <w:highlight w:val="green"/>
        </w:rPr>
        <w:t>morals</w:t>
      </w:r>
      <w:r w:rsidRPr="005F7286">
        <w:rPr>
          <w:sz w:val="14"/>
        </w:rPr>
        <w:t xml:space="preserve"> in any straightforward manner. </w:t>
      </w:r>
      <w:r w:rsidRPr="004B05BD">
        <w:rPr>
          <w:rStyle w:val="Emphasis"/>
        </w:rPr>
        <w:t>Once this is recognized</w:t>
      </w:r>
      <w:r w:rsidRPr="004B05BD">
        <w:rPr>
          <w:sz w:val="14"/>
        </w:rPr>
        <w:t xml:space="preserve">, the </w:t>
      </w:r>
      <w:r w:rsidRPr="004B05BD">
        <w:rPr>
          <w:rStyle w:val="Emphasis"/>
        </w:rPr>
        <w:t>stage is set for</w:t>
      </w:r>
      <w:r w:rsidRPr="004B05BD">
        <w:rPr>
          <w:sz w:val="14"/>
        </w:rPr>
        <w:t xml:space="preserve"> </w:t>
      </w:r>
      <w:r w:rsidRPr="004B05BD">
        <w:rPr>
          <w:rStyle w:val="Emphasis"/>
        </w:rPr>
        <w:t>Hobbes's solution</w:t>
      </w:r>
      <w:r w:rsidRPr="005F7286">
        <w:rPr>
          <w:sz w:val="14"/>
        </w:rPr>
        <w:t xml:space="preserve">, a solution that lies not-as Donald Hanson has argued-in a flight from politics but rather in an appeal to politics.19 Or, put another way, Hobbes tries to show how </w:t>
      </w:r>
      <w:r w:rsidRPr="00DC7693">
        <w:rPr>
          <w:rStyle w:val="Emphasis"/>
          <w:highlight w:val="green"/>
        </w:rPr>
        <w:t xml:space="preserve">rational </w:t>
      </w:r>
      <w:r w:rsidRPr="004B05BD">
        <w:rPr>
          <w:rStyle w:val="Emphasis"/>
        </w:rPr>
        <w:t xml:space="preserve">certainty </w:t>
      </w:r>
      <w:r w:rsidRPr="00DC7693">
        <w:rPr>
          <w:rStyle w:val="Emphasis"/>
          <w:highlight w:val="green"/>
        </w:rPr>
        <w:t>and skepticism</w:t>
      </w:r>
      <w:r w:rsidRPr="005F7286">
        <w:rPr>
          <w:sz w:val="14"/>
        </w:rPr>
        <w:t xml:space="preserve"> can be paradoxically </w:t>
      </w:r>
      <w:r w:rsidRPr="00DC7693">
        <w:rPr>
          <w:rStyle w:val="Emphasis"/>
          <w:highlight w:val="green"/>
        </w:rPr>
        <w:t>combined into</w:t>
      </w:r>
      <w:r w:rsidRPr="004B05BD">
        <w:rPr>
          <w:rStyle w:val="Emphasis"/>
        </w:rPr>
        <w:t xml:space="preserve"> a </w:t>
      </w:r>
      <w:r w:rsidRPr="00DC7693">
        <w:rPr>
          <w:rStyle w:val="Emphasis"/>
          <w:highlight w:val="green"/>
        </w:rPr>
        <w:t xml:space="preserve">solution for </w:t>
      </w:r>
      <w:r w:rsidRPr="00DC7693">
        <w:rPr>
          <w:rStyle w:val="Emphasis"/>
        </w:rPr>
        <w:t xml:space="preserve">politics </w:t>
      </w:r>
      <w:r w:rsidRPr="004B05BD">
        <w:rPr>
          <w:rStyle w:val="Emphasis"/>
        </w:rPr>
        <w:t>and</w:t>
      </w:r>
      <w:r w:rsidRPr="004B05BD">
        <w:rPr>
          <w:sz w:val="14"/>
        </w:rPr>
        <w:t xml:space="preserve"> a solution </w:t>
      </w:r>
      <w:r w:rsidRPr="004B05BD">
        <w:rPr>
          <w:rStyle w:val="Emphasis"/>
        </w:rPr>
        <w:t xml:space="preserve">by </w:t>
      </w:r>
      <w:r w:rsidRPr="00DC7693">
        <w:rPr>
          <w:rStyle w:val="Emphasis"/>
          <w:highlight w:val="green"/>
        </w:rPr>
        <w:t>politics</w:t>
      </w:r>
      <w:r w:rsidRPr="005F7286">
        <w:rPr>
          <w:sz w:val="14"/>
        </w:rPr>
        <w:t xml:space="preserve">.  To </w:t>
      </w:r>
      <w:r w:rsidRPr="00DC7693">
        <w:rPr>
          <w:rStyle w:val="Emphasis"/>
          <w:highlight w:val="green"/>
        </w:rPr>
        <w:t xml:space="preserve">escape the state of </w:t>
      </w:r>
      <w:r w:rsidRPr="005F7286">
        <w:rPr>
          <w:rStyle w:val="Emphasis"/>
          <w:highlight w:val="green"/>
        </w:rPr>
        <w:t xml:space="preserve">nature, </w:t>
      </w:r>
      <w:r w:rsidRPr="004B05BD">
        <w:rPr>
          <w:rStyle w:val="Emphasis"/>
        </w:rPr>
        <w:t>individuals</w:t>
      </w:r>
      <w:r w:rsidRPr="004B05BD">
        <w:rPr>
          <w:sz w:val="14"/>
        </w:rPr>
        <w:t xml:space="preserve"> d</w:t>
      </w:r>
      <w:r w:rsidRPr="005F7286">
        <w:rPr>
          <w:sz w:val="14"/>
        </w:rPr>
        <w:t xml:space="preserve">o not simply alienate their "right to everything" to a political authority.20 More fundamentally, what is </w:t>
      </w:r>
      <w:r w:rsidRPr="004B05BD">
        <w:rPr>
          <w:rStyle w:val="Emphasis"/>
        </w:rPr>
        <w:t>granted to</w:t>
      </w:r>
      <w:r w:rsidRPr="005F7286">
        <w:rPr>
          <w:sz w:val="14"/>
        </w:rPr>
        <w:t xml:space="preserve"> that </w:t>
      </w:r>
      <w:r w:rsidRPr="005F7286">
        <w:rPr>
          <w:rStyle w:val="Emphasis"/>
          <w:highlight w:val="green"/>
        </w:rPr>
        <w:t xml:space="preserve">authority is the right to decide among </w:t>
      </w:r>
      <w:proofErr w:type="spellStart"/>
      <w:r w:rsidRPr="005F7286">
        <w:rPr>
          <w:rStyle w:val="Emphasis"/>
          <w:highlight w:val="green"/>
        </w:rPr>
        <w:t>irresolvably</w:t>
      </w:r>
      <w:proofErr w:type="spellEnd"/>
      <w:r w:rsidRPr="005F7286">
        <w:rPr>
          <w:rStyle w:val="Emphasis"/>
          <w:highlight w:val="green"/>
        </w:rPr>
        <w:t xml:space="preserve"> contested truths</w:t>
      </w:r>
      <w:r w:rsidRPr="005F7286">
        <w:rPr>
          <w:sz w:val="14"/>
        </w:rPr>
        <w:t xml:space="preserve">: to </w:t>
      </w:r>
      <w:r w:rsidRPr="005F7286">
        <w:rPr>
          <w:rStyle w:val="Emphasis"/>
          <w:highlight w:val="green"/>
        </w:rPr>
        <w:t xml:space="preserve">provide the authoritative criteria for what is </w:t>
      </w:r>
      <w:r w:rsidRPr="004B05BD">
        <w:rPr>
          <w:rStyle w:val="Emphasis"/>
        </w:rPr>
        <w:t>and</w:t>
      </w:r>
      <w:r w:rsidRPr="004B05BD">
        <w:rPr>
          <w:sz w:val="14"/>
        </w:rPr>
        <w:t xml:space="preserve"> thus</w:t>
      </w:r>
      <w:r w:rsidRPr="005F7286">
        <w:rPr>
          <w:sz w:val="14"/>
        </w:rPr>
        <w:t xml:space="preserve"> to </w:t>
      </w:r>
      <w:r w:rsidRPr="005F7286">
        <w:rPr>
          <w:rStyle w:val="Emphasis"/>
          <w:highlight w:val="green"/>
        </w:rPr>
        <w:t>remove people from</w:t>
      </w:r>
      <w:r w:rsidRPr="005F7286">
        <w:rPr>
          <w:sz w:val="14"/>
        </w:rPr>
        <w:t xml:space="preserve"> the state of </w:t>
      </w:r>
      <w:r w:rsidRPr="005F7286">
        <w:rPr>
          <w:rStyle w:val="Emphasis"/>
          <w:highlight w:val="green"/>
        </w:rPr>
        <w:t xml:space="preserve">epistemic </w:t>
      </w:r>
      <w:r w:rsidRPr="004B05BD">
        <w:rPr>
          <w:rStyle w:val="Emphasis"/>
        </w:rPr>
        <w:t>and</w:t>
      </w:r>
      <w:r w:rsidRPr="004B05BD">
        <w:rPr>
          <w:rStyle w:val="Emphasis"/>
          <w:highlight w:val="green"/>
        </w:rPr>
        <w:t xml:space="preserve"> ethical</w:t>
      </w:r>
      <w:r w:rsidRPr="004B05BD">
        <w:rPr>
          <w:rStyle w:val="Emphasis"/>
        </w:rPr>
        <w:t xml:space="preserve"> </w:t>
      </w:r>
      <w:r w:rsidRPr="005F7286">
        <w:rPr>
          <w:rStyle w:val="Emphasis"/>
          <w:highlight w:val="green"/>
        </w:rPr>
        <w:t>anarchy</w:t>
      </w:r>
      <w:r w:rsidRPr="005F7286">
        <w:rPr>
          <w:sz w:val="14"/>
        </w:rPr>
        <w:t xml:space="preserve"> that </w:t>
      </w:r>
      <w:r w:rsidRPr="004B05BD">
        <w:rPr>
          <w:rStyle w:val="Emphasis"/>
        </w:rPr>
        <w:t xml:space="preserve">form </w:t>
      </w:r>
      <w:r w:rsidRPr="004B05BD">
        <w:rPr>
          <w:sz w:val="14"/>
        </w:rPr>
        <w:t xml:space="preserve">the basis of the </w:t>
      </w:r>
      <w:r w:rsidRPr="004B05BD">
        <w:rPr>
          <w:rStyle w:val="Emphasis"/>
        </w:rPr>
        <w:t>state of nature.</w:t>
      </w:r>
      <w:r w:rsidRPr="004B05BD">
        <w:rPr>
          <w:sz w:val="14"/>
        </w:rPr>
        <w:t xml:space="preserve"> Hobbes</w:t>
      </w:r>
      <w:r w:rsidRPr="005F7286">
        <w:rPr>
          <w:sz w:val="14"/>
        </w:rPr>
        <w:t xml:space="preserve"> uses his skepticism both to show the necessity of his solution and to destroy (what he views as dogmatic) counterclaims to political authority based upon unsupportable (individual) claims to truth. In arguing against what he views as seditious individual claims against the authority of the sovereign in De </w:t>
      </w:r>
      <w:proofErr w:type="spellStart"/>
      <w:r w:rsidRPr="005F7286">
        <w:rPr>
          <w:sz w:val="14"/>
        </w:rPr>
        <w:t>Cive</w:t>
      </w:r>
      <w:proofErr w:type="spellEnd"/>
      <w:r w:rsidRPr="005F7286">
        <w:rPr>
          <w:sz w:val="14"/>
        </w:rPr>
        <w:t xml:space="preserve">, Hobbes puts it in the following way: "the knowledge of good and evil belongs to each single man. In the state of nature indeed, where every man lives by equal right, and has not by any mutual pacts submitted to the command of others, we have granted this to be true; nay, [proved it] ... [But in the civil state it is false. For it was shown. . .] that the civil laws were the rules of good and evil, just and unjust, honest and dishonest; that therefore what the legislator commands, must be held for good, and what he forbids for evil. "21 Earlier in the same work, he phrased the argument even more unequivocally, noting that since "the </w:t>
      </w:r>
      <w:r w:rsidRPr="005F7286">
        <w:rPr>
          <w:rStyle w:val="Emphasis"/>
          <w:highlight w:val="green"/>
        </w:rPr>
        <w:t>opinions</w:t>
      </w:r>
      <w:r w:rsidRPr="005F7286">
        <w:rPr>
          <w:sz w:val="14"/>
        </w:rPr>
        <w:t xml:space="preserve"> of men </w:t>
      </w:r>
      <w:r w:rsidRPr="005F7286">
        <w:rPr>
          <w:rStyle w:val="Emphasis"/>
          <w:highlight w:val="green"/>
        </w:rPr>
        <w:t>differ</w:t>
      </w:r>
      <w:r w:rsidRPr="005F7286">
        <w:rPr>
          <w:rStyle w:val="Emphasis"/>
        </w:rPr>
        <w:t xml:space="preserve"> </w:t>
      </w:r>
      <w:r w:rsidRPr="005F7286">
        <w:rPr>
          <w:sz w:val="14"/>
        </w:rPr>
        <w:t xml:space="preserve">concerning </w:t>
      </w:r>
      <w:proofErr w:type="spellStart"/>
      <w:r w:rsidRPr="005F7286">
        <w:rPr>
          <w:sz w:val="14"/>
        </w:rPr>
        <w:t>meum</w:t>
      </w:r>
      <w:proofErr w:type="spellEnd"/>
      <w:r w:rsidRPr="005F7286">
        <w:rPr>
          <w:sz w:val="14"/>
        </w:rPr>
        <w:t xml:space="preserve"> and </w:t>
      </w:r>
      <w:proofErr w:type="spellStart"/>
      <w:r w:rsidRPr="005F7286">
        <w:rPr>
          <w:sz w:val="14"/>
        </w:rPr>
        <w:t>tuum</w:t>
      </w:r>
      <w:proofErr w:type="spellEnd"/>
      <w:r w:rsidRPr="005F7286">
        <w:rPr>
          <w:sz w:val="14"/>
        </w:rPr>
        <w:t xml:space="preserve">, </w:t>
      </w:r>
      <w:r w:rsidRPr="005F7286">
        <w:rPr>
          <w:rStyle w:val="Emphasis"/>
          <w:highlight w:val="green"/>
        </w:rPr>
        <w:t>just and unjust,</w:t>
      </w:r>
      <w:r w:rsidRPr="005F7286">
        <w:rPr>
          <w:sz w:val="14"/>
        </w:rPr>
        <w:t xml:space="preserve"> profitable and unprofitable, good and evil, honest and dishonest, and the like; which every man esteems according to his own judgment: it belongs to the same chief power to make some common rules for all men, and to declare them publicly, by which every man may know what may be called his, what another's, what just, what unjust, what honest, what dishonest, what good, what </w:t>
      </w:r>
      <w:proofErr w:type="spellStart"/>
      <w:r w:rsidRPr="005F7286">
        <w:rPr>
          <w:sz w:val="14"/>
        </w:rPr>
        <w:t>evel</w:t>
      </w:r>
      <w:proofErr w:type="spellEnd"/>
      <w:r w:rsidRPr="005F7286">
        <w:rPr>
          <w:sz w:val="14"/>
        </w:rPr>
        <w:t xml:space="preserve">; that is summarily, what is to be done, what to be avoided in our common course of life." It follows that for Hobbes: "All judgment therefore, in a city, belongs to him who hath the swords; that is, to him who hath the supreme authority."22 These are the fundamental </w:t>
      </w:r>
      <w:r w:rsidRPr="005F7286">
        <w:rPr>
          <w:sz w:val="14"/>
        </w:rPr>
        <w:lastRenderedPageBreak/>
        <w:t xml:space="preserve">reasons why the sovereign must be </w:t>
      </w:r>
      <w:proofErr w:type="spellStart"/>
      <w:r w:rsidRPr="005F7286">
        <w:rPr>
          <w:sz w:val="14"/>
        </w:rPr>
        <w:t>unchallenge</w:t>
      </w:r>
      <w:proofErr w:type="spellEnd"/>
      <w:r w:rsidRPr="005F7286">
        <w:rPr>
          <w:sz w:val="14"/>
        </w:rPr>
        <w:t xml:space="preserve">- able; to rebel is to return to the subjectively relative claim to know and the conflict that this inevitably entails. They also explain why the </w:t>
      </w:r>
      <w:r w:rsidRPr="005F7286">
        <w:rPr>
          <w:rStyle w:val="Emphasis"/>
          <w:highlight w:val="green"/>
        </w:rPr>
        <w:t>sovereign ultimately must control language</w:t>
      </w:r>
      <w:r w:rsidRPr="005F7286">
        <w:rPr>
          <w:sz w:val="14"/>
        </w:rPr>
        <w:t xml:space="preserve"> (which defines what is) and clarify Hobbes's repeated stress on the importance of </w:t>
      </w:r>
      <w:r w:rsidRPr="004B05BD">
        <w:rPr>
          <w:rStyle w:val="Emphasis"/>
          <w:highlight w:val="green"/>
        </w:rPr>
        <w:t>education rather than coercion</w:t>
      </w:r>
      <w:r w:rsidRPr="005F7286">
        <w:rPr>
          <w:sz w:val="14"/>
        </w:rPr>
        <w:t xml:space="preserve"> as the essential element in a successful sovereign's rule.23 </w:t>
      </w:r>
      <w:r w:rsidRPr="004B05BD">
        <w:rPr>
          <w:rStyle w:val="Emphasis"/>
          <w:highlight w:val="green"/>
        </w:rPr>
        <w:t>Interpretive dissent leads to political dissension and to conflict</w:t>
      </w:r>
      <w:r w:rsidRPr="005F7286">
        <w:rPr>
          <w:sz w:val="14"/>
        </w:rPr>
        <w:t xml:space="preserve">. In the words of Hobbes's patron, the Earl of Newcastle, "controversy Is a Civil Warr with the Pen which pulls out the </w:t>
      </w:r>
      <w:proofErr w:type="spellStart"/>
      <w:r w:rsidRPr="005F7286">
        <w:rPr>
          <w:sz w:val="14"/>
        </w:rPr>
        <w:t>sorde</w:t>
      </w:r>
      <w:proofErr w:type="spellEnd"/>
      <w:r w:rsidRPr="005F7286">
        <w:rPr>
          <w:sz w:val="14"/>
        </w:rPr>
        <w:t xml:space="preserve"> soon afterwards. "24</w:t>
      </w:r>
    </w:p>
    <w:p w14:paraId="44777937" w14:textId="77777777" w:rsidR="009B04F7" w:rsidRPr="005F7286" w:rsidRDefault="009B04F7" w:rsidP="009B04F7">
      <w:pPr>
        <w:pStyle w:val="Heading4"/>
      </w:pPr>
      <w:r>
        <w:t>Outweighs util</w:t>
      </w:r>
    </w:p>
    <w:p w14:paraId="3671F944" w14:textId="77777777" w:rsidR="009B04F7" w:rsidRDefault="009B04F7" w:rsidP="009B04F7">
      <w:pPr>
        <w:pStyle w:val="Heading4"/>
      </w:pPr>
      <w:r>
        <w:t xml:space="preserve">1] Solves skep </w:t>
      </w:r>
    </w:p>
    <w:p w14:paraId="4D74732E" w14:textId="77777777" w:rsidR="009B04F7" w:rsidRDefault="009B04F7" w:rsidP="009B04F7">
      <w:pPr>
        <w:pStyle w:val="Heading4"/>
      </w:pPr>
      <w:r>
        <w:t>A] Relativism – the sovereign can arbitrate their truths as objective which secures moral certainty</w:t>
      </w:r>
    </w:p>
    <w:p w14:paraId="07737E83" w14:textId="77777777" w:rsidR="009B04F7" w:rsidRPr="004B05BD" w:rsidRDefault="009B04F7" w:rsidP="009B04F7">
      <w:pPr>
        <w:pStyle w:val="Heading4"/>
      </w:pPr>
      <w:r>
        <w:t>B] Linguistic – obligations are always up to interpretation which means we can never follow them, like how the bible or constitution are heavily debated on. Surrendering judgement solves by declaring the sovereign’s interpretation as objectively true.</w:t>
      </w:r>
    </w:p>
    <w:p w14:paraId="74C9100C" w14:textId="77777777" w:rsidR="009B04F7" w:rsidRDefault="009B04F7" w:rsidP="009B04F7">
      <w:pPr>
        <w:pStyle w:val="Heading4"/>
      </w:pPr>
      <w:r>
        <w:t>2] Solves state of nature – infinite violence occurs over attempts to be the creator of meaning, the sovereign solves by eliminating all disagreements</w:t>
      </w:r>
      <w:r w:rsidRPr="004B05BD">
        <w:t xml:space="preserve"> </w:t>
      </w:r>
      <w:r>
        <w:t>Outweighs under util – the state of nature is definitionally the epitome of pain.</w:t>
      </w:r>
    </w:p>
    <w:p w14:paraId="60799FDB" w14:textId="77777777" w:rsidR="009B04F7" w:rsidRDefault="009B04F7" w:rsidP="009B04F7">
      <w:pPr>
        <w:pStyle w:val="Heading4"/>
      </w:pPr>
      <w:r>
        <w:t>That outweighs:</w:t>
      </w:r>
    </w:p>
    <w:p w14:paraId="34F68C5F" w14:textId="77777777" w:rsidR="009B04F7" w:rsidRDefault="009B04F7" w:rsidP="009B04F7">
      <w:pPr>
        <w:pStyle w:val="Heading4"/>
      </w:pPr>
      <w:r>
        <w:t xml:space="preserve">A] Abduction – even if util is true and motivating, they can’t explain why we don’t follow it. Answering this negates – If we were actually motivated by utilitarian obligations then the </w:t>
      </w:r>
      <w:proofErr w:type="spellStart"/>
      <w:r>
        <w:t>squo</w:t>
      </w:r>
      <w:proofErr w:type="spellEnd"/>
      <w:r>
        <w:t xml:space="preserve"> would be the best state of affairs. </w:t>
      </w:r>
    </w:p>
    <w:p w14:paraId="7173DCFE" w14:textId="77777777" w:rsidR="009B04F7" w:rsidRDefault="009B04F7" w:rsidP="009B04F7">
      <w:pPr>
        <w:pStyle w:val="Heading4"/>
      </w:pPr>
      <w:r>
        <w:t>B] hijacks lexical pre-req – even if util is true we can’t ever use it because we fear for our bodily security.</w:t>
      </w:r>
    </w:p>
    <w:p w14:paraId="04F1FD3B" w14:textId="77777777" w:rsidR="009B04F7" w:rsidRDefault="009B04F7" w:rsidP="009B04F7">
      <w:pPr>
        <w:pStyle w:val="Heading4"/>
      </w:pPr>
      <w:r>
        <w:t>Negate</w:t>
      </w:r>
    </w:p>
    <w:p w14:paraId="528C64C6" w14:textId="77777777" w:rsidR="009B04F7" w:rsidRDefault="009B04F7" w:rsidP="009B04F7">
      <w:pPr>
        <w:pStyle w:val="Heading4"/>
      </w:pPr>
      <w:r>
        <w:t xml:space="preserve">1] Many Sovereigns oppose the </w:t>
      </w:r>
      <w:proofErr w:type="spellStart"/>
      <w:r>
        <w:t>aff</w:t>
      </w:r>
      <w:proofErr w:type="spellEnd"/>
      <w:r>
        <w:t xml:space="preserve"> -- </w:t>
      </w:r>
    </w:p>
    <w:p w14:paraId="6F02DD70" w14:textId="77777777" w:rsidR="009B04F7" w:rsidRDefault="009B04F7" w:rsidP="009B04F7">
      <w:pPr>
        <w:pStyle w:val="Heading4"/>
        <w:rPr>
          <w:rFonts w:cs="Calibri"/>
        </w:rPr>
      </w:pPr>
      <w:r>
        <w:t xml:space="preserve">2] </w:t>
      </w:r>
      <w:r>
        <w:rPr>
          <w:rFonts w:cs="Calibri"/>
        </w:rPr>
        <w:t>IP rights are crucial to sovereign arbitration.</w:t>
      </w:r>
    </w:p>
    <w:p w14:paraId="5BF605E6" w14:textId="77777777" w:rsidR="009B04F7" w:rsidRPr="00C71A67" w:rsidRDefault="009B04F7" w:rsidP="009B04F7">
      <w:r w:rsidRPr="00747EA7">
        <w:rPr>
          <w:rStyle w:val="Style13ptBold"/>
        </w:rPr>
        <w:t>Ghosh 04</w:t>
      </w:r>
      <w:r>
        <w:t xml:space="preserve"> [Shubha Ghosh (B.A., Amherst College; Ph.D., University of Michigan; J.D., Stanford Law School; Professor of Law, University at Buffalo, SUNY, Law School; Visiting Professor, SMU Dedman School of Law). “PATENTS AND THE REGULATORY STATE: RETHINKING THE PATENT BARGAIN METAPHOR AFTER ELDRED”. BERKELEY TECHNOLOGY LAW JOURNAL. 2004. Accessed 9/3/21. </w:t>
      </w:r>
      <w:hyperlink r:id="rId10" w:history="1">
        <w:r w:rsidRPr="000516E3">
          <w:rPr>
            <w:rStyle w:val="Hyperlink"/>
          </w:rPr>
          <w:t>https://lawcat.berkeley.edu/record/1119327/files/fulltext.pdf</w:t>
        </w:r>
      </w:hyperlink>
      <w:r>
        <w:t xml:space="preserve"> //Xu]</w:t>
      </w:r>
    </w:p>
    <w:p w14:paraId="084D3E45" w14:textId="77777777" w:rsidR="009B04F7" w:rsidRDefault="009B04F7" w:rsidP="009B04F7">
      <w:pPr>
        <w:rPr>
          <w:rStyle w:val="Emphasis"/>
        </w:rPr>
      </w:pPr>
      <w:r w:rsidRPr="006C3C22">
        <w:rPr>
          <w:sz w:val="16"/>
        </w:rPr>
        <w:t xml:space="preserve">As illustration of the limits of social contract theory,46 particularly the malleability of the notions of consent and promise, consider a social contract theory of intellectual property based on the thoughts of Thomas Hobbes rather than that of John Locke. No scholar has expressly developed a Hobbesian theory of patent or of copyright, but as a challenge to social contract theory, it may be useful to imagine what such a theory would look like.47 </w:t>
      </w:r>
      <w:r w:rsidRPr="006C3C22">
        <w:rPr>
          <w:rStyle w:val="Emphasis"/>
        </w:rPr>
        <w:t xml:space="preserve">For Hobbes, </w:t>
      </w:r>
      <w:r w:rsidRPr="006C3C22">
        <w:rPr>
          <w:rStyle w:val="Emphasis"/>
          <w:highlight w:val="green"/>
        </w:rPr>
        <w:t>humans created</w:t>
      </w:r>
      <w:r w:rsidRPr="006C3C22">
        <w:rPr>
          <w:rStyle w:val="Emphasis"/>
        </w:rPr>
        <w:t xml:space="preserve"> the leviathan-</w:t>
      </w:r>
      <w:r w:rsidRPr="006C3C22">
        <w:rPr>
          <w:rStyle w:val="Emphasis"/>
          <w:highlight w:val="green"/>
        </w:rPr>
        <w:t>the sovereign</w:t>
      </w:r>
      <w:r w:rsidRPr="006C3C22">
        <w:rPr>
          <w:rStyle w:val="Emphasis"/>
        </w:rPr>
        <w:t xml:space="preserve"> state-</w:t>
      </w:r>
      <w:r w:rsidRPr="006C3C22">
        <w:rPr>
          <w:rStyle w:val="Emphasis"/>
          <w:highlight w:val="green"/>
        </w:rPr>
        <w:t>to</w:t>
      </w:r>
      <w:r w:rsidRPr="006C3C22">
        <w:rPr>
          <w:rStyle w:val="Emphasis"/>
        </w:rPr>
        <w:t xml:space="preserve"> </w:t>
      </w:r>
      <w:r w:rsidRPr="006C3C22">
        <w:rPr>
          <w:rStyle w:val="Emphasis"/>
          <w:highlight w:val="green"/>
        </w:rPr>
        <w:t>protect themselves from</w:t>
      </w:r>
      <w:r w:rsidRPr="006C3C22">
        <w:rPr>
          <w:rStyle w:val="Emphasis"/>
        </w:rPr>
        <w:t xml:space="preserve"> each other in </w:t>
      </w:r>
      <w:r w:rsidRPr="006C3C22">
        <w:rPr>
          <w:rStyle w:val="Emphasis"/>
          <w:highlight w:val="green"/>
        </w:rPr>
        <w:t>the state of nature</w:t>
      </w:r>
      <w:r w:rsidRPr="006C3C22">
        <w:rPr>
          <w:rStyle w:val="Emphasis"/>
        </w:rPr>
        <w:t xml:space="preserve">. </w:t>
      </w:r>
      <w:r w:rsidRPr="006C3C22">
        <w:rPr>
          <w:sz w:val="16"/>
        </w:rPr>
        <w:t>48 Without the leviathan, the state of nature was not an idyllic paradise but a condition of savagery and brutality. In the state of nature,</w:t>
      </w:r>
      <w:r w:rsidRPr="006C3C22">
        <w:rPr>
          <w:rStyle w:val="Emphasis"/>
        </w:rPr>
        <w:t xml:space="preserve"> to the extent that </w:t>
      </w:r>
      <w:r w:rsidRPr="006C3C22">
        <w:rPr>
          <w:rStyle w:val="Emphasis"/>
          <w:highlight w:val="green"/>
        </w:rPr>
        <w:t>any creative activity occurred</w:t>
      </w:r>
      <w:r w:rsidRPr="006C3C22">
        <w:rPr>
          <w:rStyle w:val="Emphasis"/>
        </w:rPr>
        <w:t xml:space="preserve">, the objects of creation </w:t>
      </w:r>
      <w:r w:rsidRPr="006C3C22">
        <w:rPr>
          <w:rStyle w:val="Emphasis"/>
          <w:highlight w:val="green"/>
        </w:rPr>
        <w:t>would be cannibalized</w:t>
      </w:r>
      <w:r w:rsidRPr="006C3C22">
        <w:rPr>
          <w:rStyle w:val="Emphasis"/>
        </w:rPr>
        <w:t xml:space="preserve">, thoughtlessly </w:t>
      </w:r>
      <w:r w:rsidRPr="006C3C22">
        <w:rPr>
          <w:rStyle w:val="Emphasis"/>
          <w:highlight w:val="green"/>
        </w:rPr>
        <w:t xml:space="preserve">copied, </w:t>
      </w:r>
      <w:r w:rsidRPr="006C3C22">
        <w:rPr>
          <w:rStyle w:val="Emphasis"/>
        </w:rPr>
        <w:t xml:space="preserve">adapted, distributed, and performed or used, </w:t>
      </w:r>
      <w:r w:rsidRPr="006C3C22">
        <w:rPr>
          <w:rStyle w:val="Emphasis"/>
          <w:highlight w:val="green"/>
        </w:rPr>
        <w:t>sold</w:t>
      </w:r>
      <w:r w:rsidRPr="006C3C22">
        <w:rPr>
          <w:rStyle w:val="Emphasis"/>
        </w:rPr>
        <w:t xml:space="preserve">, offered to sell, </w:t>
      </w:r>
      <w:r w:rsidRPr="006C3C22">
        <w:rPr>
          <w:rStyle w:val="Emphasis"/>
          <w:highlight w:val="green"/>
        </w:rPr>
        <w:t>and made by others</w:t>
      </w:r>
      <w:r w:rsidRPr="006C3C22">
        <w:rPr>
          <w:rStyle w:val="Emphasis"/>
        </w:rPr>
        <w:t xml:space="preserve">. Thus, </w:t>
      </w:r>
      <w:r w:rsidRPr="006C3C22">
        <w:rPr>
          <w:rStyle w:val="Emphasis"/>
          <w:highlight w:val="green"/>
        </w:rPr>
        <w:t>i</w:t>
      </w:r>
      <w:r w:rsidRPr="006C3C22">
        <w:rPr>
          <w:rStyle w:val="Emphasis"/>
        </w:rPr>
        <w:t xml:space="preserve">ntellectual </w:t>
      </w:r>
      <w:r w:rsidRPr="006C3C22">
        <w:rPr>
          <w:rStyle w:val="Emphasis"/>
          <w:highlight w:val="green"/>
        </w:rPr>
        <w:t>p</w:t>
      </w:r>
      <w:r w:rsidRPr="006C3C22">
        <w:rPr>
          <w:rStyle w:val="Emphasis"/>
        </w:rPr>
        <w:t xml:space="preserve">roperty </w:t>
      </w:r>
      <w:r w:rsidRPr="006C3C22">
        <w:rPr>
          <w:rStyle w:val="Emphasis"/>
          <w:highlight w:val="green"/>
        </w:rPr>
        <w:t>law</w:t>
      </w:r>
      <w:r w:rsidRPr="006C3C22">
        <w:rPr>
          <w:rStyle w:val="Emphasis"/>
        </w:rPr>
        <w:t xml:space="preserve"> under the leviathan would </w:t>
      </w:r>
      <w:r w:rsidRPr="006C3C22">
        <w:rPr>
          <w:rStyle w:val="Emphasis"/>
          <w:highlight w:val="green"/>
        </w:rPr>
        <w:t>protect individuals from this state of nature</w:t>
      </w:r>
      <w:r w:rsidRPr="006C3C22">
        <w:rPr>
          <w:rStyle w:val="Emphasis"/>
        </w:rPr>
        <w:t xml:space="preserve"> </w:t>
      </w:r>
      <w:r w:rsidRPr="006C3C22">
        <w:rPr>
          <w:rStyle w:val="Emphasis"/>
          <w:highlight w:val="green"/>
        </w:rPr>
        <w:t>by</w:t>
      </w:r>
      <w:r w:rsidRPr="006C3C22">
        <w:rPr>
          <w:rStyle w:val="Emphasis"/>
        </w:rPr>
        <w:t xml:space="preserve"> </w:t>
      </w:r>
      <w:r w:rsidRPr="006C3C22">
        <w:rPr>
          <w:rStyle w:val="Emphasis"/>
          <w:highlight w:val="green"/>
        </w:rPr>
        <w:t>making them absolute</w:t>
      </w:r>
      <w:r w:rsidRPr="006C3C22">
        <w:rPr>
          <w:rStyle w:val="Emphasis"/>
        </w:rPr>
        <w:t xml:space="preserve">, immutable, bountiful, and unlimited. </w:t>
      </w:r>
      <w:r w:rsidRPr="006C3C22">
        <w:rPr>
          <w:rStyle w:val="Emphasis"/>
          <w:highlight w:val="green"/>
        </w:rPr>
        <w:t>Humans would consent</w:t>
      </w:r>
      <w:r w:rsidRPr="006C3C22">
        <w:rPr>
          <w:rStyle w:val="Emphasis"/>
        </w:rPr>
        <w:t xml:space="preserve"> to these terms </w:t>
      </w:r>
      <w:r w:rsidRPr="006C3C22">
        <w:rPr>
          <w:rStyle w:val="Emphasis"/>
          <w:highlight w:val="green"/>
        </w:rPr>
        <w:t>if they were enforced equally</w:t>
      </w:r>
      <w:r w:rsidRPr="006C3C22">
        <w:rPr>
          <w:rStyle w:val="Emphasis"/>
        </w:rPr>
        <w:t xml:space="preserve"> for all creations, </w:t>
      </w:r>
      <w:r w:rsidRPr="006C3C22">
        <w:rPr>
          <w:rStyle w:val="Emphasis"/>
          <w:highlight w:val="green"/>
        </w:rPr>
        <w:lastRenderedPageBreak/>
        <w:t>and each author</w:t>
      </w:r>
      <w:r w:rsidRPr="006C3C22">
        <w:rPr>
          <w:rStyle w:val="Emphasis"/>
        </w:rPr>
        <w:t xml:space="preserve"> and inventor </w:t>
      </w:r>
      <w:r w:rsidRPr="006C3C22">
        <w:rPr>
          <w:rStyle w:val="Emphasis"/>
          <w:highlight w:val="green"/>
        </w:rPr>
        <w:t>would</w:t>
      </w:r>
      <w:r w:rsidRPr="006C3C22">
        <w:rPr>
          <w:rStyle w:val="Emphasis"/>
        </w:rPr>
        <w:t xml:space="preserve"> promise to all others to </w:t>
      </w:r>
      <w:r w:rsidRPr="006C3C22">
        <w:rPr>
          <w:rStyle w:val="Emphasis"/>
          <w:highlight w:val="green"/>
        </w:rPr>
        <w:t>abide by this</w:t>
      </w:r>
      <w:r w:rsidRPr="006C3C22">
        <w:rPr>
          <w:rStyle w:val="Emphasis"/>
        </w:rPr>
        <w:t xml:space="preserve"> form of the </w:t>
      </w:r>
      <w:r w:rsidRPr="006C3C22">
        <w:rPr>
          <w:rStyle w:val="Emphasis"/>
          <w:highlight w:val="green"/>
        </w:rPr>
        <w:t>i</w:t>
      </w:r>
      <w:r w:rsidRPr="006C3C22">
        <w:rPr>
          <w:rStyle w:val="Emphasis"/>
        </w:rPr>
        <w:t xml:space="preserve">ntellectual </w:t>
      </w:r>
      <w:r w:rsidRPr="006C3C22">
        <w:rPr>
          <w:rStyle w:val="Emphasis"/>
          <w:highlight w:val="green"/>
        </w:rPr>
        <w:t>p</w:t>
      </w:r>
      <w:r w:rsidRPr="006C3C22">
        <w:rPr>
          <w:rStyle w:val="Emphasis"/>
        </w:rPr>
        <w:t xml:space="preserve">roperty </w:t>
      </w:r>
      <w:r w:rsidRPr="006C3C22">
        <w:rPr>
          <w:rStyle w:val="Emphasis"/>
          <w:highlight w:val="green"/>
        </w:rPr>
        <w:t>social contract</w:t>
      </w:r>
      <w:r w:rsidRPr="006C3C22">
        <w:rPr>
          <w:rStyle w:val="Emphasis"/>
        </w:rPr>
        <w:t>.</w:t>
      </w:r>
    </w:p>
    <w:p w14:paraId="103A32E6" w14:textId="3B71A327" w:rsidR="009B04F7" w:rsidRDefault="009B04F7" w:rsidP="009B04F7">
      <w:pPr>
        <w:pStyle w:val="Heading4"/>
      </w:pPr>
      <w:r>
        <w:t>My offense o/</w:t>
      </w:r>
      <w:proofErr w:type="spellStart"/>
      <w:r>
        <w:t>ws</w:t>
      </w:r>
      <w:proofErr w:type="spellEnd"/>
      <w:r>
        <w:t xml:space="preserve"> on specificity because only our </w:t>
      </w:r>
      <w:proofErr w:type="spellStart"/>
      <w:r>
        <w:t>fw</w:t>
      </w:r>
      <w:proofErr w:type="spellEnd"/>
      <w:r>
        <w:t xml:space="preserve"> answers the question of government obligations. Their framework can’t solve skep which results impossible calculus and moral permissibility.</w:t>
      </w:r>
    </w:p>
    <w:p w14:paraId="118CD4A1" w14:textId="4E51AAC0" w:rsidR="007F7DD9" w:rsidRDefault="007F7DD9" w:rsidP="007F7DD9">
      <w:pPr>
        <w:pStyle w:val="Heading2"/>
      </w:pPr>
      <w:r>
        <w:lastRenderedPageBreak/>
        <w:t>4.</w:t>
      </w:r>
    </w:p>
    <w:p w14:paraId="1900BD37" w14:textId="77777777" w:rsidR="00F47A94" w:rsidRDefault="00F47A94" w:rsidP="00F47A94">
      <w:pPr>
        <w:pStyle w:val="Heading4"/>
      </w:pPr>
      <w:r>
        <w:t xml:space="preserve">Biden’s infrastructure bill </w:t>
      </w:r>
      <w:r>
        <w:rPr>
          <w:u w:val="single"/>
        </w:rPr>
        <w:t>will pass</w:t>
      </w:r>
      <w:r>
        <w:t xml:space="preserve"> through reconciliation but </w:t>
      </w:r>
      <w:r>
        <w:rPr>
          <w:u w:val="single"/>
        </w:rPr>
        <w:t>absolute Dem Unity</w:t>
      </w:r>
      <w:r>
        <w:t xml:space="preserve"> is </w:t>
      </w:r>
      <w:r>
        <w:rPr>
          <w:u w:val="single"/>
        </w:rPr>
        <w:t>key</w:t>
      </w:r>
      <w:r>
        <w:t>.</w:t>
      </w:r>
    </w:p>
    <w:p w14:paraId="4C67A4DF" w14:textId="77777777" w:rsidR="00F47A94" w:rsidRPr="00053179" w:rsidRDefault="00F47A94" w:rsidP="00F47A94">
      <w:pPr>
        <w:pStyle w:val="ListParagraph"/>
        <w:numPr>
          <w:ilvl w:val="0"/>
          <w:numId w:val="11"/>
        </w:numPr>
      </w:pPr>
      <w:r>
        <w:t>Turns Structural Violence</w:t>
      </w:r>
    </w:p>
    <w:p w14:paraId="3F2CDA33" w14:textId="77777777" w:rsidR="00F47A94" w:rsidRPr="00071526" w:rsidRDefault="00F47A94" w:rsidP="00F47A94">
      <w:proofErr w:type="spellStart"/>
      <w:r w:rsidRPr="00071526">
        <w:rPr>
          <w:rStyle w:val="Style13ptBold"/>
        </w:rPr>
        <w:t>Pramuk</w:t>
      </w:r>
      <w:proofErr w:type="spellEnd"/>
      <w:r w:rsidRPr="00071526">
        <w:rPr>
          <w:rStyle w:val="Style13ptBold"/>
        </w:rPr>
        <w:t xml:space="preserve"> and </w:t>
      </w:r>
      <w:r>
        <w:rPr>
          <w:rStyle w:val="Style13ptBold"/>
        </w:rPr>
        <w:t>Fr</w:t>
      </w:r>
      <w:r w:rsidRPr="00071526">
        <w:rPr>
          <w:rStyle w:val="Style13ptBold"/>
        </w:rPr>
        <w:t>anck 8-25</w:t>
      </w:r>
      <w:r>
        <w:t xml:space="preserve"> </w:t>
      </w:r>
      <w:r w:rsidRPr="00071526">
        <w:t xml:space="preserve">Jacob </w:t>
      </w:r>
      <w:proofErr w:type="spellStart"/>
      <w:r w:rsidRPr="00071526">
        <w:t>Pramuk</w:t>
      </w:r>
      <w:proofErr w:type="spellEnd"/>
      <w:r w:rsidRPr="00071526">
        <w:t xml:space="preserve"> and Thomas Franck 8-25-2021 "Here’s what happens next as Democrats try to pass Biden’s multitrillion-dollar economic plans"</w:t>
      </w:r>
      <w:r>
        <w:t xml:space="preserve"> </w:t>
      </w:r>
      <w:hyperlink r:id="rId11" w:history="1">
        <w:r w:rsidRPr="007313BB">
          <w:rPr>
            <w:rStyle w:val="Hyperlink"/>
          </w:rPr>
          <w:t>https://www.cnbc.com/2021/08/25/what-happens-next-with-biden-infrastructure-budget-bills-in-congress.html</w:t>
        </w:r>
      </w:hyperlink>
      <w:r>
        <w:t xml:space="preserve"> (Staff Reporter at CNBC)//Elmer </w:t>
      </w:r>
    </w:p>
    <w:p w14:paraId="36BBB28A" w14:textId="77777777" w:rsidR="00F47A94" w:rsidRPr="00053179" w:rsidRDefault="00F47A94" w:rsidP="00F47A94">
      <w:pPr>
        <w:rPr>
          <w:sz w:val="16"/>
        </w:rPr>
      </w:pPr>
      <w:r w:rsidRPr="00053179">
        <w:rPr>
          <w:sz w:val="16"/>
        </w:rPr>
        <w:t xml:space="preserve">WASHINGTON — </w:t>
      </w:r>
      <w:r w:rsidRPr="00387727">
        <w:rPr>
          <w:b/>
          <w:sz w:val="26"/>
          <w:highlight w:val="green"/>
          <w:u w:val="single"/>
        </w:rPr>
        <w:t xml:space="preserve">House Democrats just </w:t>
      </w:r>
      <w:r w:rsidRPr="00387727">
        <w:rPr>
          <w:b/>
          <w:sz w:val="26"/>
          <w:highlight w:val="green"/>
          <w:u w:val="single"/>
          <w:bdr w:val="single" w:sz="4" w:space="0" w:color="auto"/>
        </w:rPr>
        <w:t>patched up a party fracture</w:t>
      </w:r>
      <w:r w:rsidRPr="00053179">
        <w:rPr>
          <w:sz w:val="16"/>
          <w:highlight w:val="green"/>
          <w:bdr w:val="single" w:sz="4" w:space="0" w:color="auto"/>
        </w:rPr>
        <w:t xml:space="preserve"> </w:t>
      </w:r>
      <w:r w:rsidRPr="00387727">
        <w:rPr>
          <w:b/>
          <w:sz w:val="26"/>
          <w:highlight w:val="green"/>
          <w:u w:val="single"/>
          <w:bdr w:val="single" w:sz="4" w:space="0" w:color="auto"/>
        </w:rPr>
        <w:t>to take a critical step forward</w:t>
      </w:r>
      <w:r w:rsidRPr="00387727">
        <w:rPr>
          <w:b/>
          <w:sz w:val="26"/>
          <w:highlight w:val="green"/>
          <w:u w:val="single"/>
        </w:rPr>
        <w:t xml:space="preserve"> with a mammoth economic agenda</w:t>
      </w:r>
      <w:r w:rsidRPr="00053179">
        <w:rPr>
          <w:sz w:val="16"/>
        </w:rPr>
        <w:t xml:space="preserve">. </w:t>
      </w:r>
      <w:r w:rsidRPr="00387727">
        <w:rPr>
          <w:u w:val="single"/>
        </w:rPr>
        <w:t xml:space="preserve">But the </w:t>
      </w:r>
      <w:r w:rsidRPr="00387727">
        <w:rPr>
          <w:b/>
          <w:sz w:val="26"/>
          <w:highlight w:val="green"/>
          <w:u w:val="single"/>
        </w:rPr>
        <w:t>path ahead could get trickier</w:t>
      </w:r>
      <w:r w:rsidRPr="00387727">
        <w:rPr>
          <w:highlight w:val="green"/>
          <w:u w:val="single"/>
        </w:rPr>
        <w:t xml:space="preserve"> </w:t>
      </w:r>
      <w:r w:rsidRPr="00387727">
        <w:rPr>
          <w:u w:val="single"/>
        </w:rPr>
        <w:t>as party leaders try to thread a legislative needle to pass more than $4 trillion in new spending</w:t>
      </w:r>
      <w:r w:rsidRPr="00053179">
        <w:rPr>
          <w:sz w:val="16"/>
        </w:rPr>
        <w:t xml:space="preserve">. </w:t>
      </w:r>
      <w:r w:rsidRPr="00387727">
        <w:rPr>
          <w:b/>
          <w:sz w:val="26"/>
          <w:highlight w:val="green"/>
          <w:u w:val="single"/>
        </w:rPr>
        <w:t>In</w:t>
      </w:r>
      <w:r w:rsidRPr="00387727">
        <w:rPr>
          <w:highlight w:val="green"/>
          <w:u w:val="single"/>
        </w:rPr>
        <w:t xml:space="preserve"> </w:t>
      </w:r>
      <w:r w:rsidRPr="00387727">
        <w:rPr>
          <w:u w:val="single"/>
        </w:rPr>
        <w:t xml:space="preserve">the </w:t>
      </w:r>
      <w:r w:rsidRPr="00387727">
        <w:rPr>
          <w:b/>
          <w:sz w:val="26"/>
          <w:highlight w:val="green"/>
          <w:u w:val="single"/>
        </w:rPr>
        <w:t>coming weeks</w:t>
      </w:r>
      <w:r w:rsidRPr="00387727">
        <w:rPr>
          <w:u w:val="single"/>
        </w:rPr>
        <w:t xml:space="preserve">, </w:t>
      </w:r>
      <w:r w:rsidRPr="00387727">
        <w:rPr>
          <w:b/>
          <w:sz w:val="26"/>
          <w:highlight w:val="green"/>
          <w:u w:val="single"/>
        </w:rPr>
        <w:t>Democrats</w:t>
      </w:r>
      <w:r w:rsidRPr="00387727">
        <w:rPr>
          <w:highlight w:val="green"/>
          <w:u w:val="single"/>
        </w:rPr>
        <w:t xml:space="preserve"> </w:t>
      </w:r>
      <w:r w:rsidRPr="00387727">
        <w:rPr>
          <w:b/>
          <w:sz w:val="26"/>
          <w:highlight w:val="green"/>
          <w:u w:val="single"/>
        </w:rPr>
        <w:t>aim to approve</w:t>
      </w:r>
      <w:r w:rsidRPr="00387727">
        <w:rPr>
          <w:highlight w:val="green"/>
          <w:u w:val="single"/>
        </w:rPr>
        <w:t xml:space="preserve"> </w:t>
      </w:r>
      <w:r w:rsidRPr="00387727">
        <w:rPr>
          <w:u w:val="single"/>
        </w:rPr>
        <w:t xml:space="preserve">a $1 trillion bipartisan </w:t>
      </w:r>
      <w:r w:rsidRPr="00387727">
        <w:rPr>
          <w:b/>
          <w:sz w:val="26"/>
          <w:highlight w:val="green"/>
          <w:u w:val="single"/>
        </w:rPr>
        <w:t>infrastructure</w:t>
      </w:r>
      <w:r w:rsidRPr="00387727">
        <w:rPr>
          <w:highlight w:val="green"/>
          <w:u w:val="single"/>
        </w:rPr>
        <w:t xml:space="preserve"> </w:t>
      </w:r>
      <w:r w:rsidRPr="00387727">
        <w:rPr>
          <w:u w:val="single"/>
        </w:rPr>
        <w:t xml:space="preserve">plan and up to $3.5 trillion in investments in social programs. Passing both </w:t>
      </w:r>
      <w:r w:rsidRPr="00387727">
        <w:rPr>
          <w:b/>
          <w:sz w:val="26"/>
          <w:highlight w:val="green"/>
          <w:u w:val="single"/>
          <w:bdr w:val="single" w:sz="4" w:space="0" w:color="auto"/>
        </w:rPr>
        <w:t>will require a heavy lift</w:t>
      </w:r>
      <w:r w:rsidRPr="00387727">
        <w:rPr>
          <w:u w:val="single"/>
        </w:rPr>
        <w:t xml:space="preserve">, as leaders will need to </w:t>
      </w:r>
      <w:r w:rsidRPr="00387727">
        <w:rPr>
          <w:b/>
          <w:sz w:val="26"/>
          <w:highlight w:val="green"/>
          <w:u w:val="single"/>
        </w:rPr>
        <w:t>satisfy</w:t>
      </w:r>
      <w:r w:rsidRPr="00387727">
        <w:rPr>
          <w:highlight w:val="green"/>
          <w:u w:val="single"/>
        </w:rPr>
        <w:t xml:space="preserve"> </w:t>
      </w:r>
      <w:r w:rsidRPr="00387727">
        <w:rPr>
          <w:b/>
          <w:sz w:val="26"/>
          <w:highlight w:val="green"/>
          <w:u w:val="single"/>
        </w:rPr>
        <w:t>competing demands of centrists</w:t>
      </w:r>
      <w:r w:rsidRPr="00387727">
        <w:rPr>
          <w:highlight w:val="green"/>
          <w:u w:val="single"/>
        </w:rPr>
        <w:t xml:space="preserve"> </w:t>
      </w:r>
      <w:r w:rsidRPr="00387727">
        <w:rPr>
          <w:u w:val="single"/>
        </w:rPr>
        <w:t xml:space="preserve">wary of spending </w:t>
      </w:r>
      <w:r w:rsidRPr="00387727">
        <w:rPr>
          <w:b/>
          <w:sz w:val="26"/>
          <w:highlight w:val="green"/>
          <w:u w:val="single"/>
        </w:rPr>
        <w:t>and progressives</w:t>
      </w:r>
      <w:r w:rsidRPr="00387727">
        <w:rPr>
          <w:highlight w:val="green"/>
          <w:u w:val="single"/>
        </w:rPr>
        <w:t xml:space="preserve"> </w:t>
      </w:r>
      <w:r w:rsidRPr="00387727">
        <w:rPr>
          <w:u w:val="single"/>
        </w:rPr>
        <w:t>who want to reimagine government’s role in American households</w:t>
      </w:r>
      <w:r w:rsidRPr="00053179">
        <w:rPr>
          <w:sz w:val="16"/>
        </w:rPr>
        <w:t xml:space="preserve">. The House is leaving Washington </w:t>
      </w:r>
      <w:r w:rsidRPr="00387727">
        <w:rPr>
          <w:b/>
          <w:bCs/>
          <w:u w:val="single"/>
        </w:rPr>
        <w:t>until Sept. 20</w:t>
      </w:r>
      <w:r w:rsidRPr="00053179">
        <w:rPr>
          <w:sz w:val="16"/>
        </w:rPr>
        <w:t xml:space="preserve"> after taking key steps toward pushing through the sprawling economic plans. The chamber on Tuesday approved a $3.5 trillion budget resolution and advanced the infrastructure bill, as House Speaker Nancy Pelosi, D-Calif., promised centrist Democrats to take up the bipartisan plan by Sept. 27. </w:t>
      </w:r>
      <w:r w:rsidRPr="00053179">
        <w:rPr>
          <w:u w:val="single"/>
        </w:rPr>
        <w:t xml:space="preserve">The Senate already passed the infrastructure legislation, so </w:t>
      </w:r>
      <w:r w:rsidRPr="00053179">
        <w:rPr>
          <w:b/>
          <w:bCs/>
          <w:u w:val="single"/>
        </w:rPr>
        <w:t>a final House vote would send it to Biden’s desk for his</w:t>
      </w:r>
      <w:r w:rsidRPr="00053179">
        <w:rPr>
          <w:u w:val="single"/>
        </w:rPr>
        <w:t xml:space="preserve"> signature.</w:t>
      </w:r>
      <w:r w:rsidRPr="00053179">
        <w:rPr>
          <w:sz w:val="16"/>
        </w:rPr>
        <w:t xml:space="preserve"> Now that both chambers have passed the budget measure, </w:t>
      </w:r>
      <w:r w:rsidRPr="00053179">
        <w:rPr>
          <w:b/>
          <w:sz w:val="26"/>
          <w:highlight w:val="green"/>
          <w:u w:val="single"/>
        </w:rPr>
        <w:t>Democrats can move without Republicans</w:t>
      </w:r>
      <w:r w:rsidRPr="00053179">
        <w:rPr>
          <w:highlight w:val="green"/>
          <w:u w:val="single"/>
        </w:rPr>
        <w:t xml:space="preserve"> </w:t>
      </w:r>
      <w:r w:rsidRPr="00053179">
        <w:rPr>
          <w:u w:val="single"/>
        </w:rPr>
        <w:t xml:space="preserve">to push through their spending plan </w:t>
      </w:r>
      <w:r w:rsidRPr="00053179">
        <w:rPr>
          <w:b/>
          <w:sz w:val="26"/>
          <w:highlight w:val="green"/>
          <w:u w:val="single"/>
        </w:rPr>
        <w:t>via reconciliation</w:t>
      </w:r>
      <w:r w:rsidRPr="00053179">
        <w:rPr>
          <w:u w:val="single"/>
        </w:rPr>
        <w:t>.</w:t>
      </w:r>
      <w:r w:rsidRPr="00053179">
        <w:rPr>
          <w:sz w:val="16"/>
        </w:rPr>
        <w:t xml:space="preserve"> Party leaders want committees to write their pieces of the bill by Sept. 15 before budget committees package them into one massive measure that can move through Congress. Committees could start marking up legislation in early September. </w:t>
      </w:r>
      <w:r w:rsidRPr="00053179">
        <w:rPr>
          <w:u w:val="single"/>
        </w:rPr>
        <w:t xml:space="preserve">Party leaders </w:t>
      </w:r>
      <w:r w:rsidRPr="00053179">
        <w:rPr>
          <w:b/>
          <w:sz w:val="26"/>
          <w:highlight w:val="green"/>
          <w:u w:val="single"/>
        </w:rPr>
        <w:t xml:space="preserve">face a challenge </w:t>
      </w:r>
      <w:r w:rsidRPr="00053179">
        <w:rPr>
          <w:u w:val="single"/>
        </w:rPr>
        <w:t xml:space="preserve">in coming up with a bill that will satisfy centrists who want to trim back the $3.5 trillion price tag and progressives who consider it the minimum Congress should spend. As </w:t>
      </w:r>
      <w:r w:rsidRPr="00053179">
        <w:rPr>
          <w:b/>
          <w:sz w:val="26"/>
          <w:highlight w:val="green"/>
          <w:u w:val="single"/>
        </w:rPr>
        <w:t>one defection in the Senate</w:t>
      </w:r>
      <w:r w:rsidRPr="00053179">
        <w:rPr>
          <w:sz w:val="16"/>
          <w:highlight w:val="green"/>
        </w:rPr>
        <w:t xml:space="preserve"> </w:t>
      </w:r>
      <w:r w:rsidRPr="00053179">
        <w:rPr>
          <w:sz w:val="16"/>
        </w:rPr>
        <w:t xml:space="preserve">— </w:t>
      </w:r>
      <w:r w:rsidRPr="00053179">
        <w:rPr>
          <w:b/>
          <w:sz w:val="26"/>
          <w:highlight w:val="green"/>
          <w:u w:val="single"/>
        </w:rPr>
        <w:t>and four in the House</w:t>
      </w:r>
      <w:r w:rsidRPr="00053179">
        <w:rPr>
          <w:sz w:val="16"/>
        </w:rPr>
        <w:t xml:space="preserve"> — </w:t>
      </w:r>
      <w:r w:rsidRPr="00053179">
        <w:rPr>
          <w:b/>
          <w:sz w:val="26"/>
          <w:highlight w:val="green"/>
          <w:u w:val="single"/>
          <w:bdr w:val="single" w:sz="4" w:space="0" w:color="auto"/>
        </w:rPr>
        <w:t>would sink legislation,</w:t>
      </w:r>
      <w:r w:rsidRPr="00053179">
        <w:rPr>
          <w:sz w:val="16"/>
          <w:highlight w:val="green"/>
        </w:rPr>
        <w:t xml:space="preserve"> </w:t>
      </w:r>
      <w:r w:rsidRPr="00053179">
        <w:rPr>
          <w:b/>
          <w:sz w:val="26"/>
          <w:highlight w:val="green"/>
          <w:u w:val="single"/>
        </w:rPr>
        <w:t>Democrats have to satisfy a diverse range of views</w:t>
      </w:r>
      <w:r w:rsidRPr="00053179">
        <w:rPr>
          <w:u w:val="single"/>
        </w:rPr>
        <w:t xml:space="preserve"> to pass their agenda.</w:t>
      </w:r>
      <w:r w:rsidRPr="00053179">
        <w:rPr>
          <w:sz w:val="16"/>
        </w:rPr>
        <w:t xml:space="preserve"> “We write a bill with the Senate because it’s no use doing a bill that’s not going to pass the Senate, in the interest of getting things done,” Pelosi told reporters on Wednesday. Given the magnitude of the legislation, passing it quickly could prove difficult. To appease congressional progressives who have prioritized passage of the budget bill, Democrats could move to pass both proposals at about the same time. While Pelosi gave a Sept. 27 target date to approve the infrastructure plan, the commitment is not binding. Still, she noted Wednesday that Congress needs to pass the bill before surface transportation spending authorization expires Sept. 30. “We have long had an eye to having the infrastructure bill on the President’s desk by the October 1, the effective date of the legislation,” she wrote in a separate letter to Democrats on Wednesday. Democrats say the bills combined will provide a jolt to the economy and a lifeline for households. Supporters of the Democratic spending plan, including Pelosi and Senate Budget Committee Chair Bernie Sanders, I-Vt., have cast it as the biggest expansion of the U.S. social safety net in decades. “</w:t>
      </w:r>
      <w:r w:rsidRPr="00053179">
        <w:rPr>
          <w:u w:val="single"/>
        </w:rPr>
        <w:t xml:space="preserve">This is a truly historic opportunity to pass the </w:t>
      </w:r>
      <w:r w:rsidRPr="00053179">
        <w:rPr>
          <w:b/>
          <w:sz w:val="26"/>
          <w:highlight w:val="green"/>
          <w:u w:val="single"/>
        </w:rPr>
        <w:t>most transformative</w:t>
      </w:r>
      <w:r w:rsidRPr="00053179">
        <w:rPr>
          <w:highlight w:val="green"/>
          <w:u w:val="single"/>
        </w:rPr>
        <w:t xml:space="preserve"> </w:t>
      </w:r>
      <w:r w:rsidRPr="00053179">
        <w:rPr>
          <w:u w:val="single"/>
        </w:rPr>
        <w:t xml:space="preserve">and consequential </w:t>
      </w:r>
      <w:r w:rsidRPr="00053179">
        <w:rPr>
          <w:b/>
          <w:sz w:val="26"/>
          <w:highlight w:val="green"/>
          <w:u w:val="single"/>
        </w:rPr>
        <w:t>legislation for families</w:t>
      </w:r>
      <w:r w:rsidRPr="00053179">
        <w:rPr>
          <w:highlight w:val="green"/>
          <w:u w:val="single"/>
        </w:rPr>
        <w:t xml:space="preserve"> </w:t>
      </w:r>
      <w:r w:rsidRPr="00053179">
        <w:rPr>
          <w:u w:val="single"/>
        </w:rPr>
        <w:t xml:space="preserve">in a century, and will stand alongside the New Deal and Great Society as pillars of </w:t>
      </w:r>
      <w:r w:rsidRPr="00053179">
        <w:rPr>
          <w:b/>
          <w:sz w:val="26"/>
          <w:highlight w:val="green"/>
          <w:u w:val="single"/>
        </w:rPr>
        <w:t>economic security</w:t>
      </w:r>
      <w:r w:rsidRPr="00053179">
        <w:rPr>
          <w:u w:val="single"/>
        </w:rPr>
        <w:t xml:space="preserve">,” Pelosi wrote to colleagues Wednesday. The plan would </w:t>
      </w:r>
      <w:r w:rsidRPr="00053179">
        <w:rPr>
          <w:b/>
          <w:sz w:val="26"/>
          <w:highlight w:val="green"/>
          <w:u w:val="single"/>
        </w:rPr>
        <w:t>expand Medicare</w:t>
      </w:r>
      <w:r w:rsidRPr="00053179">
        <w:rPr>
          <w:u w:val="single"/>
        </w:rPr>
        <w:t xml:space="preserve">, </w:t>
      </w:r>
      <w:r w:rsidRPr="00053179">
        <w:rPr>
          <w:b/>
          <w:sz w:val="26"/>
          <w:highlight w:val="green"/>
          <w:u w:val="single"/>
        </w:rPr>
        <w:t>paid leave</w:t>
      </w:r>
      <w:r w:rsidRPr="00053179">
        <w:rPr>
          <w:u w:val="single"/>
        </w:rPr>
        <w:t xml:space="preserve"> and child care, extend enhanced household tax credits and encourage </w:t>
      </w:r>
      <w:r w:rsidRPr="00053179">
        <w:rPr>
          <w:b/>
          <w:sz w:val="26"/>
          <w:highlight w:val="green"/>
          <w:u w:val="single"/>
        </w:rPr>
        <w:t>green energy adoption</w:t>
      </w:r>
      <w:r w:rsidRPr="00053179">
        <w:rPr>
          <w:u w:val="single"/>
        </w:rPr>
        <w:t xml:space="preserve">, </w:t>
      </w:r>
      <w:r w:rsidRPr="00053179">
        <w:rPr>
          <w:b/>
          <w:sz w:val="26"/>
          <w:highlight w:val="green"/>
          <w:u w:val="single"/>
        </w:rPr>
        <w:t>while hiking taxes on corporations and the wealthy</w:t>
      </w:r>
      <w:r w:rsidRPr="00053179">
        <w:rPr>
          <w:sz w:val="16"/>
        </w:rPr>
        <w:t xml:space="preserve">. Democrats hope to sell a wave of new support for families as they campaign to keep control of Congress in next year’s midterms. Those elections, though, have helped to generate staunch opposition on the other side of the aisle. The GOP has cited the trillions in new spending and the proposed reversal of some of its 2017 tax cuts in trying to take down the Democratic budget </w:t>
      </w:r>
      <w:r w:rsidRPr="00053179">
        <w:rPr>
          <w:sz w:val="16"/>
        </w:rPr>
        <w:lastRenderedPageBreak/>
        <w:t xml:space="preserve">bill. Republicans and some Democrats have in recent weeks said that another $4.5 trillion in fiscal stimulus could not only boost economic growth but have the adverse effect of fueling inflation.  </w:t>
      </w:r>
    </w:p>
    <w:p w14:paraId="59BD3412" w14:textId="77777777" w:rsidR="00F47A94" w:rsidRDefault="00F47A94" w:rsidP="00F47A94">
      <w:pPr>
        <w:pStyle w:val="Heading4"/>
      </w:pPr>
      <w:r>
        <w:t xml:space="preserve">Pharma </w:t>
      </w:r>
      <w:r>
        <w:rPr>
          <w:u w:val="single"/>
        </w:rPr>
        <w:t>backlashes</w:t>
      </w:r>
      <w:r>
        <w:t xml:space="preserve"> to the Plan – they’re </w:t>
      </w:r>
      <w:r>
        <w:rPr>
          <w:u w:val="single"/>
        </w:rPr>
        <w:t>aggressive lobbyists</w:t>
      </w:r>
      <w:r>
        <w:t xml:space="preserve"> and will </w:t>
      </w:r>
      <w:r>
        <w:rPr>
          <w:u w:val="single"/>
        </w:rPr>
        <w:t>do anything</w:t>
      </w:r>
      <w:r>
        <w:t xml:space="preserve"> to preserve patent rights.</w:t>
      </w:r>
    </w:p>
    <w:p w14:paraId="4A836B82" w14:textId="77777777" w:rsidR="00F47A94" w:rsidRDefault="00F47A94" w:rsidP="00F47A94">
      <w:pPr>
        <w:pStyle w:val="ListParagraph"/>
        <w:numPr>
          <w:ilvl w:val="0"/>
          <w:numId w:val="11"/>
        </w:numPr>
      </w:pPr>
      <w:r>
        <w:t>Turns Case – Waters down the Plan due to lobbying</w:t>
      </w:r>
    </w:p>
    <w:p w14:paraId="2EC03351" w14:textId="77777777" w:rsidR="00F47A94" w:rsidRPr="00053179" w:rsidRDefault="00F47A94" w:rsidP="00F47A94">
      <w:pPr>
        <w:pStyle w:val="ListParagraph"/>
        <w:numPr>
          <w:ilvl w:val="0"/>
          <w:numId w:val="11"/>
        </w:numPr>
      </w:pPr>
      <w:r>
        <w:t>Optional Card – still thinking on if its necessary [note from Elmer]</w:t>
      </w:r>
    </w:p>
    <w:p w14:paraId="1E7D8325" w14:textId="77777777" w:rsidR="00F47A94" w:rsidRPr="00071526" w:rsidRDefault="00F47A94" w:rsidP="00F47A94">
      <w:proofErr w:type="spellStart"/>
      <w:r w:rsidRPr="00071526">
        <w:rPr>
          <w:rStyle w:val="Style13ptBold"/>
        </w:rPr>
        <w:t>Huetteman</w:t>
      </w:r>
      <w:proofErr w:type="spellEnd"/>
      <w:r w:rsidRPr="00071526">
        <w:rPr>
          <w:rStyle w:val="Style13ptBold"/>
        </w:rPr>
        <w:t xml:space="preserve"> 19</w:t>
      </w:r>
      <w:r>
        <w:t xml:space="preserve"> </w:t>
      </w:r>
      <w:proofErr w:type="spellStart"/>
      <w:r>
        <w:t>Emmarie</w:t>
      </w:r>
      <w:proofErr w:type="spellEnd"/>
      <w:r>
        <w:t xml:space="preserve"> </w:t>
      </w:r>
      <w:proofErr w:type="spellStart"/>
      <w:r>
        <w:t>Huetteman</w:t>
      </w:r>
      <w:proofErr w:type="spellEnd"/>
      <w:r>
        <w:t xml:space="preserve"> 2-26-2019 “Senators Who Led Pharma-Friendly Patent Reform Also Prime Targets For Pharma Cash” </w:t>
      </w:r>
      <w:hyperlink r:id="rId12" w:history="1">
        <w:r w:rsidRPr="007313BB">
          <w:rPr>
            <w:rStyle w:val="Hyperlink"/>
          </w:rPr>
          <w:t>https://khn.org/news/senators-who-led-pharma-friendly-patent-reform-also-prime-targets-for-pharma-cash/</w:t>
        </w:r>
      </w:hyperlink>
      <w:r>
        <w:t xml:space="preserve"> (former NYT Congressional correspondent with an MA in public affairs reporting from Northwestern University’s Medill School)//Elmer </w:t>
      </w:r>
    </w:p>
    <w:p w14:paraId="501CD850" w14:textId="77777777" w:rsidR="00F47A94" w:rsidRPr="00053179" w:rsidRDefault="00F47A94" w:rsidP="00F47A94">
      <w:pPr>
        <w:rPr>
          <w:u w:val="single"/>
        </w:rPr>
      </w:pPr>
      <w:r w:rsidRPr="00053179">
        <w:rPr>
          <w:sz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drugmakers who already leverage patents to block competitors and keep prices high. Less than three weeks after introducing a bill that would make it harder for generic drugmakers to compete with patent-holding drugmakers,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drugmakers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drugmaker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053179">
        <w:rPr>
          <w:u w:val="single"/>
        </w:rPr>
        <w:t xml:space="preserve">in an era of public </w:t>
      </w:r>
      <w:r w:rsidRPr="00053179">
        <w:rPr>
          <w:b/>
          <w:sz w:val="26"/>
          <w:highlight w:val="green"/>
          <w:u w:val="single"/>
        </w:rPr>
        <w:t>outrage</w:t>
      </w:r>
      <w:r w:rsidRPr="00053179">
        <w:rPr>
          <w:highlight w:val="green"/>
          <w:u w:val="single"/>
        </w:rPr>
        <w:t xml:space="preserve"> </w:t>
      </w:r>
      <w:r w:rsidRPr="00053179">
        <w:rPr>
          <w:b/>
          <w:sz w:val="26"/>
          <w:highlight w:val="green"/>
          <w:u w:val="single"/>
        </w:rPr>
        <w:t>over</w:t>
      </w:r>
      <w:r w:rsidRPr="00053179">
        <w:rPr>
          <w:highlight w:val="green"/>
          <w:u w:val="single"/>
        </w:rPr>
        <w:t xml:space="preserve"> </w:t>
      </w:r>
      <w:r w:rsidRPr="00053179">
        <w:rPr>
          <w:u w:val="single"/>
        </w:rPr>
        <w:t xml:space="preserve">drug prices, the fact that </w:t>
      </w:r>
      <w:r w:rsidRPr="00053179">
        <w:rPr>
          <w:b/>
          <w:sz w:val="26"/>
          <w:highlight w:val="green"/>
          <w:u w:val="single"/>
        </w:rPr>
        <w:t>drugmakers</w:t>
      </w:r>
      <w:r w:rsidRPr="00053179">
        <w:rPr>
          <w:highlight w:val="green"/>
          <w:u w:val="single"/>
        </w:rPr>
        <w:t xml:space="preserve"> </w:t>
      </w:r>
      <w:r w:rsidRPr="00053179">
        <w:rPr>
          <w:u w:val="single"/>
        </w:rPr>
        <w:t xml:space="preserve">gave most </w:t>
      </w:r>
      <w:r w:rsidRPr="00053179">
        <w:rPr>
          <w:b/>
          <w:sz w:val="26"/>
          <w:highlight w:val="green"/>
          <w:u w:val="single"/>
        </w:rPr>
        <w:t>to</w:t>
      </w:r>
      <w:r w:rsidRPr="00053179">
        <w:rPr>
          <w:u w:val="single"/>
        </w:rPr>
        <w:t xml:space="preserve"> the </w:t>
      </w:r>
      <w:r w:rsidRPr="00053179">
        <w:rPr>
          <w:b/>
          <w:sz w:val="26"/>
          <w:highlight w:val="green"/>
          <w:u w:val="single"/>
          <w:bdr w:val="single" w:sz="4" w:space="0" w:color="auto"/>
        </w:rPr>
        <w:t>lawmakers working to change the patent</w:t>
      </w:r>
      <w:r w:rsidRPr="00053179">
        <w:rPr>
          <w:b/>
          <w:sz w:val="26"/>
          <w:u w:val="single"/>
          <w:bdr w:val="single" w:sz="4" w:space="0" w:color="auto"/>
        </w:rPr>
        <w:t xml:space="preserve"> </w:t>
      </w:r>
      <w:r w:rsidRPr="00053179">
        <w:rPr>
          <w:b/>
          <w:sz w:val="26"/>
          <w:highlight w:val="green"/>
          <w:u w:val="single"/>
          <w:bdr w:val="single" w:sz="4" w:space="0" w:color="auto"/>
        </w:rPr>
        <w:t>system</w:t>
      </w:r>
      <w:r w:rsidRPr="00053179">
        <w:rPr>
          <w:u w:val="single"/>
        </w:rPr>
        <w:t xml:space="preserve"> belies how important securing </w:t>
      </w:r>
      <w:r w:rsidRPr="00053179">
        <w:rPr>
          <w:b/>
          <w:bCs/>
          <w:u w:val="single"/>
          <w:bdr w:val="single" w:sz="4" w:space="0" w:color="auto"/>
        </w:rPr>
        <w:t>the exclusive right to market a drug, and keep competitors at bay, is to their bottom line</w:t>
      </w:r>
      <w:r w:rsidRPr="00053179">
        <w:rPr>
          <w:sz w:val="16"/>
        </w:rPr>
        <w:t>. “</w:t>
      </w:r>
      <w:r w:rsidRPr="00053179">
        <w:rPr>
          <w:b/>
          <w:sz w:val="26"/>
          <w:highlight w:val="green"/>
          <w:u w:val="single"/>
        </w:rPr>
        <w:t xml:space="preserve">Pharma will </w:t>
      </w:r>
      <w:r w:rsidRPr="00053179">
        <w:rPr>
          <w:b/>
          <w:sz w:val="26"/>
          <w:highlight w:val="green"/>
          <w:u w:val="single"/>
          <w:bdr w:val="single" w:sz="4" w:space="0" w:color="auto"/>
        </w:rPr>
        <w:t>fight to the death to preserve patent rights</w:t>
      </w:r>
      <w:r w:rsidRPr="00053179">
        <w:rPr>
          <w:sz w:val="16"/>
        </w:rPr>
        <w:t>,” said Robin Feldman, a professor at the UC Hastings College of the Law in San Francisco who is an expert in intellectual property rights and drug pricing. “</w:t>
      </w:r>
      <w:r w:rsidRPr="00053179">
        <w:rPr>
          <w:u w:val="single"/>
        </w:rPr>
        <w:t>Strong patent rights are central to the games drug companies play to extend their monopolies and keep prices high</w:t>
      </w:r>
      <w:r w:rsidRPr="00053179">
        <w:rPr>
          <w:sz w:val="16"/>
        </w:rPr>
        <w:t xml:space="preserve">.” Campaign contributions, closely tracked by the Federal Election Commission, are among the few windows into how much money flows from the political groups of drugmakers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053179">
        <w:rPr>
          <w:u w:val="single"/>
        </w:rPr>
        <w:t xml:space="preserve">Over the past 10 years, the </w:t>
      </w:r>
      <w:r w:rsidRPr="00053179">
        <w:rPr>
          <w:b/>
          <w:sz w:val="26"/>
          <w:highlight w:val="green"/>
          <w:u w:val="single"/>
        </w:rPr>
        <w:t>pharmaceutical industry</w:t>
      </w:r>
      <w:r w:rsidRPr="00053179">
        <w:rPr>
          <w:u w:val="single"/>
        </w:rPr>
        <w:t xml:space="preserve"> has </w:t>
      </w:r>
      <w:r w:rsidRPr="00053179">
        <w:rPr>
          <w:b/>
          <w:sz w:val="26"/>
          <w:highlight w:val="green"/>
          <w:u w:val="single"/>
        </w:rPr>
        <w:t>spent</w:t>
      </w:r>
      <w:r w:rsidRPr="00053179">
        <w:rPr>
          <w:u w:val="single"/>
        </w:rPr>
        <w:t xml:space="preserve"> about $</w:t>
      </w:r>
      <w:r w:rsidRPr="00053179">
        <w:rPr>
          <w:b/>
          <w:sz w:val="26"/>
          <w:highlight w:val="green"/>
          <w:u w:val="single"/>
        </w:rPr>
        <w:t>233 million per year</w:t>
      </w:r>
      <w:r w:rsidRPr="00053179">
        <w:rPr>
          <w:b/>
          <w:sz w:val="26"/>
          <w:u w:val="single"/>
        </w:rPr>
        <w:t xml:space="preserve"> </w:t>
      </w:r>
      <w:r w:rsidRPr="00053179">
        <w:rPr>
          <w:b/>
          <w:sz w:val="26"/>
          <w:highlight w:val="green"/>
          <w:u w:val="single"/>
        </w:rPr>
        <w:t>on</w:t>
      </w:r>
      <w:r w:rsidRPr="00053179">
        <w:rPr>
          <w:b/>
          <w:sz w:val="26"/>
          <w:u w:val="single"/>
        </w:rPr>
        <w:t xml:space="preserve"> </w:t>
      </w:r>
      <w:r w:rsidRPr="00053179">
        <w:rPr>
          <w:b/>
          <w:sz w:val="26"/>
          <w:highlight w:val="green"/>
          <w:u w:val="single"/>
        </w:rPr>
        <w:t>lobbying</w:t>
      </w:r>
      <w:r w:rsidRPr="00053179">
        <w:rPr>
          <w:u w:val="single"/>
        </w:rPr>
        <w:t>, according to a new study published in JAMA Internal Medicine</w:t>
      </w:r>
      <w:r w:rsidRPr="00053179">
        <w:rPr>
          <w:sz w:val="16"/>
        </w:rPr>
        <w:t xml:space="preserve">. That is more than any other industry, including the oil and gas industry. Why Patents Matter Developing and testing a new drug, and gaining approval from the Food and Drug Administration, can take years and cost hundreds of millions of dollars. Drugmakers are generally granted a six- or seven-year exclusivity period to recoup their investments. But drugmakers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In Tillis’ home state of North Carolina is also home to three major research universities and, not coincidentally, multiple drugmakers’ headquarters, factories and other facilities. From his swearing-in in 2015 to the end of 2018, Tillis received about $160,000 from drugmakers based there or beyond. He almost matched that four-year total in 2019 alone, in the midst of a difficult reelection campaign to be decided this fall. He has raised nearly $10 million for his campaign, with lobbyists among his biggest </w:t>
      </w:r>
      <w:r w:rsidRPr="00053179">
        <w:rPr>
          <w:sz w:val="16"/>
        </w:rPr>
        <w:lastRenderedPageBreak/>
        <w:t xml:space="preserve">contributors, according to </w:t>
      </w:r>
      <w:proofErr w:type="spellStart"/>
      <w:r w:rsidRPr="00053179">
        <w:rPr>
          <w:sz w:val="16"/>
        </w:rPr>
        <w:t>OpenSecrets</w:t>
      </w:r>
      <w:proofErr w:type="spellEnd"/>
      <w:r w:rsidRPr="00053179">
        <w:rPr>
          <w:sz w:val="16"/>
        </w:rPr>
        <w:t xml:space="preserve">. Daniel </w:t>
      </w:r>
      <w:proofErr w:type="spellStart"/>
      <w:r w:rsidRPr="00053179">
        <w:rPr>
          <w:sz w:val="16"/>
        </w:rPr>
        <w:t>Keylin</w:t>
      </w:r>
      <w:proofErr w:type="spellEnd"/>
      <w:r w:rsidRPr="00053179">
        <w:rPr>
          <w:sz w:val="16"/>
        </w:rPr>
        <w:t xml:space="preserve">, a spokesperson for Tillis, said Tillis and Coons, the subcommittee’s top Democrat, are working to overhaul the country’s “antiquated intellectual property laws.” </w:t>
      </w:r>
      <w:proofErr w:type="spellStart"/>
      <w:r w:rsidRPr="00053179">
        <w:rPr>
          <w:sz w:val="16"/>
        </w:rPr>
        <w:t>Keylin</w:t>
      </w:r>
      <w:proofErr w:type="spellEnd"/>
      <w:r w:rsidRPr="00053179">
        <w:rPr>
          <w:sz w:val="16"/>
        </w:rPr>
        <w:t xml:space="preserve">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drugmakers have to challenge allegedly invalid patents, effectively helping brand-name drugmakers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drugmaker’s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drugmaker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w:t>
      </w:r>
      <w:proofErr w:type="spellStart"/>
      <w:r w:rsidRPr="00053179">
        <w:rPr>
          <w:sz w:val="16"/>
        </w:rPr>
        <w:t>Kesselheim</w:t>
      </w:r>
      <w:proofErr w:type="spellEnd"/>
      <w:r w:rsidRPr="00053179">
        <w:rPr>
          <w:sz w:val="16"/>
        </w:rPr>
        <w:t xml:space="preserve">,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w:t>
      </w:r>
      <w:proofErr w:type="spellStart"/>
      <w:r w:rsidRPr="00053179">
        <w:rPr>
          <w:sz w:val="16"/>
        </w:rPr>
        <w:t>Coit</w:t>
      </w:r>
      <w:proofErr w:type="spellEnd"/>
      <w:r w:rsidRPr="00053179">
        <w:rPr>
          <w:sz w:val="16"/>
        </w:rPr>
        <w:t xml:space="preserve">,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w:t>
      </w:r>
      <w:proofErr w:type="spellStart"/>
      <w:r w:rsidRPr="00053179">
        <w:rPr>
          <w:sz w:val="16"/>
        </w:rPr>
        <w:t>Coit</w:t>
      </w:r>
      <w:proofErr w:type="spellEnd"/>
      <w:r w:rsidRPr="00053179">
        <w:rPr>
          <w:sz w:val="16"/>
        </w:rPr>
        <w:t xml:space="preserve">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drugmakers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was not what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drugmaker PAC contributions last year, KHN’s analysis shows. He received about $104,000. Cornyn has received about $708,500 from drugmakers since 2007, KHN’s database shows. According to </w:t>
      </w:r>
      <w:proofErr w:type="spellStart"/>
      <w:r w:rsidRPr="00053179">
        <w:rPr>
          <w:sz w:val="16"/>
        </w:rPr>
        <w:t>OpenSecrets</w:t>
      </w:r>
      <w:proofErr w:type="spellEnd"/>
      <w:r w:rsidRPr="00053179">
        <w:rPr>
          <w:sz w:val="16"/>
        </w:rPr>
        <w:t xml:space="preserve">, he has raised more than $17 million for this year’s reelection campaign. Cornyn’s office declined to comment. On May 9, Cornyn and Sen. Richard Blumenthal (D-Conn.) introduced the </w:t>
      </w:r>
      <w:r w:rsidRPr="00053179">
        <w:rPr>
          <w:b/>
          <w:sz w:val="26"/>
          <w:highlight w:val="green"/>
          <w:u w:val="single"/>
        </w:rPr>
        <w:t>Affordable Prescriptions for Patients Act,</w:t>
      </w:r>
      <w:r w:rsidRPr="00053179">
        <w:rPr>
          <w:sz w:val="16"/>
        </w:rPr>
        <w:t xml:space="preserve"> which proposed to define two tactics used by drug companies to make it easier for the Federal Trade Commission to </w:t>
      </w:r>
      <w:r w:rsidRPr="00053179">
        <w:rPr>
          <w:b/>
          <w:sz w:val="26"/>
          <w:highlight w:val="green"/>
          <w:u w:val="single"/>
        </w:rPr>
        <w:t>prosecute</w:t>
      </w:r>
      <w:r w:rsidRPr="00053179">
        <w:rPr>
          <w:sz w:val="16"/>
        </w:rPr>
        <w:t xml:space="preserve"> them: “</w:t>
      </w:r>
      <w:r w:rsidRPr="00053179">
        <w:rPr>
          <w:b/>
          <w:sz w:val="26"/>
          <w:highlight w:val="green"/>
          <w:u w:val="single"/>
        </w:rPr>
        <w:t>product-hopping</w:t>
      </w:r>
      <w:r w:rsidRPr="00053179">
        <w:rPr>
          <w:sz w:val="16"/>
        </w:rPr>
        <w:t>,” when drugmakers withdraw older versions of their drugs from the market to push patients toward newer, more expensive ones, and “</w:t>
      </w:r>
      <w:r w:rsidRPr="00053179">
        <w:rPr>
          <w:b/>
          <w:sz w:val="26"/>
          <w:highlight w:val="green"/>
          <w:u w:val="single"/>
        </w:rPr>
        <w:t>patent-</w:t>
      </w:r>
      <w:proofErr w:type="spellStart"/>
      <w:r w:rsidRPr="00053179">
        <w:rPr>
          <w:b/>
          <w:sz w:val="26"/>
          <w:highlight w:val="green"/>
          <w:u w:val="single"/>
        </w:rPr>
        <w:t>thicketing</w:t>
      </w:r>
      <w:proofErr w:type="spellEnd"/>
      <w:r w:rsidRPr="00053179">
        <w:rPr>
          <w:sz w:val="16"/>
        </w:rPr>
        <w:t xml:space="preserve">,” when drugmakers amass a series of patents to drag out their exclusivity and slow rival generics makers, who must challenge those patents to enter the market once the initial exclusivity ends. </w:t>
      </w:r>
      <w:r w:rsidRPr="00053179">
        <w:rPr>
          <w:b/>
          <w:sz w:val="26"/>
          <w:highlight w:val="green"/>
          <w:u w:val="single"/>
          <w:bdr w:val="single" w:sz="4" w:space="0" w:color="auto"/>
        </w:rPr>
        <w:t>PhRMA opposed the bill.</w:t>
      </w:r>
      <w:r w:rsidRPr="00053179">
        <w:rPr>
          <w:sz w:val="16"/>
        </w:rPr>
        <w:t xml:space="preserve"> </w:t>
      </w:r>
      <w:r w:rsidRPr="00053179">
        <w:rPr>
          <w:b/>
          <w:sz w:val="26"/>
          <w:highlight w:val="green"/>
          <w:u w:val="single"/>
        </w:rPr>
        <w:t>The next day, it gave Cornyn $1,000</w:t>
      </w:r>
      <w:r w:rsidRPr="00053179">
        <w:rPr>
          <w:sz w:val="16"/>
        </w:rPr>
        <w:t>. Cornyn and Blumenthal’s bill would have been “very tough on the techniques that pharmaceutical companies use to extend patent protections and to keep prices high,” Feldman said. “</w:t>
      </w:r>
      <w:r w:rsidRPr="00053179">
        <w:rPr>
          <w:u w:val="single"/>
        </w:rPr>
        <w:t xml:space="preserve">The </w:t>
      </w:r>
      <w:r w:rsidRPr="00053179">
        <w:rPr>
          <w:b/>
          <w:sz w:val="26"/>
          <w:highlight w:val="green"/>
          <w:u w:val="single"/>
        </w:rPr>
        <w:t>pharmaceutical industry lobbied tooth and nail against it</w:t>
      </w:r>
      <w:r w:rsidRPr="00053179">
        <w:rPr>
          <w:u w:val="single"/>
        </w:rPr>
        <w:t xml:space="preserve">,” she said. “And </w:t>
      </w:r>
      <w:r w:rsidRPr="00053179">
        <w:rPr>
          <w:b/>
          <w:sz w:val="26"/>
          <w:highlight w:val="green"/>
          <w:u w:val="single"/>
        </w:rPr>
        <w:t>when the bill finally came</w:t>
      </w:r>
      <w:r w:rsidRPr="00053179">
        <w:rPr>
          <w:highlight w:val="green"/>
          <w:u w:val="single"/>
        </w:rPr>
        <w:t xml:space="preserve"> </w:t>
      </w:r>
      <w:r w:rsidRPr="00053179">
        <w:rPr>
          <w:u w:val="single"/>
        </w:rPr>
        <w:t xml:space="preserve">out of committee, the strongest provisions — the </w:t>
      </w:r>
      <w:r w:rsidRPr="00053179">
        <w:rPr>
          <w:b/>
          <w:sz w:val="26"/>
          <w:highlight w:val="green"/>
          <w:u w:val="single"/>
          <w:bdr w:val="single" w:sz="4" w:space="0" w:color="auto"/>
        </w:rPr>
        <w:t>patent-</w:t>
      </w:r>
      <w:proofErr w:type="spellStart"/>
      <w:r w:rsidRPr="00053179">
        <w:rPr>
          <w:b/>
          <w:sz w:val="26"/>
          <w:highlight w:val="green"/>
          <w:u w:val="single"/>
          <w:bdr w:val="single" w:sz="4" w:space="0" w:color="auto"/>
        </w:rPr>
        <w:t>thicketing</w:t>
      </w:r>
      <w:proofErr w:type="spellEnd"/>
      <w:r w:rsidRPr="00053179">
        <w:rPr>
          <w:b/>
          <w:sz w:val="26"/>
          <w:highlight w:val="green"/>
          <w:u w:val="single"/>
          <w:bdr w:val="single" w:sz="4" w:space="0" w:color="auto"/>
        </w:rPr>
        <w:t xml:space="preserve"> provisions — had been stripped</w:t>
      </w:r>
      <w:r w:rsidRPr="00053179">
        <w:rPr>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7DA365E7" w14:textId="77777777" w:rsidR="00F47A94" w:rsidRDefault="00F47A94" w:rsidP="00F47A94">
      <w:pPr>
        <w:pStyle w:val="Heading4"/>
      </w:pPr>
      <w:r>
        <w:lastRenderedPageBreak/>
        <w:t xml:space="preserve">They </w:t>
      </w:r>
      <w:r>
        <w:rPr>
          <w:u w:val="single"/>
        </w:rPr>
        <w:t>choose Infrastructure</w:t>
      </w:r>
      <w:r>
        <w:t xml:space="preserve"> as </w:t>
      </w:r>
      <w:r>
        <w:rPr>
          <w:u w:val="single"/>
        </w:rPr>
        <w:t>backlash</w:t>
      </w:r>
      <w:r>
        <w:t xml:space="preserve"> – they bill </w:t>
      </w:r>
      <w:r>
        <w:rPr>
          <w:u w:val="single"/>
        </w:rPr>
        <w:t>costs</w:t>
      </w:r>
      <w:r>
        <w:t xml:space="preserve"> Pharma </w:t>
      </w:r>
      <w:r>
        <w:rPr>
          <w:u w:val="single"/>
        </w:rPr>
        <w:t>millions</w:t>
      </w:r>
      <w:r>
        <w:t xml:space="preserve"> – lobbyists can </w:t>
      </w:r>
      <w:r>
        <w:rPr>
          <w:u w:val="single"/>
        </w:rPr>
        <w:t>derail</w:t>
      </w:r>
      <w:r>
        <w:t xml:space="preserve"> the Agenda.</w:t>
      </w:r>
    </w:p>
    <w:p w14:paraId="00893DE4" w14:textId="77777777" w:rsidR="00F47A94" w:rsidRPr="00071526" w:rsidRDefault="00F47A94" w:rsidP="00F47A94">
      <w:r w:rsidRPr="003D00BA">
        <w:rPr>
          <w:rStyle w:val="Style13ptBold"/>
        </w:rPr>
        <w:t>Brennan 8-2</w:t>
      </w:r>
      <w:r>
        <w:t xml:space="preserve"> </w:t>
      </w:r>
      <w:r w:rsidRPr="003D00BA">
        <w:t>Zachary Brennan 8-2-2021 "How the biopharma industry is helping to pay for the bipartisan infrastructure bill"</w:t>
      </w:r>
      <w:r>
        <w:t xml:space="preserve"> </w:t>
      </w:r>
      <w:hyperlink r:id="rId13" w:history="1">
        <w:r w:rsidRPr="007313BB">
          <w:rPr>
            <w:rStyle w:val="Hyperlink"/>
          </w:rPr>
          <w:t>https://endpts.com/how-the-biopharma-industry-is-helping-to-pay-for-the-bipartisan-infrastructure-bill/</w:t>
        </w:r>
      </w:hyperlink>
      <w:r>
        <w:t xml:space="preserve"> (Senior Editor at Endpoint News)//Elmer </w:t>
      </w:r>
    </w:p>
    <w:p w14:paraId="2C1807C1" w14:textId="77777777" w:rsidR="00F47A94" w:rsidRPr="00053179" w:rsidRDefault="00F47A94" w:rsidP="00F47A94">
      <w:pPr>
        <w:rPr>
          <w:sz w:val="16"/>
        </w:rPr>
      </w:pPr>
      <w:r w:rsidRPr="00053179">
        <w:rPr>
          <w:sz w:val="16"/>
        </w:rPr>
        <w:t xml:space="preserve">Senators on Sunday finalized the text of </w:t>
      </w:r>
      <w:r w:rsidRPr="00053179">
        <w:rPr>
          <w:b/>
          <w:sz w:val="26"/>
          <w:highlight w:val="green"/>
          <w:u w:val="single"/>
        </w:rPr>
        <w:t>a massive, bipartisan infrastructure bill</w:t>
      </w:r>
      <w:r w:rsidRPr="00053179">
        <w:rPr>
          <w:sz w:val="16"/>
          <w:highlight w:val="green"/>
        </w:rPr>
        <w:t xml:space="preserve"> </w:t>
      </w:r>
      <w:r w:rsidRPr="00053179">
        <w:rPr>
          <w:sz w:val="16"/>
        </w:rPr>
        <w:t xml:space="preserve">that contains little </w:t>
      </w:r>
      <w:r w:rsidRPr="00053179">
        <w:rPr>
          <w:b/>
          <w:sz w:val="26"/>
          <w:highlight w:val="green"/>
          <w:u w:val="single"/>
        </w:rPr>
        <w:t>that might</w:t>
      </w:r>
      <w:r w:rsidRPr="00053179">
        <w:rPr>
          <w:sz w:val="16"/>
          <w:highlight w:val="green"/>
        </w:rPr>
        <w:t xml:space="preserve"> </w:t>
      </w:r>
      <w:r w:rsidRPr="00053179">
        <w:rPr>
          <w:b/>
          <w:sz w:val="26"/>
          <w:highlight w:val="green"/>
          <w:u w:val="single"/>
          <w:bdr w:val="single" w:sz="4" w:space="0" w:color="auto"/>
        </w:rPr>
        <w:t>impact the biopharma industry</w:t>
      </w:r>
      <w:r w:rsidRPr="00053179">
        <w:rPr>
          <w:sz w:val="16"/>
          <w:highlight w:val="green"/>
        </w:rPr>
        <w:t xml:space="preserve"> </w:t>
      </w:r>
      <w:r w:rsidRPr="00053179">
        <w:rPr>
          <w:sz w:val="16"/>
        </w:rPr>
        <w:t xml:space="preserve">other than two ways the legislators are planning to pay for the $1.2 trillion deal. </w:t>
      </w:r>
      <w:r w:rsidRPr="00053179">
        <w:rPr>
          <w:u w:val="single"/>
        </w:rPr>
        <w:t xml:space="preserve">On the one hand, senators are </w:t>
      </w:r>
      <w:r w:rsidRPr="00053179">
        <w:rPr>
          <w:b/>
          <w:sz w:val="26"/>
          <w:highlight w:val="green"/>
          <w:u w:val="single"/>
        </w:rPr>
        <w:t>seeking to</w:t>
      </w:r>
      <w:r w:rsidRPr="00053179">
        <w:rPr>
          <w:highlight w:val="green"/>
          <w:u w:val="single"/>
        </w:rPr>
        <w:t xml:space="preserve"> </w:t>
      </w:r>
      <w:r w:rsidRPr="00053179">
        <w:rPr>
          <w:u w:val="single"/>
        </w:rPr>
        <w:t xml:space="preserve">further </w:t>
      </w:r>
      <w:r w:rsidRPr="00053179">
        <w:rPr>
          <w:b/>
          <w:sz w:val="26"/>
          <w:highlight w:val="green"/>
          <w:u w:val="single"/>
        </w:rPr>
        <w:t>delay</w:t>
      </w:r>
      <w:r w:rsidRPr="00053179">
        <w:rPr>
          <w:highlight w:val="green"/>
          <w:u w:val="single"/>
        </w:rPr>
        <w:t xml:space="preserve"> </w:t>
      </w:r>
      <w:r w:rsidRPr="00053179">
        <w:rPr>
          <w:u w:val="single"/>
        </w:rPr>
        <w:t xml:space="preserve">a </w:t>
      </w:r>
      <w:r w:rsidRPr="00053179">
        <w:rPr>
          <w:b/>
          <w:sz w:val="26"/>
          <w:highlight w:val="green"/>
          <w:u w:val="single"/>
        </w:rPr>
        <w:t>Trump-era Medicare</w:t>
      </w:r>
      <w:r w:rsidRPr="00053179">
        <w:rPr>
          <w:highlight w:val="green"/>
          <w:u w:val="single"/>
        </w:rPr>
        <w:t xml:space="preserve"> </w:t>
      </w:r>
      <w:r w:rsidRPr="00053179">
        <w:rPr>
          <w:u w:val="single"/>
        </w:rPr>
        <w:t xml:space="preserve">Part D </w:t>
      </w:r>
      <w:r w:rsidRPr="00053179">
        <w:rPr>
          <w:b/>
          <w:sz w:val="26"/>
          <w:highlight w:val="green"/>
          <w:u w:val="single"/>
        </w:rPr>
        <w:t>rule</w:t>
      </w:r>
      <w:r w:rsidRPr="00053179">
        <w:rPr>
          <w:highlight w:val="green"/>
          <w:u w:val="single"/>
        </w:rPr>
        <w:t xml:space="preserve"> </w:t>
      </w:r>
      <w:r w:rsidRPr="00053179">
        <w:rPr>
          <w:b/>
          <w:sz w:val="26"/>
          <w:highlight w:val="green"/>
          <w:u w:val="single"/>
        </w:rPr>
        <w:t>related to drug rebates</w:t>
      </w:r>
      <w:r w:rsidRPr="00053179">
        <w:rPr>
          <w:u w:val="single"/>
        </w:rPr>
        <w:t>, this time until 2026</w:t>
      </w:r>
      <w:r w:rsidRPr="00053179">
        <w:rPr>
          <w:sz w:val="16"/>
        </w:rPr>
        <w:t xml:space="preserve">. Senators claim the rule could end up saving about $49 billion (and that number increased this week to $51 billion), but the PBM industry has attacked it as it would remove rebates from a safe harbor that provides protection from federal anti-kickback laws. The </w:t>
      </w:r>
      <w:r w:rsidRPr="00053179">
        <w:rPr>
          <w:b/>
          <w:sz w:val="26"/>
          <w:highlight w:val="green"/>
          <w:u w:val="single"/>
        </w:rPr>
        <w:t>pharmaceutical industry</w:t>
      </w:r>
      <w:r w:rsidRPr="00053179">
        <w:rPr>
          <w:sz w:val="16"/>
        </w:rPr>
        <w:t xml:space="preserve">, however, is in favor of the rule and </w:t>
      </w:r>
      <w:r w:rsidRPr="00053179">
        <w:rPr>
          <w:b/>
          <w:sz w:val="26"/>
          <w:highlight w:val="green"/>
          <w:u w:val="single"/>
          <w:bdr w:val="single" w:sz="4" w:space="0" w:color="auto"/>
        </w:rPr>
        <w:t>opposes this latest delay</w:t>
      </w:r>
      <w:r w:rsidRPr="00053179">
        <w:rPr>
          <w:sz w:val="16"/>
          <w:highlight w:val="green"/>
        </w:rPr>
        <w:t xml:space="preserve"> </w:t>
      </w:r>
      <w:r w:rsidRPr="00053179">
        <w:rPr>
          <w:sz w:val="16"/>
        </w:rPr>
        <w:t xml:space="preserve">as it continues to point its finger at the PBM industry for the rising cost of out-of-pocket expenses. Debra DeShong, EVP of public affairs at PhRMA, said via email: Despite railing against high drug costs on the campaign trail, lawmakers are threatening to gut a rule that would provide patients meaningful relief at the pharmacy. If it is included in the infrastructure package, this proposal will provide health insurers and drug middlemen a windfall and turn Medicare into a piggybank to fund projects that have nothing to do with lowering out-of-pocket costs for medicines. This would be an unconscionable move that robs patients of the prescription drug savings they deserve to help fill potholes and fund other infrastructure projects. </w:t>
      </w:r>
      <w:r w:rsidRPr="00053179">
        <w:rPr>
          <w:u w:val="single"/>
        </w:rPr>
        <w:t xml:space="preserve">The </w:t>
      </w:r>
      <w:r w:rsidRPr="00053179">
        <w:rPr>
          <w:b/>
          <w:sz w:val="26"/>
          <w:highlight w:val="green"/>
          <w:u w:val="single"/>
        </w:rPr>
        <w:t>other provision</w:t>
      </w:r>
      <w:r w:rsidRPr="00053179">
        <w:rPr>
          <w:highlight w:val="green"/>
          <w:u w:val="single"/>
        </w:rPr>
        <w:t xml:space="preserve"> </w:t>
      </w:r>
      <w:r w:rsidRPr="00053179">
        <w:rPr>
          <w:b/>
          <w:sz w:val="26"/>
          <w:highlight w:val="green"/>
          <w:u w:val="single"/>
          <w:bdr w:val="single" w:sz="4" w:space="0" w:color="auto"/>
        </w:rPr>
        <w:t>in the infrastructure bill</w:t>
      </w:r>
      <w:r w:rsidRPr="00053179">
        <w:rPr>
          <w:u w:val="single"/>
        </w:rPr>
        <w:t xml:space="preserve">, which is estimated to save about $3 billion, </w:t>
      </w:r>
      <w:r w:rsidRPr="00053179">
        <w:rPr>
          <w:b/>
          <w:sz w:val="26"/>
          <w:highlight w:val="green"/>
          <w:u w:val="single"/>
        </w:rPr>
        <w:t>would save money for Medicare</w:t>
      </w:r>
      <w:r w:rsidRPr="00053179">
        <w:rPr>
          <w:highlight w:val="green"/>
          <w:u w:val="single"/>
        </w:rPr>
        <w:t xml:space="preserve"> </w:t>
      </w:r>
      <w:r w:rsidRPr="00053179">
        <w:rPr>
          <w:b/>
          <w:sz w:val="26"/>
          <w:highlight w:val="green"/>
          <w:u w:val="single"/>
        </w:rPr>
        <w:t>on discarded medications</w:t>
      </w:r>
      <w:r w:rsidRPr="00053179">
        <w:rPr>
          <w:highlight w:val="green"/>
          <w:u w:val="single"/>
        </w:rPr>
        <w:t xml:space="preserve"> </w:t>
      </w:r>
      <w:r w:rsidRPr="00053179">
        <w:rPr>
          <w:u w:val="single"/>
        </w:rPr>
        <w:t xml:space="preserve">from large, single-use drug vials. </w:t>
      </w:r>
      <w:r w:rsidRPr="00053179">
        <w:rPr>
          <w:b/>
          <w:sz w:val="26"/>
          <w:highlight w:val="green"/>
          <w:u w:val="single"/>
        </w:rPr>
        <w:t>Manufacturers will be required to pay refunds</w:t>
      </w:r>
      <w:r w:rsidRPr="00053179">
        <w:rPr>
          <w:highlight w:val="green"/>
          <w:u w:val="single"/>
        </w:rPr>
        <w:t xml:space="preserve"> </w:t>
      </w:r>
      <w:r w:rsidRPr="00053179">
        <w:rPr>
          <w:u w:val="single"/>
        </w:rPr>
        <w:t xml:space="preserve">for such discarded drugs, and each manufacturer will be subject to periodic audits on the refunds issued. If manufacturers don’t comply, HHS can </w:t>
      </w:r>
      <w:proofErr w:type="spellStart"/>
      <w:r w:rsidRPr="00053179">
        <w:rPr>
          <w:u w:val="single"/>
        </w:rPr>
        <w:t>fine</w:t>
      </w:r>
      <w:proofErr w:type="spellEnd"/>
      <w:r w:rsidRPr="00053179">
        <w:rPr>
          <w:u w:val="single"/>
        </w:rPr>
        <w:t xml:space="preserve"> them the refund amount that they would have paid plus 25%</w:t>
      </w:r>
      <w:r w:rsidRPr="00053179">
        <w:rPr>
          <w:sz w:val="16"/>
        </w:rPr>
        <w:t>. Drugs that will be excluded from these refund payments include radiopharmaceuticals or imaging agents, as well as those that require filtration during the drug preparation process. So do these two pay-</w:t>
      </w:r>
      <w:proofErr w:type="spellStart"/>
      <w:r w:rsidRPr="00053179">
        <w:rPr>
          <w:sz w:val="16"/>
        </w:rPr>
        <w:t>fors</w:t>
      </w:r>
      <w:proofErr w:type="spellEnd"/>
      <w:r w:rsidRPr="00053179">
        <w:rPr>
          <w:sz w:val="16"/>
        </w:rPr>
        <w:t xml:space="preserve"> mean that the pharma industry is getting off without any serious drug pricing reforms? Not quite, according to Alex Lawson, executive director of Social Security Works. Lawson told Endpoints News in an interview that he still fully expects major drug pricing reforms to make their way through Congress between now and the end of September as Sen. Ron Wyden (D-OR) refines his plan, part of an early fall spending package. Senate Majority Leader Chuck Schumer has promised both the infrastructure and spending package will pass before the Senate leaves for August recess. At the very least in terms of drug pricing provisions, expect to see a combination of the Wyden bill he co-wrote with Sen. Chuck Grassley (R-IA) last year, alongside further Medicare negotiations, Lawson said. “</w:t>
      </w:r>
      <w:r w:rsidRPr="00053179">
        <w:rPr>
          <w:u w:val="single"/>
        </w:rPr>
        <w:t xml:space="preserve">Talk is still optimistic,” Lawson said on the prospects of a drug pricing deal getting done, while noting that </w:t>
      </w:r>
      <w:r w:rsidRPr="00053179">
        <w:rPr>
          <w:b/>
          <w:sz w:val="26"/>
          <w:highlight w:val="green"/>
          <w:u w:val="single"/>
        </w:rPr>
        <w:t>pharmaceutical</w:t>
      </w:r>
      <w:r w:rsidRPr="00053179">
        <w:rPr>
          <w:highlight w:val="green"/>
          <w:u w:val="single"/>
        </w:rPr>
        <w:t xml:space="preserve"> </w:t>
      </w:r>
      <w:r w:rsidRPr="00053179">
        <w:rPr>
          <w:u w:val="single"/>
        </w:rPr>
        <w:t xml:space="preserve">company </w:t>
      </w:r>
      <w:r w:rsidRPr="00053179">
        <w:rPr>
          <w:b/>
          <w:sz w:val="26"/>
          <w:highlight w:val="green"/>
          <w:u w:val="single"/>
        </w:rPr>
        <w:t>lobbyists</w:t>
      </w:r>
      <w:r w:rsidRPr="00053179">
        <w:rPr>
          <w:highlight w:val="green"/>
          <w:u w:val="single"/>
        </w:rPr>
        <w:t xml:space="preserve"> </w:t>
      </w:r>
      <w:r w:rsidRPr="00053179">
        <w:rPr>
          <w:u w:val="single"/>
        </w:rPr>
        <w:t xml:space="preserve">are </w:t>
      </w:r>
      <w:r w:rsidRPr="00053179">
        <w:rPr>
          <w:b/>
          <w:sz w:val="26"/>
          <w:highlight w:val="green"/>
          <w:u w:val="single"/>
        </w:rPr>
        <w:t>swarming Capitol Hill</w:t>
      </w:r>
      <w:r w:rsidRPr="00053179">
        <w:rPr>
          <w:highlight w:val="green"/>
          <w:u w:val="single"/>
        </w:rPr>
        <w:t xml:space="preserve"> </w:t>
      </w:r>
      <w:r w:rsidRPr="00053179">
        <w:rPr>
          <w:u w:val="single"/>
        </w:rPr>
        <w:t xml:space="preserve">at the moment because of </w:t>
      </w:r>
      <w:r w:rsidRPr="00053179">
        <w:rPr>
          <w:b/>
          <w:sz w:val="26"/>
          <w:highlight w:val="green"/>
          <w:u w:val="single"/>
        </w:rPr>
        <w:t>not just drug pricing plans</w:t>
      </w:r>
      <w:r w:rsidRPr="00053179">
        <w:rPr>
          <w:u w:val="single"/>
        </w:rPr>
        <w:t xml:space="preserve">, but </w:t>
      </w:r>
      <w:r w:rsidRPr="00053179">
        <w:rPr>
          <w:b/>
          <w:sz w:val="26"/>
          <w:highlight w:val="green"/>
          <w:u w:val="single"/>
        </w:rPr>
        <w:t>tax provisions</w:t>
      </w:r>
      <w:r w:rsidRPr="00053179">
        <w:rPr>
          <w:highlight w:val="green"/>
          <w:u w:val="single"/>
        </w:rPr>
        <w:t xml:space="preserve"> </w:t>
      </w:r>
      <w:r w:rsidRPr="00053179">
        <w:rPr>
          <w:u w:val="single"/>
        </w:rPr>
        <w:t xml:space="preserve">and the </w:t>
      </w:r>
      <w:r w:rsidRPr="00053179">
        <w:rPr>
          <w:b/>
          <w:sz w:val="26"/>
          <w:highlight w:val="green"/>
          <w:u w:val="single"/>
        </w:rPr>
        <w:t>TRIPS waiver</w:t>
      </w:r>
      <w:r w:rsidRPr="00053179">
        <w:rPr>
          <w:highlight w:val="green"/>
          <w:u w:val="single"/>
        </w:rPr>
        <w:t xml:space="preserve"> </w:t>
      </w:r>
      <w:r w:rsidRPr="00053179">
        <w:rPr>
          <w:u w:val="single"/>
        </w:rPr>
        <w:t xml:space="preserve">that the biopharma industry is worried about. “These are </w:t>
      </w:r>
      <w:r w:rsidRPr="00053179">
        <w:rPr>
          <w:b/>
          <w:sz w:val="26"/>
          <w:highlight w:val="green"/>
          <w:u w:val="single"/>
        </w:rPr>
        <w:t>challenges to their entire existence</w:t>
      </w:r>
      <w:r w:rsidRPr="00053179">
        <w:rPr>
          <w:u w:val="single"/>
        </w:rPr>
        <w:t xml:space="preserve">, </w:t>
      </w:r>
      <w:r w:rsidRPr="00053179">
        <w:rPr>
          <w:b/>
          <w:sz w:val="26"/>
          <w:highlight w:val="green"/>
          <w:u w:val="single"/>
          <w:bdr w:val="single" w:sz="4" w:space="0" w:color="auto"/>
        </w:rPr>
        <w:t>so they’re willing to protect them at any cost</w:t>
      </w:r>
      <w:r w:rsidRPr="00053179">
        <w:rPr>
          <w:u w:val="single"/>
        </w:rPr>
        <w:t>,”</w:t>
      </w:r>
      <w:r w:rsidRPr="00053179">
        <w:rPr>
          <w:sz w:val="16"/>
        </w:rPr>
        <w:t xml:space="preserve"> Lawson said, noting the target for drug pricing is about $500 billion in savings. As the House has jetted off to enjoy what might be an abbreviated summer recess, the Senate has just this week to get its work done, unless its recess is cut short too. “</w:t>
      </w:r>
      <w:r w:rsidRPr="00053179">
        <w:rPr>
          <w:u w:val="single"/>
        </w:rPr>
        <w:t xml:space="preserve">There’s a </w:t>
      </w:r>
      <w:r w:rsidRPr="00053179">
        <w:rPr>
          <w:b/>
          <w:sz w:val="26"/>
          <w:highlight w:val="green"/>
          <w:u w:val="single"/>
        </w:rPr>
        <w:t xml:space="preserve">real possibility </w:t>
      </w:r>
      <w:r w:rsidRPr="00053179">
        <w:rPr>
          <w:u w:val="single"/>
        </w:rPr>
        <w:t xml:space="preserve">that </w:t>
      </w:r>
      <w:r w:rsidRPr="00053179">
        <w:rPr>
          <w:b/>
          <w:sz w:val="26"/>
          <w:highlight w:val="green"/>
          <w:u w:val="single"/>
        </w:rPr>
        <w:t>the whole thing blows up</w:t>
      </w:r>
      <w:r w:rsidRPr="00053179">
        <w:rPr>
          <w:highlight w:val="green"/>
          <w:u w:val="single"/>
        </w:rPr>
        <w:t xml:space="preserve"> </w:t>
      </w:r>
      <w:r w:rsidRPr="00053179">
        <w:rPr>
          <w:u w:val="single"/>
        </w:rPr>
        <w:t>and we get nothing on either side,” Lawson said</w:t>
      </w:r>
      <w:r w:rsidRPr="00053179">
        <w:rPr>
          <w:sz w:val="16"/>
        </w:rPr>
        <w:t>.</w:t>
      </w:r>
    </w:p>
    <w:p w14:paraId="30EE4C3C" w14:textId="77777777" w:rsidR="00F47A94" w:rsidRDefault="00F47A94" w:rsidP="00F47A94">
      <w:pPr>
        <w:pStyle w:val="Heading4"/>
      </w:pPr>
      <w:r>
        <w:t xml:space="preserve">Democrat Senators in Big Pharma’s pocket </w:t>
      </w:r>
      <w:r>
        <w:rPr>
          <w:u w:val="single"/>
        </w:rPr>
        <w:t>derails the Plan</w:t>
      </w:r>
      <w:r>
        <w:t>.</w:t>
      </w:r>
    </w:p>
    <w:p w14:paraId="40EF65F6" w14:textId="77777777" w:rsidR="00F47A94" w:rsidRPr="003D00BA" w:rsidRDefault="00F47A94" w:rsidP="00F47A94">
      <w:r w:rsidRPr="003D00BA">
        <w:rPr>
          <w:rStyle w:val="Style13ptBold"/>
        </w:rPr>
        <w:t xml:space="preserve">Sirota 8-23 </w:t>
      </w:r>
      <w:r w:rsidRPr="003D00BA">
        <w:t>David Sirota 8-23-2021 "Dem Obstructionists Are Bankrolled By Pharma And Oil"</w:t>
      </w:r>
      <w:r>
        <w:t xml:space="preserve"> </w:t>
      </w:r>
      <w:hyperlink r:id="rId14" w:history="1">
        <w:r w:rsidRPr="007313BB">
          <w:rPr>
            <w:rStyle w:val="Hyperlink"/>
          </w:rPr>
          <w:t>https://www.dailyposter.com/dem-obstructionists-are-bankrolled-by-pharma-and-oil/</w:t>
        </w:r>
      </w:hyperlink>
      <w:r>
        <w:t xml:space="preserve"> (</w:t>
      </w:r>
      <w:r w:rsidRPr="003D00BA">
        <w:t>an American journalist, columnist at The Guardian, and editor for Jacobin. He is also a political commentator and radio host based in Denver. He is a nationally syndicated newspaper columnist, political spokesperson, and blogger</w:t>
      </w:r>
      <w:r>
        <w:t>)//Elmer</w:t>
      </w:r>
    </w:p>
    <w:p w14:paraId="3B276D7D" w14:textId="77777777" w:rsidR="00F47A94" w:rsidRPr="00AC6D40" w:rsidRDefault="00F47A94" w:rsidP="00F47A94">
      <w:pPr>
        <w:rPr>
          <w:sz w:val="16"/>
        </w:rPr>
      </w:pPr>
      <w:r w:rsidRPr="00053179">
        <w:rPr>
          <w:u w:val="single"/>
        </w:rPr>
        <w:lastRenderedPageBreak/>
        <w:t xml:space="preserve">The </w:t>
      </w:r>
      <w:r w:rsidRPr="00053179">
        <w:rPr>
          <w:b/>
          <w:sz w:val="26"/>
          <w:highlight w:val="green"/>
          <w:u w:val="single"/>
        </w:rPr>
        <w:t>small group of conservative Democratic lawmakers</w:t>
      </w:r>
      <w:r w:rsidRPr="00053179">
        <w:rPr>
          <w:highlight w:val="green"/>
          <w:u w:val="single"/>
        </w:rPr>
        <w:t xml:space="preserve"> </w:t>
      </w:r>
      <w:r w:rsidRPr="00053179">
        <w:rPr>
          <w:u w:val="single"/>
        </w:rPr>
        <w:t xml:space="preserve">that has been </w:t>
      </w:r>
      <w:r w:rsidRPr="00053179">
        <w:rPr>
          <w:b/>
          <w:sz w:val="26"/>
          <w:highlight w:val="green"/>
          <w:u w:val="single"/>
        </w:rPr>
        <w:t>threatening to</w:t>
      </w:r>
      <w:r w:rsidRPr="00053179">
        <w:rPr>
          <w:highlight w:val="green"/>
          <w:u w:val="single"/>
        </w:rPr>
        <w:t xml:space="preserve"> </w:t>
      </w:r>
      <w:r w:rsidRPr="00053179">
        <w:rPr>
          <w:u w:val="single"/>
        </w:rPr>
        <w:t xml:space="preserve">help Republicans </w:t>
      </w:r>
      <w:r w:rsidRPr="00053179">
        <w:rPr>
          <w:b/>
          <w:sz w:val="26"/>
          <w:highlight w:val="green"/>
          <w:u w:val="single"/>
        </w:rPr>
        <w:t>halt</w:t>
      </w:r>
      <w:r w:rsidRPr="00053179">
        <w:rPr>
          <w:highlight w:val="green"/>
          <w:u w:val="single"/>
        </w:rPr>
        <w:t xml:space="preserve"> </w:t>
      </w:r>
      <w:r w:rsidRPr="00053179">
        <w:rPr>
          <w:b/>
          <w:sz w:val="26"/>
          <w:highlight w:val="green"/>
          <w:u w:val="single"/>
        </w:rPr>
        <w:t>Democrats’ budget package</w:t>
      </w:r>
      <w:r w:rsidRPr="00053179">
        <w:rPr>
          <w:highlight w:val="green"/>
          <w:u w:val="single"/>
        </w:rPr>
        <w:t xml:space="preserve"> </w:t>
      </w:r>
      <w:r w:rsidRPr="00053179">
        <w:rPr>
          <w:u w:val="single"/>
        </w:rPr>
        <w:t xml:space="preserve">have </w:t>
      </w:r>
      <w:r w:rsidRPr="00053179">
        <w:rPr>
          <w:b/>
          <w:sz w:val="26"/>
          <w:highlight w:val="green"/>
          <w:u w:val="single"/>
        </w:rPr>
        <w:t xml:space="preserve">raked in more than </w:t>
      </w:r>
      <w:r w:rsidRPr="00053179">
        <w:rPr>
          <w:b/>
          <w:sz w:val="26"/>
          <w:highlight w:val="green"/>
          <w:u w:val="single"/>
          <w:bdr w:val="single" w:sz="4" w:space="0" w:color="auto"/>
        </w:rPr>
        <w:t>$3 million from donors in the pharmaceutical</w:t>
      </w:r>
      <w:r w:rsidRPr="00053179">
        <w:rPr>
          <w:highlight w:val="green"/>
          <w:u w:val="single"/>
        </w:rPr>
        <w:t xml:space="preserve"> </w:t>
      </w:r>
      <w:r w:rsidRPr="00053179">
        <w:rPr>
          <w:u w:val="single"/>
        </w:rPr>
        <w:t xml:space="preserve">and fossil fuel </w:t>
      </w:r>
      <w:r w:rsidRPr="00053179">
        <w:rPr>
          <w:b/>
          <w:sz w:val="26"/>
          <w:highlight w:val="green"/>
          <w:u w:val="single"/>
        </w:rPr>
        <w:t>industries</w:t>
      </w:r>
      <w:r w:rsidRPr="00053179">
        <w:rPr>
          <w:highlight w:val="green"/>
          <w:u w:val="single"/>
        </w:rPr>
        <w:t xml:space="preserve"> </w:t>
      </w:r>
      <w:r w:rsidRPr="00053179">
        <w:rPr>
          <w:u w:val="single"/>
        </w:rPr>
        <w:t>that could see reduced profits if the plan passes</w:t>
      </w:r>
      <w:r w:rsidRPr="00AC6D40">
        <w:rPr>
          <w:sz w:val="16"/>
        </w:rPr>
        <w:t xml:space="preserve">. As the House reconvenes today to tackle the budget reconciliation process, </w:t>
      </w:r>
      <w:r w:rsidRPr="00AC6D40">
        <w:rPr>
          <w:u w:val="single"/>
        </w:rPr>
        <w:t xml:space="preserve">nine Democrats legislators have been promising to kill their party’s $3.5 trillion budget bill </w:t>
      </w:r>
      <w:r w:rsidRPr="00AC6D40">
        <w:rPr>
          <w:sz w:val="16"/>
        </w:rPr>
        <w:t>until Congress first passes a separate, smaller infrastructure spending measure, which has garnered some Republican support and which some environmental advocates say would exacerbate the climate crisis. Indeed, an ExxonMobil lobbyist was recently caught on tape saying the company had worked to strip climate measures out of the infrastructure bill. “</w:t>
      </w:r>
      <w:r w:rsidRPr="00AC6D40">
        <w:rPr>
          <w:b/>
          <w:sz w:val="26"/>
          <w:highlight w:val="green"/>
          <w:u w:val="single"/>
        </w:rPr>
        <w:t>We will vote against a budget resolution</w:t>
      </w:r>
      <w:r w:rsidRPr="00AC6D40">
        <w:rPr>
          <w:highlight w:val="green"/>
          <w:u w:val="single"/>
        </w:rPr>
        <w:t xml:space="preserve"> </w:t>
      </w:r>
      <w:r w:rsidRPr="00AC6D40">
        <w:rPr>
          <w:u w:val="single"/>
        </w:rPr>
        <w:t xml:space="preserve">if the infrastructure package isn’t brought up first,” Democratic </w:t>
      </w:r>
      <w:r w:rsidRPr="00AC6D40">
        <w:rPr>
          <w:b/>
          <w:sz w:val="26"/>
          <w:highlight w:val="green"/>
          <w:u w:val="single"/>
        </w:rPr>
        <w:t>Rep</w:t>
      </w:r>
      <w:r w:rsidRPr="00AC6D40">
        <w:rPr>
          <w:u w:val="single"/>
        </w:rPr>
        <w:t xml:space="preserve">. Josh </w:t>
      </w:r>
      <w:proofErr w:type="spellStart"/>
      <w:r w:rsidRPr="00AC6D40">
        <w:rPr>
          <w:b/>
          <w:sz w:val="26"/>
          <w:highlight w:val="green"/>
          <w:u w:val="single"/>
        </w:rPr>
        <w:t>Gottheimer</w:t>
      </w:r>
      <w:proofErr w:type="spellEnd"/>
      <w:r w:rsidRPr="00AC6D40">
        <w:rPr>
          <w:highlight w:val="green"/>
          <w:u w:val="single"/>
        </w:rPr>
        <w:t xml:space="preserve"> </w:t>
      </w:r>
      <w:r w:rsidRPr="00AC6D40">
        <w:rPr>
          <w:b/>
          <w:sz w:val="26"/>
          <w:highlight w:val="green"/>
          <w:u w:val="single"/>
        </w:rPr>
        <w:t>told</w:t>
      </w:r>
      <w:r w:rsidRPr="00AC6D40">
        <w:rPr>
          <w:highlight w:val="green"/>
          <w:u w:val="single"/>
        </w:rPr>
        <w:t xml:space="preserve"> </w:t>
      </w:r>
      <w:r w:rsidRPr="00AC6D40">
        <w:rPr>
          <w:u w:val="single"/>
        </w:rPr>
        <w:t xml:space="preserve">the Washington Post this weekend, </w:t>
      </w:r>
      <w:r w:rsidRPr="00AC6D40">
        <w:rPr>
          <w:b/>
          <w:sz w:val="26"/>
          <w:highlight w:val="green"/>
          <w:u w:val="single"/>
        </w:rPr>
        <w:t>though</w:t>
      </w:r>
      <w:r w:rsidRPr="00AC6D40">
        <w:rPr>
          <w:highlight w:val="green"/>
          <w:u w:val="single"/>
        </w:rPr>
        <w:t xml:space="preserve"> </w:t>
      </w:r>
      <w:r w:rsidRPr="00AC6D40">
        <w:rPr>
          <w:u w:val="single"/>
        </w:rPr>
        <w:t>the American Prospect reported on Sunday that “</w:t>
      </w:r>
      <w:r w:rsidRPr="00AC6D40">
        <w:rPr>
          <w:b/>
          <w:sz w:val="26"/>
          <w:highlight w:val="green"/>
          <w:u w:val="single"/>
        </w:rPr>
        <w:t>several</w:t>
      </w:r>
      <w:r w:rsidRPr="00AC6D40">
        <w:rPr>
          <w:u w:val="single"/>
        </w:rPr>
        <w:t xml:space="preserve">” of the </w:t>
      </w:r>
      <w:r w:rsidRPr="00AC6D40">
        <w:rPr>
          <w:b/>
          <w:sz w:val="26"/>
          <w:highlight w:val="green"/>
          <w:u w:val="single"/>
        </w:rPr>
        <w:t>legislators</w:t>
      </w:r>
      <w:r w:rsidRPr="00AC6D40">
        <w:rPr>
          <w:highlight w:val="green"/>
          <w:u w:val="single"/>
        </w:rPr>
        <w:t xml:space="preserve"> </w:t>
      </w:r>
      <w:r w:rsidRPr="00AC6D40">
        <w:rPr>
          <w:u w:val="single"/>
        </w:rPr>
        <w:t xml:space="preserve">now </w:t>
      </w:r>
      <w:r w:rsidRPr="00AC6D40">
        <w:rPr>
          <w:b/>
          <w:sz w:val="26"/>
          <w:highlight w:val="green"/>
          <w:u w:val="single"/>
        </w:rPr>
        <w:t>indicated they could back down</w:t>
      </w:r>
      <w:r w:rsidRPr="00AC6D40">
        <w:rPr>
          <w:u w:val="single"/>
        </w:rPr>
        <w:t xml:space="preserve">. </w:t>
      </w:r>
      <w:r w:rsidRPr="00AC6D40">
        <w:rPr>
          <w:b/>
          <w:sz w:val="26"/>
          <w:highlight w:val="green"/>
          <w:u w:val="single"/>
        </w:rPr>
        <w:t>In the narrowly divided House</w:t>
      </w:r>
      <w:r w:rsidRPr="00AC6D40">
        <w:rPr>
          <w:u w:val="single"/>
        </w:rPr>
        <w:t xml:space="preserve">, </w:t>
      </w:r>
      <w:r w:rsidRPr="00AC6D40">
        <w:rPr>
          <w:b/>
          <w:sz w:val="26"/>
          <w:highlight w:val="green"/>
          <w:u w:val="single"/>
        </w:rPr>
        <w:t>obstructionism from these</w:t>
      </w:r>
      <w:r w:rsidRPr="00AC6D40">
        <w:rPr>
          <w:highlight w:val="green"/>
          <w:u w:val="single"/>
        </w:rPr>
        <w:t xml:space="preserve"> </w:t>
      </w:r>
      <w:r w:rsidRPr="00AC6D40">
        <w:rPr>
          <w:u w:val="single"/>
        </w:rPr>
        <w:t xml:space="preserve">conservative Democrats </w:t>
      </w:r>
      <w:r w:rsidRPr="00AC6D40">
        <w:rPr>
          <w:b/>
          <w:sz w:val="26"/>
          <w:highlight w:val="green"/>
          <w:u w:val="single"/>
        </w:rPr>
        <w:t>could decouple the infrastructure</w:t>
      </w:r>
      <w:r w:rsidRPr="00AC6D40">
        <w:rPr>
          <w:highlight w:val="green"/>
          <w:u w:val="single"/>
        </w:rPr>
        <w:t xml:space="preserve"> </w:t>
      </w:r>
      <w:r w:rsidRPr="00AC6D40">
        <w:rPr>
          <w:u w:val="single"/>
        </w:rPr>
        <w:t xml:space="preserve">and budget </w:t>
      </w:r>
      <w:r w:rsidRPr="00AC6D40">
        <w:rPr>
          <w:b/>
          <w:sz w:val="26"/>
          <w:highlight w:val="green"/>
          <w:u w:val="single"/>
        </w:rPr>
        <w:t>measures</w:t>
      </w:r>
      <w:r w:rsidRPr="00AC6D40">
        <w:rPr>
          <w:highlight w:val="green"/>
          <w:u w:val="single"/>
        </w:rPr>
        <w:t xml:space="preserve"> </w:t>
      </w:r>
      <w:r w:rsidRPr="00AC6D40">
        <w:rPr>
          <w:u w:val="single"/>
        </w:rPr>
        <w:t>from one another</w:t>
      </w:r>
      <w:r w:rsidRPr="00AC6D40">
        <w:rPr>
          <w:sz w:val="16"/>
        </w:rPr>
        <w:t xml:space="preserve">. Many believe that would kill the latter by letting conservative Democrats in the Senate such as Kyrsten Sinema (D-Ariz.) and Joe Manchin (D-W.Va.) get the infrastructure bill they want without having to provide the votes necessary to enact the much larger and more progressive budget measure. “If we were to pass the bipartisan [infrastructure] bill first, then we lose leverage,” Democratic Rep. Ritchie Torres (NY) told the Wall Street Journal. Along with </w:t>
      </w:r>
      <w:proofErr w:type="spellStart"/>
      <w:r w:rsidRPr="00AC6D40">
        <w:rPr>
          <w:sz w:val="16"/>
        </w:rPr>
        <w:t>Gottheimer</w:t>
      </w:r>
      <w:proofErr w:type="spellEnd"/>
      <w:r w:rsidRPr="00AC6D40">
        <w:rPr>
          <w:sz w:val="16"/>
        </w:rPr>
        <w:t xml:space="preserve">, the eight other Democrats who have threatened to obstruct the budget bill are Carolyn Bordeaux (Ga.), Ed Case (Hawaii), Jim Costa (Calif.), Henry Cuellar (Texas), Jared Golden (Maine), Vicente Gonzalez (Texas), Kurt Schrader (Ore.), and </w:t>
      </w:r>
      <w:proofErr w:type="spellStart"/>
      <w:r w:rsidRPr="00AC6D40">
        <w:rPr>
          <w:sz w:val="16"/>
        </w:rPr>
        <w:t>Filemon</w:t>
      </w:r>
      <w:proofErr w:type="spellEnd"/>
      <w:r w:rsidRPr="00AC6D40">
        <w:rPr>
          <w:sz w:val="16"/>
        </w:rPr>
        <w:t xml:space="preserve"> Vela (TX). The U.S. Chamber of Commerce — Washington’s most powerful corporate lobby group — has been airing digital ads thanking the nine Democrats for their maneuvers. Eight of the nine Democrats represent congressional districts won by President Joe Biden, who supports the reconciliation package. Big Pharma’s Big Allies The reconciliation bill is still being negotiated, and many Democratic lawmakers — including those in key swing districts — are pushing for it to include long-promised legislation to allow Medicare to use its enormous purchasing power to negotiate lower prices for prescription drugs. The </w:t>
      </w:r>
      <w:r w:rsidRPr="00AC6D40">
        <w:rPr>
          <w:b/>
          <w:sz w:val="26"/>
          <w:highlight w:val="green"/>
          <w:u w:val="single"/>
        </w:rPr>
        <w:t>pharmaceutical industry</w:t>
      </w:r>
      <w:r w:rsidRPr="00AC6D40">
        <w:rPr>
          <w:sz w:val="16"/>
          <w:highlight w:val="green"/>
        </w:rPr>
        <w:t xml:space="preserve"> </w:t>
      </w:r>
      <w:r w:rsidRPr="00AC6D40">
        <w:rPr>
          <w:sz w:val="16"/>
        </w:rPr>
        <w:t xml:space="preserve">has </w:t>
      </w:r>
      <w:r w:rsidRPr="00AC6D40">
        <w:rPr>
          <w:b/>
          <w:sz w:val="26"/>
          <w:highlight w:val="green"/>
          <w:u w:val="single"/>
        </w:rPr>
        <w:t>aggressively lobbied against the initiative</w:t>
      </w:r>
      <w:r w:rsidRPr="00AC6D40">
        <w:rPr>
          <w:sz w:val="16"/>
        </w:rPr>
        <w:t xml:space="preserve">, which the Congressional Budget Office has estimated would save Medicare $345 billion in medicine costs. The nine House Democrats threatening to derail the reconciliation bill have raked in nearly $1.2 million from donors in the pharmaceutical and health products industries, according to data compiled by </w:t>
      </w:r>
      <w:proofErr w:type="spellStart"/>
      <w:r w:rsidRPr="00AC6D40">
        <w:rPr>
          <w:sz w:val="16"/>
        </w:rPr>
        <w:t>OpenSecrets</w:t>
      </w:r>
      <w:proofErr w:type="spellEnd"/>
      <w:r w:rsidRPr="00AC6D40">
        <w:rPr>
          <w:sz w:val="16"/>
        </w:rPr>
        <w:t xml:space="preserve">. </w:t>
      </w:r>
      <w:r w:rsidRPr="00AC6D40">
        <w:rPr>
          <w:u w:val="single"/>
        </w:rPr>
        <w:t xml:space="preserve">Among them are two of the Democratic Party’s </w:t>
      </w:r>
      <w:r w:rsidRPr="00AC6D40">
        <w:rPr>
          <w:b/>
          <w:sz w:val="26"/>
          <w:highlight w:val="green"/>
          <w:u w:val="single"/>
        </w:rPr>
        <w:t>top recipients of health care industry money</w:t>
      </w:r>
      <w:r w:rsidRPr="00AC6D40">
        <w:rPr>
          <w:u w:val="single"/>
        </w:rPr>
        <w:t xml:space="preserve">: </w:t>
      </w:r>
      <w:proofErr w:type="spellStart"/>
      <w:r w:rsidRPr="00AC6D40">
        <w:rPr>
          <w:b/>
          <w:sz w:val="26"/>
          <w:highlight w:val="green"/>
          <w:u w:val="single"/>
        </w:rPr>
        <w:t>Gottheimer</w:t>
      </w:r>
      <w:proofErr w:type="spellEnd"/>
      <w:r w:rsidRPr="00AC6D40">
        <w:rPr>
          <w:highlight w:val="green"/>
          <w:u w:val="single"/>
        </w:rPr>
        <w:t xml:space="preserve"> </w:t>
      </w:r>
      <w:r w:rsidRPr="00AC6D40">
        <w:rPr>
          <w:u w:val="single"/>
        </w:rPr>
        <w:t xml:space="preserve">($228,186) </w:t>
      </w:r>
      <w:r w:rsidRPr="00AC6D40">
        <w:rPr>
          <w:b/>
          <w:sz w:val="26"/>
          <w:highlight w:val="green"/>
          <w:u w:val="single"/>
        </w:rPr>
        <w:t>and Schrader</w:t>
      </w:r>
      <w:r w:rsidRPr="00AC6D40">
        <w:rPr>
          <w:highlight w:val="green"/>
          <w:u w:val="single"/>
        </w:rPr>
        <w:t xml:space="preserve"> </w:t>
      </w:r>
      <w:r w:rsidRPr="00AC6D40">
        <w:rPr>
          <w:u w:val="single"/>
        </w:rPr>
        <w:t xml:space="preserve">($614,830). Schrader’s third biggest career donor is Pfizer’s political action committee, and his former chief of staff is now a registered lobbyist for the Pharmaceutical Researchers and Manufacturers Association, the pharmaceutical industry’s main lobbying group. Both </w:t>
      </w:r>
      <w:proofErr w:type="spellStart"/>
      <w:r w:rsidRPr="00AC6D40">
        <w:rPr>
          <w:u w:val="single"/>
        </w:rPr>
        <w:t>Gottheimer</w:t>
      </w:r>
      <w:proofErr w:type="spellEnd"/>
      <w:r w:rsidRPr="00AC6D40">
        <w:rPr>
          <w:u w:val="single"/>
        </w:rPr>
        <w:t xml:space="preserve"> and Schrader signed a letter earlier this year slamming Democratic leaders’ legislation to lower prescription drug prices</w:t>
      </w:r>
      <w:r w:rsidRPr="00AC6D40">
        <w:rPr>
          <w:sz w:val="16"/>
        </w:rPr>
        <w:t>. Eight out of the nine Democrats threatening to kill the budget bill also declined to sponsor Democrats’ standalone legislation to let Medicare negotiate lower drug prices. In the Senate, Sinema’s renewed threat to vote down a final reconciliation bill came after she received $519,000 from donors in the pharmaceutical and health products industries.</w:t>
      </w:r>
    </w:p>
    <w:p w14:paraId="72A031C5" w14:textId="77777777" w:rsidR="00F47A94" w:rsidRDefault="00F47A94" w:rsidP="00F47A94">
      <w:pPr>
        <w:pStyle w:val="Heading4"/>
      </w:pPr>
      <w:r>
        <w:t xml:space="preserve">Infrastructure reform </w:t>
      </w:r>
      <w:r>
        <w:rPr>
          <w:u w:val="single"/>
        </w:rPr>
        <w:t>solves Existential Climate Change</w:t>
      </w:r>
      <w:r>
        <w:t xml:space="preserve"> – it results in </w:t>
      </w:r>
      <w:r>
        <w:rPr>
          <w:u w:val="single"/>
        </w:rPr>
        <w:t>spill-over</w:t>
      </w:r>
      <w:r>
        <w:t>.</w:t>
      </w:r>
    </w:p>
    <w:p w14:paraId="06A238D9" w14:textId="77777777" w:rsidR="00F47A94" w:rsidRPr="00387727" w:rsidRDefault="00F47A94" w:rsidP="00F47A94">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15" w:history="1">
        <w:r w:rsidRPr="007313BB">
          <w:rPr>
            <w:rStyle w:val="Hyperlink"/>
          </w:rPr>
          <w:t>https://www.usatoday.com/story/opinion/todaysdebate/2021/07/20/climate-change-biden-infrastructure-bill-good-start/7877118002/</w:t>
        </w:r>
      </w:hyperlink>
      <w:r>
        <w:t xml:space="preserve"> //Elmer </w:t>
      </w:r>
    </w:p>
    <w:p w14:paraId="15403108" w14:textId="43FA0205" w:rsidR="007F7DD9" w:rsidRPr="00F47A94" w:rsidRDefault="00F47A94" w:rsidP="007F7DD9">
      <w:pPr>
        <w:rPr>
          <w:sz w:val="16"/>
        </w:rPr>
      </w:pPr>
      <w:r w:rsidRPr="00AC6D40">
        <w:rPr>
          <w:b/>
          <w:sz w:val="26"/>
          <w:highlight w:val="green"/>
          <w:u w:val="single"/>
        </w:rPr>
        <w:t>Not long ago</w:t>
      </w:r>
      <w:r w:rsidRPr="00AC6D40">
        <w:rPr>
          <w:u w:val="single"/>
        </w:rPr>
        <w:t xml:space="preserve">, </w:t>
      </w:r>
      <w:r w:rsidRPr="00AC6D40">
        <w:rPr>
          <w:b/>
          <w:sz w:val="26"/>
          <w:highlight w:val="green"/>
          <w:u w:val="single"/>
        </w:rPr>
        <w:t>climate change</w:t>
      </w:r>
      <w:r w:rsidRPr="00AC6D40">
        <w:rPr>
          <w:highlight w:val="green"/>
          <w:u w:val="single"/>
        </w:rPr>
        <w:t xml:space="preserve"> </w:t>
      </w:r>
      <w:r w:rsidRPr="00AC6D40">
        <w:rPr>
          <w:u w:val="single"/>
        </w:rPr>
        <w:t xml:space="preserve">for many Americans </w:t>
      </w:r>
      <w:r w:rsidRPr="00AC6D40">
        <w:rPr>
          <w:b/>
          <w:sz w:val="26"/>
          <w:highlight w:val="green"/>
          <w:u w:val="single"/>
        </w:rPr>
        <w:t>was</w:t>
      </w:r>
      <w:r w:rsidRPr="00AC6D40">
        <w:rPr>
          <w:highlight w:val="green"/>
          <w:u w:val="single"/>
        </w:rPr>
        <w:t xml:space="preserve"> </w:t>
      </w:r>
      <w:r w:rsidRPr="00AC6D40">
        <w:rPr>
          <w:u w:val="single"/>
        </w:rPr>
        <w:t xml:space="preserve">like </w:t>
      </w:r>
      <w:r w:rsidRPr="00AC6D40">
        <w:rPr>
          <w:b/>
          <w:sz w:val="26"/>
          <w:highlight w:val="green"/>
          <w:u w:val="single"/>
        </w:rPr>
        <w:t>a distant bell</w:t>
      </w:r>
      <w:r w:rsidRPr="00AC6D40">
        <w:rPr>
          <w:u w:val="single"/>
        </w:rPr>
        <w:t>. News of starving polar bears or melting glaciers was tragic and disturbing, but other worldly</w:t>
      </w:r>
      <w:r w:rsidRPr="00920735">
        <w:rPr>
          <w:sz w:val="16"/>
        </w:rPr>
        <w:t xml:space="preserve">. Not </w:t>
      </w:r>
      <w:proofErr w:type="spellStart"/>
      <w:r w:rsidRPr="00920735">
        <w:rPr>
          <w:sz w:val="16"/>
        </w:rPr>
        <w:t>any more</w:t>
      </w:r>
      <w:proofErr w:type="spellEnd"/>
      <w:r w:rsidRPr="00920735">
        <w:rPr>
          <w:sz w:val="16"/>
        </w:rPr>
        <w:t xml:space="preserve">. </w:t>
      </w:r>
      <w:r w:rsidRPr="00AC6D40">
        <w:rPr>
          <w:b/>
          <w:sz w:val="26"/>
          <w:highlight w:val="green"/>
          <w:u w:val="single"/>
        </w:rPr>
        <w:t>Top climate scientists</w:t>
      </w:r>
      <w:r w:rsidRPr="00AC6D40">
        <w:rPr>
          <w:highlight w:val="green"/>
          <w:u w:val="single"/>
        </w:rPr>
        <w:t xml:space="preserve"> </w:t>
      </w:r>
      <w:r w:rsidRPr="00AC6D40">
        <w:rPr>
          <w:u w:val="single"/>
        </w:rPr>
        <w:t xml:space="preserve">from around the world </w:t>
      </w:r>
      <w:r w:rsidRPr="00AC6D40">
        <w:rPr>
          <w:b/>
          <w:sz w:val="26"/>
          <w:highlight w:val="green"/>
          <w:u w:val="single"/>
          <w:bdr w:val="single" w:sz="4" w:space="0" w:color="auto"/>
        </w:rPr>
        <w:t>warned of a "code red for humanity</w:t>
      </w:r>
      <w:r w:rsidRPr="00AC6D40">
        <w:rPr>
          <w:u w:val="single"/>
        </w:rPr>
        <w:t>" in a report issued Monday that says severe, human-caused global warming is become unassailable.</w:t>
      </w:r>
      <w:r w:rsidRPr="00920735">
        <w:rPr>
          <w:sz w:val="16"/>
        </w:rPr>
        <w:t xml:space="preserve"> </w:t>
      </w:r>
      <w:r w:rsidRPr="00AC6D40">
        <w:rPr>
          <w:u w:val="single"/>
        </w:rPr>
        <w:t>Proof of the findings by the United Nations' Intergovernmental Panel on Climate Change is a now a factor of daily life.</w:t>
      </w:r>
      <w:r w:rsidRPr="00920735">
        <w:rPr>
          <w:sz w:val="16"/>
        </w:rPr>
        <w:t xml:space="preserve"> Due to </w:t>
      </w:r>
      <w:r w:rsidRPr="00AC6D40">
        <w:rPr>
          <w:b/>
          <w:sz w:val="26"/>
          <w:highlight w:val="green"/>
          <w:u w:val="single"/>
        </w:rPr>
        <w:t>intense heat waves and drought</w:t>
      </w:r>
      <w:r w:rsidRPr="00920735">
        <w:rPr>
          <w:sz w:val="16"/>
        </w:rPr>
        <w:t xml:space="preserve">, 107 wildfires – including the largest ever in California – are now raging across the West, consuming 2.3 million acres. Earlier this summer, hundreds of people died in unprecedented triple-digit heat in Oregon, Washington and western Canada, when a "heat dome" of enormous proportions settled over the region for days. Some victims brought by stretcher into </w:t>
      </w:r>
      <w:r w:rsidRPr="00920735">
        <w:rPr>
          <w:sz w:val="16"/>
        </w:rPr>
        <w:lastRenderedPageBreak/>
        <w:t xml:space="preserve">crowded hospital wards had body temperatures so high, their nervous systems had shut down. People collapsed trying to make their way to cooling shelters. </w:t>
      </w:r>
      <w:r w:rsidRPr="00AC6D40">
        <w:rPr>
          <w:u w:val="single"/>
        </w:rPr>
        <w:t xml:space="preserve">Heat-trapping greenhouse gases Scientists say the event was almost </w:t>
      </w:r>
      <w:r w:rsidRPr="00AC6D40">
        <w:rPr>
          <w:b/>
          <w:bCs/>
          <w:u w:val="single"/>
        </w:rPr>
        <w:t>certainly made worse and more intransigent by human-caused climate change</w:t>
      </w:r>
      <w:r w:rsidRPr="00920735">
        <w:rPr>
          <w:sz w:val="16"/>
        </w:rPr>
        <w:t>. They attribute it to a combination of warming Arctic temperatures and a growing accumulation of heat-trapping greenhouse gases caused by the burning of fossil fuels</w:t>
      </w:r>
      <w:r w:rsidRPr="00AC6D40">
        <w:rPr>
          <w:u w:val="single"/>
        </w:rPr>
        <w:t xml:space="preserve">. The </w:t>
      </w:r>
      <w:r w:rsidRPr="00AC6D40">
        <w:rPr>
          <w:b/>
          <w:sz w:val="26"/>
          <w:highlight w:val="green"/>
          <w:u w:val="single"/>
        </w:rPr>
        <w:t>consequences of</w:t>
      </w:r>
      <w:r w:rsidRPr="00AC6D40">
        <w:rPr>
          <w:highlight w:val="green"/>
          <w:u w:val="single"/>
        </w:rPr>
        <w:t xml:space="preserve"> </w:t>
      </w:r>
      <w:r w:rsidRPr="00AC6D40">
        <w:rPr>
          <w:u w:val="single"/>
        </w:rPr>
        <w:t>what mankind has done to the atmo</w:t>
      </w:r>
      <w:r w:rsidRPr="00AC6D40">
        <w:rPr>
          <w:b/>
          <w:sz w:val="26"/>
          <w:highlight w:val="green"/>
          <w:u w:val="single"/>
        </w:rPr>
        <w:t>sphere are now inescapable</w:t>
      </w:r>
      <w:r w:rsidRPr="00AC6D40">
        <w:rPr>
          <w:u w:val="single"/>
        </w:rPr>
        <w:t xml:space="preserve">. Periods of </w:t>
      </w:r>
      <w:r w:rsidRPr="00AC6D40">
        <w:rPr>
          <w:b/>
          <w:sz w:val="26"/>
          <w:highlight w:val="green"/>
          <w:u w:val="single"/>
        </w:rPr>
        <w:t>extreme heat</w:t>
      </w:r>
      <w:r w:rsidRPr="00AC6D40">
        <w:rPr>
          <w:highlight w:val="green"/>
          <w:u w:val="single"/>
        </w:rPr>
        <w:t xml:space="preserve"> </w:t>
      </w:r>
      <w:r w:rsidRPr="00AC6D40">
        <w:rPr>
          <w:u w:val="single"/>
        </w:rPr>
        <w:t xml:space="preserve">are projected to </w:t>
      </w:r>
      <w:r w:rsidRPr="00AC6D40">
        <w:rPr>
          <w:b/>
          <w:sz w:val="26"/>
          <w:highlight w:val="green"/>
          <w:u w:val="single"/>
          <w:bdr w:val="single" w:sz="4" w:space="0" w:color="auto"/>
        </w:rPr>
        <w:t>double</w:t>
      </w:r>
      <w:r w:rsidRPr="00AC6D40">
        <w:rPr>
          <w:highlight w:val="green"/>
          <w:u w:val="single"/>
        </w:rPr>
        <w:t xml:space="preserve"> </w:t>
      </w:r>
      <w:r w:rsidRPr="00AC6D40">
        <w:rPr>
          <w:u w:val="single"/>
        </w:rPr>
        <w:t xml:space="preserve">in the lower 48 states by 2100. </w:t>
      </w:r>
      <w:r w:rsidRPr="00AC6D40">
        <w:rPr>
          <w:b/>
          <w:sz w:val="26"/>
          <w:highlight w:val="green"/>
          <w:u w:val="single"/>
        </w:rPr>
        <w:t>Heat deaths</w:t>
      </w:r>
      <w:r w:rsidRPr="00AC6D40">
        <w:rPr>
          <w:u w:val="single"/>
        </w:rPr>
        <w:t xml:space="preserve"> are far </w:t>
      </w:r>
      <w:r w:rsidRPr="00AC6D40">
        <w:rPr>
          <w:b/>
          <w:sz w:val="26"/>
          <w:highlight w:val="green"/>
          <w:u w:val="single"/>
          <w:bdr w:val="single" w:sz="4" w:space="0" w:color="auto"/>
        </w:rPr>
        <w:t>outpacing every other form of weather killer</w:t>
      </w:r>
      <w:r w:rsidRPr="00AC6D40">
        <w:rPr>
          <w:highlight w:val="green"/>
          <w:u w:val="single"/>
        </w:rPr>
        <w:t xml:space="preserve"> </w:t>
      </w:r>
      <w:r w:rsidRPr="00AC6D40">
        <w:rPr>
          <w:u w:val="single"/>
        </w:rPr>
        <w:t xml:space="preserve">in a 30-year average. A </w:t>
      </w:r>
      <w:r w:rsidRPr="00AC6D40">
        <w:rPr>
          <w:b/>
          <w:sz w:val="26"/>
          <w:highlight w:val="green"/>
          <w:u w:val="single"/>
        </w:rPr>
        <w:t>persistent megadrought</w:t>
      </w:r>
      <w:r w:rsidRPr="00AC6D40">
        <w:rPr>
          <w:highlight w:val="green"/>
          <w:u w:val="single"/>
        </w:rPr>
        <w:t xml:space="preserve"> </w:t>
      </w:r>
      <w:r w:rsidRPr="00AC6D40">
        <w:rPr>
          <w:u w:val="single"/>
        </w:rPr>
        <w:t>in America's West continues to create tinder-dry conditions that augur another devastating wildfire season.</w:t>
      </w:r>
      <w:r w:rsidRPr="00920735">
        <w:rPr>
          <w:sz w:val="16"/>
        </w:rPr>
        <w:t xml:space="preserve"> And scientists </w:t>
      </w:r>
      <w:r w:rsidRPr="00AC6D40">
        <w:rPr>
          <w:u w:val="single"/>
        </w:rPr>
        <w:t xml:space="preserve">say </w:t>
      </w:r>
      <w:r w:rsidRPr="00AC6D40">
        <w:rPr>
          <w:b/>
          <w:sz w:val="26"/>
          <w:highlight w:val="green"/>
          <w:u w:val="single"/>
        </w:rPr>
        <w:t>warming oceans</w:t>
      </w:r>
      <w:r w:rsidRPr="00AC6D40">
        <w:rPr>
          <w:highlight w:val="green"/>
          <w:u w:val="single"/>
        </w:rPr>
        <w:t xml:space="preserve"> </w:t>
      </w:r>
      <w:r w:rsidRPr="00AC6D40">
        <w:rPr>
          <w:u w:val="single"/>
        </w:rPr>
        <w:t xml:space="preserve">are </w:t>
      </w:r>
      <w:r w:rsidRPr="00AC6D40">
        <w:rPr>
          <w:b/>
          <w:sz w:val="26"/>
          <w:highlight w:val="green"/>
          <w:u w:val="single"/>
        </w:rPr>
        <w:t>fueling</w:t>
      </w:r>
      <w:r w:rsidRPr="00AC6D40">
        <w:rPr>
          <w:highlight w:val="green"/>
          <w:u w:val="single"/>
        </w:rPr>
        <w:t xml:space="preserve"> </w:t>
      </w:r>
      <w:r w:rsidRPr="00AC6D40">
        <w:rPr>
          <w:u w:val="single"/>
        </w:rPr>
        <w:t xml:space="preserve">ever </w:t>
      </w:r>
      <w:r w:rsidRPr="00AC6D40">
        <w:rPr>
          <w:b/>
          <w:sz w:val="26"/>
          <w:highlight w:val="green"/>
          <w:u w:val="single"/>
        </w:rPr>
        <w:t>more powerful storms</w:t>
      </w:r>
      <w:r w:rsidRPr="00AC6D40">
        <w:rPr>
          <w:u w:val="single"/>
        </w:rPr>
        <w:t>, evidenced by Elsa and the early arrival of hurricane season this year</w:t>
      </w:r>
      <w:r w:rsidRPr="00920735">
        <w:rPr>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920735">
        <w:rPr>
          <w:sz w:val="16"/>
        </w:rPr>
        <w:t>Hayhoe</w:t>
      </w:r>
      <w:proofErr w:type="spellEnd"/>
      <w:r w:rsidRPr="00920735">
        <w:rPr>
          <w:sz w:val="16"/>
        </w:rPr>
        <w:t xml:space="preserve">. </w:t>
      </w:r>
      <w:r w:rsidRPr="00AC6D40">
        <w:rPr>
          <w:b/>
          <w:sz w:val="26"/>
          <w:highlight w:val="green"/>
          <w:u w:val="single"/>
        </w:rPr>
        <w:t>Rising seas</w:t>
      </w:r>
      <w:r w:rsidRPr="00920735">
        <w:rPr>
          <w:sz w:val="16"/>
          <w:highlight w:val="green"/>
        </w:rPr>
        <w:t xml:space="preserve"> </w:t>
      </w:r>
      <w:r w:rsidRPr="00920735">
        <w:rPr>
          <w:sz w:val="16"/>
        </w:rPr>
        <w:t xml:space="preserve">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920735">
        <w:rPr>
          <w:u w:val="single"/>
        </w:rPr>
        <w:t xml:space="preserve">Global </w:t>
      </w:r>
      <w:r w:rsidRPr="00920735">
        <w:rPr>
          <w:b/>
          <w:sz w:val="26"/>
          <w:highlight w:val="green"/>
          <w:u w:val="single"/>
        </w:rPr>
        <w:t>temperature</w:t>
      </w:r>
      <w:r w:rsidRPr="00920735">
        <w:rPr>
          <w:highlight w:val="green"/>
          <w:u w:val="single"/>
        </w:rPr>
        <w:t xml:space="preserve"> </w:t>
      </w:r>
      <w:r w:rsidRPr="00920735">
        <w:rPr>
          <w:u w:val="single"/>
        </w:rPr>
        <w:t xml:space="preserve">has </w:t>
      </w:r>
      <w:r w:rsidRPr="00920735">
        <w:rPr>
          <w:b/>
          <w:sz w:val="26"/>
          <w:highlight w:val="green"/>
          <w:u w:val="single"/>
        </w:rPr>
        <w:t>risen</w:t>
      </w:r>
      <w:r w:rsidRPr="00920735">
        <w:rPr>
          <w:highlight w:val="green"/>
          <w:u w:val="single"/>
        </w:rPr>
        <w:t xml:space="preserve"> </w:t>
      </w:r>
      <w:r w:rsidRPr="00920735">
        <w:rPr>
          <w:u w:val="single"/>
        </w:rPr>
        <w:t xml:space="preserve">nearly </w:t>
      </w:r>
      <w:r w:rsidRPr="00920735">
        <w:rPr>
          <w:b/>
          <w:sz w:val="26"/>
          <w:highlight w:val="green"/>
          <w:u w:val="single"/>
        </w:rPr>
        <w:t>2 degrees</w:t>
      </w:r>
      <w:r w:rsidRPr="00920735">
        <w:rPr>
          <w:highlight w:val="green"/>
          <w:u w:val="single"/>
        </w:rPr>
        <w:t xml:space="preserve"> </w:t>
      </w:r>
      <w:r w:rsidRPr="00920735">
        <w:rPr>
          <w:u w:val="single"/>
        </w:rPr>
        <w:t xml:space="preserve">Fahrenheit since the pre-industrial era of the late 19th century. Scientists warn that in a decade, it could surpass a </w:t>
      </w:r>
      <w:r w:rsidRPr="00920735">
        <w:rPr>
          <w:b/>
          <w:sz w:val="26"/>
          <w:highlight w:val="green"/>
          <w:u w:val="single"/>
        </w:rPr>
        <w:t>2.7</w:t>
      </w:r>
      <w:r w:rsidRPr="00920735">
        <w:rPr>
          <w:u w:val="single"/>
        </w:rPr>
        <w:t xml:space="preserve">-degree increase. That's </w:t>
      </w:r>
      <w:r w:rsidRPr="00920735">
        <w:rPr>
          <w:b/>
          <w:sz w:val="26"/>
          <w:highlight w:val="green"/>
          <w:u w:val="single"/>
        </w:rPr>
        <w:t>enough</w:t>
      </w:r>
      <w:r w:rsidRPr="00920735">
        <w:rPr>
          <w:highlight w:val="green"/>
          <w:u w:val="single"/>
        </w:rPr>
        <w:t xml:space="preserve"> </w:t>
      </w:r>
      <w:r w:rsidRPr="00920735">
        <w:rPr>
          <w:u w:val="single"/>
        </w:rPr>
        <w:t xml:space="preserve">warming </w:t>
      </w:r>
      <w:r w:rsidRPr="00920735">
        <w:rPr>
          <w:b/>
          <w:sz w:val="26"/>
          <w:highlight w:val="green"/>
          <w:u w:val="single"/>
        </w:rPr>
        <w:t>to cause catastrophic climate changes</w:t>
      </w:r>
      <w:r w:rsidRPr="00920735">
        <w:rPr>
          <w:sz w:val="1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So what's at issue? </w:t>
      </w:r>
      <w:r w:rsidRPr="00920735">
        <w:rPr>
          <w:u w:val="single"/>
        </w:rPr>
        <w:t xml:space="preserve">A trillion dollar </w:t>
      </w:r>
      <w:r w:rsidRPr="00920735">
        <w:rPr>
          <w:b/>
          <w:sz w:val="26"/>
          <w:highlight w:val="green"/>
          <w:u w:val="single"/>
        </w:rPr>
        <w:t>infrastructure bill</w:t>
      </w:r>
      <w:r w:rsidRPr="00920735">
        <w:rPr>
          <w:highlight w:val="green"/>
          <w:u w:val="single"/>
        </w:rPr>
        <w:t xml:space="preserve"> </w:t>
      </w:r>
      <w:r w:rsidRPr="00920735">
        <w:rPr>
          <w:u w:val="single"/>
        </w:rPr>
        <w:t xml:space="preserve">negotiated between Biden and a group of centrist senators (including 10 Republicans) is a start. In addition to repairing bridges, roads and rails, it would </w:t>
      </w:r>
      <w:r w:rsidRPr="00920735">
        <w:rPr>
          <w:b/>
          <w:sz w:val="26"/>
          <w:highlight w:val="green"/>
          <w:u w:val="single"/>
        </w:rPr>
        <w:t xml:space="preserve">improve access </w:t>
      </w:r>
      <w:r w:rsidRPr="00920735">
        <w:rPr>
          <w:u w:val="single"/>
        </w:rPr>
        <w:t xml:space="preserve">by the nation's power infrastructure </w:t>
      </w:r>
      <w:r w:rsidRPr="00920735">
        <w:rPr>
          <w:b/>
          <w:sz w:val="26"/>
          <w:highlight w:val="green"/>
          <w:u w:val="single"/>
        </w:rPr>
        <w:t>to renewable energy sources,</w:t>
      </w:r>
      <w:r w:rsidRPr="00920735">
        <w:rPr>
          <w:u w:val="single"/>
        </w:rPr>
        <w:t xml:space="preserve"> </w:t>
      </w:r>
      <w:r w:rsidRPr="00920735">
        <w:rPr>
          <w:b/>
          <w:sz w:val="26"/>
          <w:highlight w:val="green"/>
          <w:u w:val="single"/>
        </w:rPr>
        <w:t>cap millions of abandoned oil and gas wells spewing greenhouse gases</w:t>
      </w:r>
      <w:r w:rsidRPr="00920735">
        <w:rPr>
          <w:u w:val="single"/>
        </w:rPr>
        <w:t xml:space="preserve">, </w:t>
      </w:r>
      <w:r w:rsidRPr="00920735">
        <w:rPr>
          <w:b/>
          <w:sz w:val="26"/>
          <w:highlight w:val="green"/>
          <w:u w:val="single"/>
        </w:rPr>
        <w:t>and harden structures against climate change</w:t>
      </w:r>
      <w:r w:rsidRPr="00920735">
        <w:rPr>
          <w:u w:val="single"/>
        </w:rPr>
        <w:t xml:space="preserve">. It also </w:t>
      </w:r>
      <w:r w:rsidRPr="00920735">
        <w:rPr>
          <w:b/>
          <w:sz w:val="26"/>
          <w:highlight w:val="green"/>
          <w:u w:val="single"/>
        </w:rPr>
        <w:t>offers tax credits for</w:t>
      </w:r>
      <w:r w:rsidRPr="00920735">
        <w:rPr>
          <w:highlight w:val="green"/>
          <w:u w:val="single"/>
        </w:rPr>
        <w:t xml:space="preserve"> </w:t>
      </w:r>
      <w:r w:rsidRPr="00920735">
        <w:rPr>
          <w:u w:val="single"/>
        </w:rPr>
        <w:t xml:space="preserve">the </w:t>
      </w:r>
      <w:r w:rsidRPr="00920735">
        <w:rPr>
          <w:b/>
          <w:sz w:val="26"/>
          <w:highlight w:val="green"/>
          <w:u w:val="single"/>
        </w:rPr>
        <w:t>purchase of electric vehicles</w:t>
      </w:r>
      <w:r w:rsidRPr="00920735">
        <w:rPr>
          <w:highlight w:val="green"/>
          <w:u w:val="single"/>
        </w:rPr>
        <w:t xml:space="preserve"> </w:t>
      </w:r>
      <w:r w:rsidRPr="00920735">
        <w:rPr>
          <w:u w:val="single"/>
        </w:rPr>
        <w:t>and funds the construction of charging stations. (</w:t>
      </w:r>
      <w:r w:rsidRPr="00920735">
        <w:rPr>
          <w:b/>
          <w:bCs/>
          <w:u w:val="single"/>
        </w:rPr>
        <w:t>The nation's largest source of climate pollution are gas-powered vehicles</w:t>
      </w:r>
      <w:r w:rsidRPr="00920735">
        <w:rPr>
          <w:u w:val="single"/>
        </w:rPr>
        <w:t>.)</w:t>
      </w:r>
      <w:r w:rsidRPr="00920735">
        <w:rPr>
          <w:sz w:val="16"/>
        </w:rPr>
        <w:t xml:space="preserve"> Senate approval could come very soon. </w:t>
      </w:r>
      <w:r w:rsidRPr="00920735">
        <w:rPr>
          <w:u w:val="single"/>
        </w:rPr>
        <w:t xml:space="preserve">Much </w:t>
      </w:r>
      <w:r w:rsidRPr="00920735">
        <w:rPr>
          <w:b/>
          <w:sz w:val="26"/>
          <w:highlight w:val="green"/>
          <w:u w:val="single"/>
        </w:rPr>
        <w:t>more is needed</w:t>
      </w:r>
      <w:r w:rsidRPr="00920735">
        <w:rPr>
          <w:highlight w:val="green"/>
          <w:u w:val="single"/>
        </w:rPr>
        <w:t xml:space="preserve"> </w:t>
      </w:r>
      <w:r w:rsidRPr="00920735">
        <w:rPr>
          <w:u w:val="single"/>
        </w:rPr>
        <w:t>if the nation is going to reach Biden's necessary goal of cutting U.S. climate pollution in half from 2005 levels by 2030. His ideas worth considering include a federal clean electricity standard for utilities, federal investments and tax credits to promote renewable energy, and tens of billions of dollars in clean energy research and development, including into ways of extracting greenhouse gases from the skies. Another idea worth considering is a fully refundable carbon tax</w:t>
      </w:r>
      <w:r w:rsidRPr="00920735">
        <w:rPr>
          <w:sz w:val="16"/>
        </w:rPr>
        <w:t xml:space="preserve">. </w:t>
      </w:r>
      <w:r w:rsidRPr="00920735">
        <w:rPr>
          <w:b/>
          <w:sz w:val="26"/>
          <w:highlight w:val="green"/>
          <w:u w:val="single"/>
        </w:rPr>
        <w:t>The vehicle</w:t>
      </w:r>
      <w:r w:rsidRPr="00920735">
        <w:rPr>
          <w:sz w:val="16"/>
          <w:highlight w:val="green"/>
        </w:rPr>
        <w:t xml:space="preserve"> </w:t>
      </w:r>
      <w:r w:rsidRPr="00920735">
        <w:rPr>
          <w:sz w:val="16"/>
        </w:rPr>
        <w:t xml:space="preserve">for these additional proposals </w:t>
      </w:r>
      <w:r w:rsidRPr="00920735">
        <w:rPr>
          <w:b/>
          <w:sz w:val="26"/>
          <w:highlight w:val="green"/>
          <w:u w:val="single"/>
          <w:bdr w:val="single" w:sz="4" w:space="0" w:color="auto"/>
        </w:rPr>
        <w:t>would be a second infrastructure bill</w:t>
      </w:r>
      <w:r w:rsidRPr="00920735">
        <w:rPr>
          <w:sz w:val="1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77E9FAF1" w14:textId="1DC57DC0" w:rsidR="007F7DD9" w:rsidRPr="007F7DD9" w:rsidRDefault="007F7DD9" w:rsidP="007F7DD9">
      <w:pPr>
        <w:pStyle w:val="Heading2"/>
      </w:pPr>
      <w:proofErr w:type="spellStart"/>
      <w:r>
        <w:lastRenderedPageBreak/>
        <w:t>Heg</w:t>
      </w:r>
      <w:proofErr w:type="spellEnd"/>
    </w:p>
    <w:p w14:paraId="1B082599" w14:textId="77777777" w:rsidR="00F47A94" w:rsidRDefault="00F47A94" w:rsidP="00F47A94">
      <w:pPr>
        <w:pStyle w:val="Heading4"/>
      </w:pPr>
      <w:r>
        <w:t xml:space="preserve">NC theory first - </w:t>
      </w:r>
      <w:r w:rsidRPr="007054E9">
        <w:t>1] Abuse was self-inflicted- They started the chain of abuse and forced me down this strategy 2] Norming- We have more speeches to norm over whether it’s a good idea 3] It was introduced first so it comes lexically prior</w:t>
      </w:r>
      <w:r>
        <w:t>.</w:t>
      </w:r>
      <w:r w:rsidRPr="00AA5540">
        <w:t xml:space="preserve"> </w:t>
      </w:r>
    </w:p>
    <w:p w14:paraId="2297126F" w14:textId="77777777" w:rsidR="00F47A94" w:rsidRDefault="00F47A94" w:rsidP="00F47A94">
      <w:pPr>
        <w:pStyle w:val="Heading4"/>
      </w:pPr>
      <w:r>
        <w:t xml:space="preserve">Neg abuse outweighs </w:t>
      </w:r>
      <w:proofErr w:type="spellStart"/>
      <w:r>
        <w:t>Aff</w:t>
      </w:r>
      <w:proofErr w:type="spellEnd"/>
      <w:r>
        <w:t xml:space="preserve"> abuse – 1] Infinite prep time before round to frontline 2] 2AR judge psychology and 1</w:t>
      </w:r>
      <w:r w:rsidRPr="00F054A9">
        <w:rPr>
          <w:vertAlign w:val="superscript"/>
        </w:rPr>
        <w:t>st</w:t>
      </w:r>
      <w:r>
        <w:t xml:space="preserve"> and last speech 3] Infinite perms and </w:t>
      </w:r>
      <w:proofErr w:type="spellStart"/>
      <w:r>
        <w:t>uplayering</w:t>
      </w:r>
      <w:proofErr w:type="spellEnd"/>
      <w:r>
        <w:t xml:space="preserve"> in the 1AR. </w:t>
      </w:r>
    </w:p>
    <w:p w14:paraId="18AAFA7A" w14:textId="77777777" w:rsidR="00F47A94" w:rsidRPr="002374D5" w:rsidRDefault="00F47A94" w:rsidP="00F47A94">
      <w:pPr>
        <w:pStyle w:val="Heading4"/>
        <w:rPr>
          <w:color w:val="FF0000"/>
        </w:rPr>
      </w:pPr>
      <w:r w:rsidRPr="002374D5">
        <w:rPr>
          <w:color w:val="FF0000"/>
        </w:rPr>
        <w:t xml:space="preserve">Reasonability on 1AR shells – 1AR theory is very </w:t>
      </w:r>
      <w:proofErr w:type="spellStart"/>
      <w:r w:rsidRPr="002374D5">
        <w:rPr>
          <w:color w:val="FF0000"/>
        </w:rPr>
        <w:t>aff</w:t>
      </w:r>
      <w:proofErr w:type="spellEnd"/>
      <w:r w:rsidRPr="002374D5">
        <w:rPr>
          <w:color w:val="FF0000"/>
        </w:rPr>
        <w:t xml:space="preserve">-biased because the 2AR gets to line-by-line every 2NR standard with new answers that never get responded to– reasonability checks 2AR sandbagging by preventing really abusive 1NCs while still giving the 2N a chance. </w:t>
      </w:r>
    </w:p>
    <w:p w14:paraId="7257DF1A" w14:textId="77777777" w:rsidR="00F47A94" w:rsidRPr="002374D5" w:rsidRDefault="00F47A94" w:rsidP="00F47A94">
      <w:pPr>
        <w:pStyle w:val="Heading4"/>
        <w:rPr>
          <w:color w:val="FF0000"/>
        </w:rPr>
      </w:pPr>
      <w:r w:rsidRPr="002374D5">
        <w:rPr>
          <w:color w:val="FF0000"/>
        </w:rPr>
        <w:t xml:space="preserve">DTA on 1AR shells - They can blow up </w:t>
      </w:r>
      <w:proofErr w:type="spellStart"/>
      <w:r w:rsidRPr="002374D5">
        <w:rPr>
          <w:color w:val="FF0000"/>
        </w:rPr>
        <w:t>blippy</w:t>
      </w:r>
      <w:proofErr w:type="spellEnd"/>
      <w:r w:rsidRPr="002374D5">
        <w:rPr>
          <w:color w:val="FF0000"/>
        </w:rPr>
        <w:t xml:space="preserve"> 20 second shells in the 2AR while I have to split my time and can’t preempt 2AR spin which necessitates judge intervention and means 1AR theory is irresolvable so you shouldn’t stake the round on it. </w:t>
      </w:r>
    </w:p>
    <w:p w14:paraId="3016DEE9" w14:textId="77777777" w:rsidR="00F47A94" w:rsidRPr="002374D5" w:rsidRDefault="00F47A94" w:rsidP="00F47A94">
      <w:pPr>
        <w:pStyle w:val="Heading4"/>
        <w:rPr>
          <w:rStyle w:val="Emphasis"/>
          <w:b/>
          <w:iCs/>
          <w:color w:val="FF0000"/>
          <w:sz w:val="26"/>
          <w:u w:val="none"/>
        </w:rPr>
      </w:pPr>
      <w:r w:rsidRPr="002374D5">
        <w:rPr>
          <w:color w:val="FF0000"/>
        </w:rPr>
        <w:t xml:space="preserve">RVIs on 1AR theory – 1AR being able to spend 20 seconds on a shell and still win forces the 2N to allocate at least 2:30 on the shell which means RVIs check back time skew – </w:t>
      </w:r>
      <w:proofErr w:type="spellStart"/>
      <w:r w:rsidRPr="002374D5">
        <w:rPr>
          <w:color w:val="FF0000"/>
        </w:rPr>
        <w:t>ows</w:t>
      </w:r>
      <w:proofErr w:type="spellEnd"/>
      <w:r w:rsidRPr="002374D5">
        <w:rPr>
          <w:color w:val="FF0000"/>
        </w:rPr>
        <w:t xml:space="preserve"> on </w:t>
      </w:r>
      <w:proofErr w:type="spellStart"/>
      <w:r w:rsidRPr="002374D5">
        <w:rPr>
          <w:color w:val="FF0000"/>
        </w:rPr>
        <w:t>quantifiaiblity</w:t>
      </w:r>
      <w:proofErr w:type="spellEnd"/>
    </w:p>
    <w:p w14:paraId="78724ADC" w14:textId="3D0CB5AF" w:rsidR="00F47A94" w:rsidRDefault="00F47A94" w:rsidP="00F47A94">
      <w:pPr>
        <w:pStyle w:val="Heading4"/>
      </w:pPr>
      <w:r>
        <w:t xml:space="preserve">No new 1ar theory paradigm issues- A] the 1NC has already occurred with current paradigm issues in mind so new 1ar paradigms moot any theoretical offense B] introducing them in the </w:t>
      </w:r>
      <w:proofErr w:type="spellStart"/>
      <w:r>
        <w:t>aff</w:t>
      </w:r>
      <w:proofErr w:type="spellEnd"/>
      <w:r>
        <w:t xml:space="preserve"> allows for them to be more rigorously tested which o/w’s on time frame since we can set higher quality norms.</w:t>
      </w:r>
    </w:p>
    <w:p w14:paraId="1E93D103" w14:textId="77777777" w:rsidR="00F47A94" w:rsidRPr="00D7703C" w:rsidRDefault="00F47A94" w:rsidP="00F47A94">
      <w:pPr>
        <w:pStyle w:val="Heading4"/>
      </w:pPr>
      <w:r w:rsidRPr="00D7703C">
        <w:t>Reject 1ar Theory</w:t>
      </w:r>
      <w:r>
        <w:t xml:space="preserve"> and voting issues</w:t>
      </w:r>
    </w:p>
    <w:p w14:paraId="27C62B18" w14:textId="77777777" w:rsidR="00F47A94" w:rsidRPr="00D7703C" w:rsidRDefault="00F47A94" w:rsidP="00F47A94">
      <w:pPr>
        <w:pStyle w:val="Heading4"/>
      </w:pPr>
      <w:r w:rsidRPr="00D7703C">
        <w:t>a. 7 - 6 time skew</w:t>
      </w:r>
    </w:p>
    <w:p w14:paraId="78700ABC" w14:textId="77777777" w:rsidR="00F47A94" w:rsidRPr="00D7703C" w:rsidRDefault="00F47A94" w:rsidP="00F47A94">
      <w:pPr>
        <w:pStyle w:val="Heading4"/>
      </w:pPr>
      <w:r w:rsidRPr="00D7703C">
        <w:t>b. No 3nr, so 2ar gets to weigh however they want</w:t>
      </w:r>
    </w:p>
    <w:p w14:paraId="7D58D863" w14:textId="77777777" w:rsidR="00F47A94" w:rsidRPr="00D7703C" w:rsidRDefault="00F47A94" w:rsidP="00F47A94">
      <w:pPr>
        <w:pStyle w:val="Heading4"/>
      </w:pPr>
      <w:r w:rsidRPr="00D7703C">
        <w:t>c.</w:t>
      </w:r>
      <w:r>
        <w:t xml:space="preserve"> J</w:t>
      </w:r>
      <w:r w:rsidRPr="00D7703C">
        <w:t xml:space="preserve">udges are more likely to by 2a arguments as they are the </w:t>
      </w:r>
    </w:p>
    <w:p w14:paraId="5472452D" w14:textId="77777777" w:rsidR="00F47A94" w:rsidRPr="00D7703C" w:rsidRDefault="00F47A94" w:rsidP="00F47A94">
      <w:pPr>
        <w:pStyle w:val="Heading4"/>
      </w:pPr>
      <w:r w:rsidRPr="00D7703C">
        <w:t>last speech</w:t>
      </w:r>
    </w:p>
    <w:p w14:paraId="3ED4A8E3" w14:textId="77777777" w:rsidR="00F47A94" w:rsidRPr="002374D5" w:rsidRDefault="00F47A94" w:rsidP="00F47A94">
      <w:pPr>
        <w:pStyle w:val="Heading4"/>
        <w:rPr>
          <w:color w:val="FF0000"/>
        </w:rPr>
      </w:pPr>
      <w:r w:rsidRPr="002374D5">
        <w:rPr>
          <w:color w:val="FF0000"/>
        </w:rPr>
        <w:t xml:space="preserve">d. Too many theory flows make it impossible to test the </w:t>
      </w:r>
      <w:proofErr w:type="spellStart"/>
      <w:r w:rsidRPr="002374D5">
        <w:rPr>
          <w:color w:val="FF0000"/>
        </w:rPr>
        <w:t>aff</w:t>
      </w:r>
      <w:proofErr w:type="spellEnd"/>
      <w:r w:rsidRPr="002374D5">
        <w:rPr>
          <w:color w:val="FF0000"/>
        </w:rPr>
        <w:t xml:space="preserve"> </w:t>
      </w:r>
    </w:p>
    <w:p w14:paraId="5A0DEAB3" w14:textId="77777777" w:rsidR="009B04F7" w:rsidRPr="007A6F2B" w:rsidRDefault="009B04F7" w:rsidP="009B04F7">
      <w:pPr>
        <w:pStyle w:val="Heading4"/>
      </w:pPr>
    </w:p>
    <w:p w14:paraId="36C31B7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696881728848"/>
    <w:docVar w:name="VerbatimVersion" w:val="5.1"/>
  </w:docVars>
  <w:rsids>
    <w:rsidRoot w:val="009B04F7"/>
    <w:rsid w:val="000139A3"/>
    <w:rsid w:val="00100833"/>
    <w:rsid w:val="00104529"/>
    <w:rsid w:val="00105942"/>
    <w:rsid w:val="00107396"/>
    <w:rsid w:val="00144A4C"/>
    <w:rsid w:val="00176AB0"/>
    <w:rsid w:val="00177B7D"/>
    <w:rsid w:val="0018322D"/>
    <w:rsid w:val="001B5776"/>
    <w:rsid w:val="001E527A"/>
    <w:rsid w:val="001F78CE"/>
    <w:rsid w:val="002374D5"/>
    <w:rsid w:val="00251FC7"/>
    <w:rsid w:val="002855A7"/>
    <w:rsid w:val="002B146A"/>
    <w:rsid w:val="002B5E17"/>
    <w:rsid w:val="00315690"/>
    <w:rsid w:val="00316B75"/>
    <w:rsid w:val="00325646"/>
    <w:rsid w:val="003460F2"/>
    <w:rsid w:val="0038158C"/>
    <w:rsid w:val="003902BA"/>
    <w:rsid w:val="003A09E2"/>
    <w:rsid w:val="003A457C"/>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7F7DD9"/>
    <w:rsid w:val="00823A1C"/>
    <w:rsid w:val="00845B9D"/>
    <w:rsid w:val="00860984"/>
    <w:rsid w:val="008B3ECB"/>
    <w:rsid w:val="008B4E85"/>
    <w:rsid w:val="008C1B2E"/>
    <w:rsid w:val="0091627E"/>
    <w:rsid w:val="0097032B"/>
    <w:rsid w:val="009B04F7"/>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126D"/>
    <w:rsid w:val="00DA1C92"/>
    <w:rsid w:val="00DA25D4"/>
    <w:rsid w:val="00DA6538"/>
    <w:rsid w:val="00DE3320"/>
    <w:rsid w:val="00E15E75"/>
    <w:rsid w:val="00E5262C"/>
    <w:rsid w:val="00EC7DC4"/>
    <w:rsid w:val="00ED30CF"/>
    <w:rsid w:val="00F176EF"/>
    <w:rsid w:val="00F45E10"/>
    <w:rsid w:val="00F47A94"/>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8C7BB"/>
  <w15:chartTrackingRefBased/>
  <w15:docId w15:val="{802C1E68-F4F1-4F67-8C34-73CB16551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B04F7"/>
    <w:rPr>
      <w:rFonts w:ascii="Calibri" w:hAnsi="Calibri"/>
    </w:rPr>
  </w:style>
  <w:style w:type="paragraph" w:styleId="Heading1">
    <w:name w:val="heading 1"/>
    <w:aliases w:val="Pocket"/>
    <w:basedOn w:val="Normal"/>
    <w:next w:val="Normal"/>
    <w:link w:val="Heading1Char"/>
    <w:qFormat/>
    <w:rsid w:val="009B04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B04F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B04F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Medium Grid 21,Normal Tag,Heading 21,Heading 2 Char2 Char,Heading 2 Char1 Char Char,Ch,small text,Heading 2 Char Char Char Char,TAG,no read,No Spacing211,No Spacing12,No Spacing2111,ta, Ch,heading 2,No Spacing4,Ta,t"/>
    <w:basedOn w:val="Normal"/>
    <w:next w:val="Normal"/>
    <w:link w:val="Heading4Char"/>
    <w:uiPriority w:val="3"/>
    <w:unhideWhenUsed/>
    <w:qFormat/>
    <w:rsid w:val="009B04F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B04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04F7"/>
  </w:style>
  <w:style w:type="character" w:customStyle="1" w:styleId="Heading1Char">
    <w:name w:val="Heading 1 Char"/>
    <w:aliases w:val="Pocket Char"/>
    <w:basedOn w:val="DefaultParagraphFont"/>
    <w:link w:val="Heading1"/>
    <w:rsid w:val="009B04F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B04F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B04F7"/>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Medium Grid 21 Char,Normal Tag Char,Heading 21 Char,Heading 2 Char2 Char Char,Heading 2 Char1 Char Char Char,Ch Char,small text Char,Heading 2 Char Char Char Char Char,TAG Char,ta Char"/>
    <w:basedOn w:val="DefaultParagraphFont"/>
    <w:link w:val="Heading4"/>
    <w:uiPriority w:val="3"/>
    <w:rsid w:val="009B04F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B"/>
    <w:basedOn w:val="DefaultParagraphFont"/>
    <w:link w:val="textbold"/>
    <w:uiPriority w:val="7"/>
    <w:qFormat/>
    <w:rsid w:val="009B04F7"/>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B04F7"/>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6"/>
    <w:qFormat/>
    <w:rsid w:val="009B04F7"/>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Read,TA,C"/>
    <w:basedOn w:val="DefaultParagraphFont"/>
    <w:link w:val="NoSpacing"/>
    <w:uiPriority w:val="99"/>
    <w:unhideWhenUsed/>
    <w:rsid w:val="009B04F7"/>
    <w:rPr>
      <w:color w:val="auto"/>
      <w:u w:val="none"/>
    </w:rPr>
  </w:style>
  <w:style w:type="character" w:styleId="FollowedHyperlink">
    <w:name w:val="FollowedHyperlink"/>
    <w:basedOn w:val="DefaultParagraphFont"/>
    <w:uiPriority w:val="99"/>
    <w:semiHidden/>
    <w:unhideWhenUsed/>
    <w:rsid w:val="009B04F7"/>
    <w:rPr>
      <w:color w:val="auto"/>
      <w:u w:val="non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1"/>
    <w:qFormat/>
    <w:rsid w:val="009B04F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9B04F7"/>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UnderlinePara">
    <w:name w:val="Underline Para"/>
    <w:basedOn w:val="Normal"/>
    <w:uiPriority w:val="6"/>
    <w:qFormat/>
    <w:rsid w:val="007F7DD9"/>
    <w:pPr>
      <w:widowControl w:val="0"/>
      <w:suppressAutoHyphens/>
      <w:spacing w:after="200"/>
      <w:contextualSpacing/>
    </w:pPr>
    <w:rPr>
      <w:rFonts w:asciiTheme="minorHAnsi" w:hAnsiTheme="minorHAnsi"/>
      <w:u w:val="single"/>
    </w:rPr>
  </w:style>
  <w:style w:type="paragraph" w:styleId="ListParagraph">
    <w:name w:val="List Paragraph"/>
    <w:basedOn w:val="Normal"/>
    <w:uiPriority w:val="99"/>
    <w:unhideWhenUsed/>
    <w:qFormat/>
    <w:rsid w:val="00F47A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c.gov/marijuana/faqs/is-marijuana-medicine.html" TargetMode="External"/><Relationship Id="rId13" Type="http://schemas.openxmlformats.org/officeDocument/2006/relationships/hyperlink" Target="https://endpts.com/how-the-biopharma-industry-is-helping-to-pay-for-the-bipartisan-infrastructure-bill/" TargetMode="External"/><Relationship Id="rId3" Type="http://schemas.openxmlformats.org/officeDocument/2006/relationships/styles" Target="styles.xml"/><Relationship Id="rId7" Type="http://schemas.openxmlformats.org/officeDocument/2006/relationships/hyperlink" Target="https://www.dictionary.com/browse/delay" TargetMode="External"/><Relationship Id="rId12" Type="http://schemas.openxmlformats.org/officeDocument/2006/relationships/hyperlink" Target="https://khn.org/news/senators-who-led-pharma-friendly-patent-reform-also-prime-targets-for-pharma-cas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irep.ntu.ac.uk/id/eprint/33374/1/Naporn%20Popattanachai%202018.pdf" TargetMode="External"/><Relationship Id="rId11" Type="http://schemas.openxmlformats.org/officeDocument/2006/relationships/hyperlink" Target="https://www.cnbc.com/2021/08/25/what-happens-next-with-biden-infrastructure-budget-bills-in-congress.html" TargetMode="External"/><Relationship Id="rId5" Type="http://schemas.openxmlformats.org/officeDocument/2006/relationships/webSettings" Target="webSettings.xml"/><Relationship Id="rId15" Type="http://schemas.openxmlformats.org/officeDocument/2006/relationships/hyperlink" Target="https://www.usatoday.com/story/opinion/todaysdebate/2021/07/20/climate-change-biden-infrastructure-bill-good-start/7877118002/" TargetMode="External"/><Relationship Id="rId10" Type="http://schemas.openxmlformats.org/officeDocument/2006/relationships/hyperlink" Target="https://lawcat.berkeley.edu/record/1119327/files/fulltext.pdf" TargetMode="External"/><Relationship Id="rId4" Type="http://schemas.openxmlformats.org/officeDocument/2006/relationships/settings" Target="settings.xml"/><Relationship Id="rId9" Type="http://schemas.openxmlformats.org/officeDocument/2006/relationships/hyperlink" Target="https://www.jstor.org/stable/2704077" TargetMode="External"/><Relationship Id="rId14" Type="http://schemas.openxmlformats.org/officeDocument/2006/relationships/hyperlink" Target="https://www.dailyposter.com/dem-obstructionists-are-bankrolled-by-pharma-and-o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B614-9CEC-44A6-8A4B-631A2415E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53</TotalTime>
  <Pages>13</Pages>
  <Words>7260</Words>
  <Characters>41385</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3</cp:revision>
  <dcterms:created xsi:type="dcterms:W3CDTF">2021-09-05T17:52:00Z</dcterms:created>
  <dcterms:modified xsi:type="dcterms:W3CDTF">2021-09-05T19:31:00Z</dcterms:modified>
</cp:coreProperties>
</file>