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8A0B3" w14:textId="0299C721" w:rsidR="008C3243" w:rsidRDefault="008C3243" w:rsidP="008C3243">
      <w:pPr>
        <w:pStyle w:val="Heading3"/>
      </w:pPr>
      <w:r>
        <w:t>Contention 1</w:t>
      </w:r>
    </w:p>
    <w:p w14:paraId="349EB064" w14:textId="77777777" w:rsidR="00240F51" w:rsidRDefault="00240F51" w:rsidP="00240F51">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46E1C485" w14:textId="77777777" w:rsidR="00240F51" w:rsidRPr="00E07505" w:rsidRDefault="00240F51" w:rsidP="00240F51">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6" w:history="1">
        <w:r w:rsidRPr="005C484B">
          <w:rPr>
            <w:rStyle w:val="Hyperlink"/>
          </w:rPr>
          <w:t>https://www.greensightag.com/logbook/can-starlink-save-the-world-by-connecting-farms/</w:t>
        </w:r>
      </w:hyperlink>
      <w:r>
        <w:t xml:space="preserve"> (Data Management Consulting Firm)//Elmer </w:t>
      </w:r>
    </w:p>
    <w:p w14:paraId="5E3CF423" w14:textId="277830C3" w:rsidR="00240F51" w:rsidRDefault="00240F51" w:rsidP="00240F51">
      <w:pPr>
        <w:rPr>
          <w:rStyle w:val="StyleUnderline"/>
        </w:rPr>
      </w:pPr>
      <w:proofErr w:type="spellStart"/>
      <w:r w:rsidRPr="00511499">
        <w:t>GreenSight</w:t>
      </w:r>
      <w:proofErr w:type="spellEnd"/>
      <w:r w:rsidRPr="00511499">
        <w:t xml:space="preserve"> innovates in </w:t>
      </w:r>
      <w:proofErr w:type="gramStart"/>
      <w:r w:rsidRPr="00511499">
        <w:t>a number of</w:t>
      </w:r>
      <w:proofErr w:type="gramEnd"/>
      <w:r w:rsidRPr="00511499">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511499">
        <w:t xml:space="preserve"> Most urban and suburban households in the United States have had easy and reasonably inexpensive access to </w:t>
      </w:r>
      <w:proofErr w:type="gramStart"/>
      <w:r w:rsidRPr="00511499">
        <w:t>high speed</w:t>
      </w:r>
      <w:proofErr w:type="gramEnd"/>
      <w:r w:rsidRPr="00511499">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proofErr w:type="gramStart"/>
      <w:r w:rsidRPr="00970852">
        <w:rPr>
          <w:rStyle w:val="Emphasis"/>
          <w:highlight w:val="green"/>
        </w:rPr>
        <w:t>have to</w:t>
      </w:r>
      <w:proofErr w:type="gramEnd"/>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3F22F351" w14:textId="77777777" w:rsidR="00240F51" w:rsidRDefault="00240F51" w:rsidP="00240F51">
      <w:pPr>
        <w:pStyle w:val="Heading4"/>
      </w:pPr>
      <w:proofErr w:type="spellStart"/>
      <w:r>
        <w:t>Starlink</w:t>
      </w:r>
      <w:proofErr w:type="spellEnd"/>
      <w:r>
        <w:t xml:space="preserve"> Mega-Constellations generates </w:t>
      </w:r>
      <w:r>
        <w:rPr>
          <w:u w:val="single"/>
        </w:rPr>
        <w:t>next-level</w:t>
      </w:r>
      <w:r>
        <w:t xml:space="preserve"> advanced Weather Forecasting. </w:t>
      </w:r>
    </w:p>
    <w:p w14:paraId="3ADD42C4" w14:textId="77777777" w:rsidR="00240F51" w:rsidRPr="000E77C2" w:rsidRDefault="00240F51" w:rsidP="00240F51">
      <w:r w:rsidRPr="000E77C2">
        <w:rPr>
          <w:rStyle w:val="Style13ptBold"/>
        </w:rPr>
        <w:t>Erwin 20</w:t>
      </w:r>
      <w:r>
        <w:t xml:space="preserve"> </w:t>
      </w:r>
      <w:r w:rsidRPr="000E77C2">
        <w:t>Sandra Erwin 10-14-2020 "SpaceX to explore ways to provide weather data to U.S. military"</w:t>
      </w:r>
      <w:r>
        <w:t xml:space="preserve"> </w:t>
      </w:r>
      <w:hyperlink r:id="rId7" w:history="1">
        <w:r w:rsidRPr="005C484B">
          <w:rPr>
            <w:rStyle w:val="Hyperlink"/>
          </w:rPr>
          <w:t>https://spacenews.com/spacex-to-explore-ways-to-provide-weather-data-to-u-s-military/</w:t>
        </w:r>
      </w:hyperlink>
      <w:r>
        <w:t xml:space="preserve"> (</w:t>
      </w:r>
      <w:r w:rsidRPr="000E77C2">
        <w:t xml:space="preserve">Sandra Erwin writes about military space programs, policy, technology and the industry that supports this sector. She has covered the military, the Pentagon, </w:t>
      </w:r>
      <w:proofErr w:type="gramStart"/>
      <w:r w:rsidRPr="000E77C2">
        <w:t>Congress</w:t>
      </w:r>
      <w:proofErr w:type="gramEnd"/>
      <w:r w:rsidRPr="000E77C2">
        <w:t xml:space="preserve"> and the defense industry for nearly two decades as editor of NDIA’s National Defense Magazine and Pentagon correspondent for Real Clear Defense.</w:t>
      </w:r>
      <w:r>
        <w:t xml:space="preserve">)//Elmer </w:t>
      </w:r>
    </w:p>
    <w:p w14:paraId="555738F6" w14:textId="77777777" w:rsidR="00240F51" w:rsidRPr="000A34F0" w:rsidRDefault="00240F51" w:rsidP="00240F51">
      <w:r w:rsidRPr="00CB5CE3">
        <w:rPr>
          <w:rStyle w:val="StyleUnderline"/>
        </w:rPr>
        <w:t xml:space="preserve">The $2 million contract is to “assess the feasibility and </w:t>
      </w:r>
      <w:proofErr w:type="gramStart"/>
      <w:r w:rsidRPr="00CB5CE3">
        <w:rPr>
          <w:rStyle w:val="StyleUnderline"/>
        </w:rPr>
        <w:t>long term</w:t>
      </w:r>
      <w:proofErr w:type="gramEnd"/>
      <w:r w:rsidRPr="00CB5CE3">
        <w:rPr>
          <w:rStyle w:val="StyleUnderline"/>
        </w:rPr>
        <w:t xml:space="preserve"> viability of a ‘weather data as a service business model.”</w:t>
      </w:r>
      <w:r w:rsidRPr="000A34F0">
        <w:t xml:space="preserve"> WASHINGTON — </w:t>
      </w:r>
      <w:r w:rsidRPr="00970852">
        <w:rPr>
          <w:rStyle w:val="Emphasis"/>
          <w:highlight w:val="green"/>
        </w:rPr>
        <w:t>SpaceX</w:t>
      </w:r>
      <w:r w:rsidRPr="00970852">
        <w:rPr>
          <w:rStyle w:val="StyleUnderline"/>
          <w:highlight w:val="green"/>
        </w:rPr>
        <w:t xml:space="preserve"> </w:t>
      </w:r>
      <w:r w:rsidRPr="00CB5CE3">
        <w:rPr>
          <w:rStyle w:val="StyleUnderline"/>
        </w:rPr>
        <w:t xml:space="preserve">is </w:t>
      </w:r>
      <w:r w:rsidRPr="00970852">
        <w:rPr>
          <w:rStyle w:val="Emphasis"/>
          <w:highlight w:val="green"/>
        </w:rPr>
        <w:t>looking</w:t>
      </w:r>
      <w:r w:rsidRPr="00970852">
        <w:rPr>
          <w:rStyle w:val="StyleUnderline"/>
          <w:highlight w:val="green"/>
        </w:rPr>
        <w:t xml:space="preserve"> </w:t>
      </w:r>
      <w:r w:rsidRPr="00CB5CE3">
        <w:rPr>
          <w:rStyle w:val="StyleUnderline"/>
        </w:rPr>
        <w:t xml:space="preserve">at </w:t>
      </w:r>
      <w:r w:rsidRPr="00970852">
        <w:rPr>
          <w:rStyle w:val="Emphasis"/>
          <w:highlight w:val="green"/>
        </w:rPr>
        <w:t>ways</w:t>
      </w:r>
      <w:r w:rsidRPr="00970852">
        <w:rPr>
          <w:rStyle w:val="StyleUnderline"/>
          <w:highlight w:val="green"/>
        </w:rPr>
        <w:t xml:space="preserve"> </w:t>
      </w:r>
      <w:r w:rsidRPr="00CB5CE3">
        <w:rPr>
          <w:rStyle w:val="StyleUnderline"/>
        </w:rPr>
        <w:t xml:space="preserve">it could </w:t>
      </w:r>
      <w:r w:rsidRPr="00970852">
        <w:rPr>
          <w:rStyle w:val="Emphasis"/>
          <w:highlight w:val="green"/>
          <w:bdr w:val="single" w:sz="18" w:space="0" w:color="auto"/>
        </w:rPr>
        <w:t>provide weather data</w:t>
      </w:r>
      <w:r w:rsidRPr="00970852">
        <w:rPr>
          <w:rStyle w:val="StyleUnderline"/>
          <w:highlight w:val="green"/>
        </w:rPr>
        <w:t xml:space="preserve"> </w:t>
      </w:r>
      <w:r w:rsidRPr="00CB5CE3">
        <w:rPr>
          <w:rStyle w:val="StyleUnderline"/>
        </w:rPr>
        <w:t>to the U.S. military. The company is working under a $2 million six-month study contract from the U.S. Space Force’s Space and Missile Systems Center.</w:t>
      </w:r>
      <w:r w:rsidRPr="000A34F0">
        <w:t xml:space="preserve"> Charlotte Gerhart, chief of the Space and Missile Systems Center Production Corps Low Earth Orbit Division, said in a statement to </w:t>
      </w:r>
      <w:proofErr w:type="spellStart"/>
      <w:r w:rsidRPr="000A34F0">
        <w:t>SpaceNews</w:t>
      </w:r>
      <w:proofErr w:type="spellEnd"/>
      <w:r w:rsidRPr="000A34F0">
        <w:t xml:space="preserve"> that SpaceX received the contract in July from SMC’s Space Enterprise Consortium. </w:t>
      </w:r>
      <w:r w:rsidRPr="00CB5CE3">
        <w:rPr>
          <w:rStyle w:val="StyleUnderline"/>
        </w:rPr>
        <w:t xml:space="preserve">The contract is to “assess the feasibility and </w:t>
      </w:r>
      <w:proofErr w:type="gramStart"/>
      <w:r w:rsidRPr="00CB5CE3">
        <w:rPr>
          <w:rStyle w:val="StyleUnderline"/>
        </w:rPr>
        <w:t>long term</w:t>
      </w:r>
      <w:proofErr w:type="gramEnd"/>
      <w:r w:rsidRPr="00CB5CE3">
        <w:rPr>
          <w:rStyle w:val="StyleUnderline"/>
        </w:rPr>
        <w:t xml:space="preserve"> viability of a ‘weather data as a service business model,’” said Gerhart</w:t>
      </w:r>
      <w:r w:rsidRPr="000A34F0">
        <w:t xml:space="preserve">. SpaceX did not respond to questions from </w:t>
      </w:r>
      <w:proofErr w:type="spellStart"/>
      <w:r w:rsidRPr="000A34F0">
        <w:t>SpaceNews</w:t>
      </w:r>
      <w:proofErr w:type="spellEnd"/>
      <w:r w:rsidRPr="000A34F0">
        <w:t xml:space="preserve"> on how the company would leverage the </w:t>
      </w:r>
      <w:proofErr w:type="spellStart"/>
      <w:r w:rsidRPr="000A34F0">
        <w:t>Starlink</w:t>
      </w:r>
      <w:proofErr w:type="spellEnd"/>
      <w:r w:rsidRPr="000A34F0">
        <w:t xml:space="preserve">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CB5CE3">
        <w:rPr>
          <w:rStyle w:val="StyleUnderline"/>
        </w:rPr>
        <w:t xml:space="preserve">The EWS program </w:t>
      </w:r>
      <w:r w:rsidRPr="00970852">
        <w:rPr>
          <w:rStyle w:val="Emphasis"/>
          <w:highlight w:val="green"/>
        </w:rPr>
        <w:t>goal remains to provide</w:t>
      </w:r>
      <w:r w:rsidRPr="00970852">
        <w:rPr>
          <w:rStyle w:val="StyleUnderline"/>
          <w:highlight w:val="green"/>
        </w:rPr>
        <w:t xml:space="preserve"> </w:t>
      </w:r>
      <w:r w:rsidRPr="00CB5CE3">
        <w:rPr>
          <w:rStyle w:val="StyleUnderline"/>
        </w:rPr>
        <w:t xml:space="preserve">a more </w:t>
      </w:r>
      <w:r w:rsidRPr="00970852">
        <w:rPr>
          <w:rStyle w:val="Emphasis"/>
          <w:highlight w:val="green"/>
          <w:bdr w:val="single" w:sz="18" w:space="0" w:color="auto"/>
        </w:rPr>
        <w:t>resilient and higher refresh capability, enhancing global terrestrial weather capability</w:t>
      </w:r>
      <w:r w:rsidRPr="00CB5CE3">
        <w:rPr>
          <w:rStyle w:val="StyleUnderline"/>
        </w:rPr>
        <w:t xml:space="preserve">,” said Gerhart. </w:t>
      </w:r>
      <w:r w:rsidRPr="000A34F0">
        <w:t xml:space="preserve">The </w:t>
      </w:r>
      <w:proofErr w:type="spellStart"/>
      <w:r w:rsidRPr="000A34F0">
        <w:t>SpEC</w:t>
      </w:r>
      <w:proofErr w:type="spellEnd"/>
      <w:r w:rsidRPr="000A34F0">
        <w:t xml:space="preserve"> consortium was created in 2017 to attract commercial space businesses to work with the military. The contracts awarded by </w:t>
      </w:r>
      <w:proofErr w:type="spellStart"/>
      <w:r w:rsidRPr="000A34F0">
        <w:t>SpEC</w:t>
      </w:r>
      <w:proofErr w:type="spellEnd"/>
      <w:r w:rsidRPr="000A34F0">
        <w:t xml:space="preserve">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w:t>
      </w:r>
      <w:proofErr w:type="spellStart"/>
      <w:r w:rsidRPr="000A34F0">
        <w:t>SpEC</w:t>
      </w:r>
      <w:proofErr w:type="spellEnd"/>
      <w:r w:rsidRPr="000A34F0">
        <w:t xml:space="preserve"> said in an email to members. </w:t>
      </w:r>
      <w:r w:rsidRPr="00CB5CE3">
        <w:rPr>
          <w:rStyle w:val="StyleUnderline"/>
        </w:rPr>
        <w:t xml:space="preserve">The EO/IR EWS program is </w:t>
      </w:r>
      <w:r w:rsidRPr="00970852">
        <w:rPr>
          <w:rStyle w:val="Emphasis"/>
          <w:highlight w:val="green"/>
        </w:rPr>
        <w:t>looking at</w:t>
      </w:r>
      <w:r w:rsidRPr="00970852">
        <w:rPr>
          <w:rStyle w:val="StyleUnderline"/>
          <w:highlight w:val="green"/>
        </w:rPr>
        <w:t xml:space="preserve"> </w:t>
      </w:r>
      <w:r w:rsidRPr="00CB5CE3">
        <w:rPr>
          <w:rStyle w:val="StyleUnderline"/>
        </w:rPr>
        <w:t xml:space="preserve">a </w:t>
      </w:r>
      <w:r w:rsidRPr="00970852">
        <w:rPr>
          <w:rStyle w:val="Emphasis"/>
          <w:highlight w:val="green"/>
        </w:rPr>
        <w:t>future</w:t>
      </w:r>
      <w:r w:rsidRPr="00970852">
        <w:rPr>
          <w:rStyle w:val="StyleUnderline"/>
          <w:highlight w:val="green"/>
        </w:rPr>
        <w:t xml:space="preserve"> </w:t>
      </w:r>
      <w:r w:rsidRPr="00970852">
        <w:rPr>
          <w:rStyle w:val="Emphasis"/>
          <w:highlight w:val="green"/>
        </w:rPr>
        <w:t>proliferated</w:t>
      </w:r>
      <w:r w:rsidRPr="00970852">
        <w:rPr>
          <w:rStyle w:val="StyleUnderline"/>
          <w:highlight w:val="green"/>
        </w:rPr>
        <w:t xml:space="preserve"> </w:t>
      </w:r>
      <w:r w:rsidRPr="00970852">
        <w:rPr>
          <w:rStyle w:val="Emphasis"/>
          <w:highlight w:val="green"/>
        </w:rPr>
        <w:t>l</w:t>
      </w:r>
      <w:r w:rsidRPr="00CB5CE3">
        <w:rPr>
          <w:rStyle w:val="StyleUnderline"/>
        </w:rPr>
        <w:t>ow-</w:t>
      </w:r>
      <w:r w:rsidRPr="00970852">
        <w:rPr>
          <w:rStyle w:val="Emphasis"/>
          <w:highlight w:val="green"/>
        </w:rPr>
        <w:t>E</w:t>
      </w:r>
      <w:r w:rsidRPr="00CB5CE3">
        <w:rPr>
          <w:rStyle w:val="StyleUnderline"/>
        </w:rPr>
        <w:t xml:space="preserve">arth </w:t>
      </w:r>
      <w:r w:rsidRPr="00970852">
        <w:rPr>
          <w:rStyle w:val="Emphasis"/>
          <w:highlight w:val="green"/>
        </w:rPr>
        <w:t>o</w:t>
      </w:r>
      <w:r w:rsidRPr="00CB5CE3">
        <w:rPr>
          <w:rStyle w:val="StyleUnderline"/>
        </w:rPr>
        <w:t xml:space="preserve">rbit </w:t>
      </w:r>
      <w:r w:rsidRPr="00970852">
        <w:rPr>
          <w:rStyle w:val="Emphasis"/>
          <w:highlight w:val="green"/>
        </w:rPr>
        <w:t>constellation</w:t>
      </w:r>
      <w:r w:rsidRPr="00970852">
        <w:rPr>
          <w:rStyle w:val="StyleUnderline"/>
          <w:highlight w:val="green"/>
        </w:rPr>
        <w:t xml:space="preserve"> </w:t>
      </w:r>
      <w:r w:rsidRPr="00970852">
        <w:rPr>
          <w:rStyle w:val="Emphasis"/>
          <w:highlight w:val="green"/>
          <w:bdr w:val="single" w:sz="18" w:space="0" w:color="auto"/>
        </w:rPr>
        <w:t>to focus on cloud characterization and theater weather imagery</w:t>
      </w:r>
      <w:r w:rsidRPr="00970852">
        <w:rPr>
          <w:rStyle w:val="StyleUnderline"/>
          <w:highlight w:val="green"/>
        </w:rPr>
        <w:t xml:space="preserve"> </w:t>
      </w:r>
      <w:r w:rsidRPr="00CB5CE3">
        <w:rPr>
          <w:rStyle w:val="StyleUnderline"/>
        </w:rPr>
        <w:t xml:space="preserve">that could be </w:t>
      </w:r>
      <w:r w:rsidRPr="00970852">
        <w:rPr>
          <w:rStyle w:val="Emphasis"/>
          <w:highlight w:val="green"/>
        </w:rPr>
        <w:t>supplemented by commercial services</w:t>
      </w:r>
      <w:r w:rsidRPr="00CB5CE3">
        <w:rPr>
          <w:rStyle w:val="StyleUnderline"/>
        </w:rPr>
        <w:t xml:space="preserve">. SpaceX’s contract is for the “weather data as a service system architecture exploration phase,” said </w:t>
      </w:r>
      <w:proofErr w:type="spellStart"/>
      <w:r w:rsidRPr="00CB5CE3">
        <w:rPr>
          <w:rStyle w:val="StyleUnderline"/>
        </w:rPr>
        <w:t>SpEC.</w:t>
      </w:r>
      <w:proofErr w:type="spellEnd"/>
      <w:r w:rsidRPr="00CB5CE3">
        <w:rPr>
          <w:rStyle w:val="StyleUnderline"/>
        </w:rPr>
        <w:t xml:space="preserve"> Industry sources speculated that </w:t>
      </w:r>
      <w:r w:rsidRPr="00970852">
        <w:rPr>
          <w:rStyle w:val="Emphasis"/>
          <w:highlight w:val="green"/>
        </w:rPr>
        <w:t>SpaceX could</w:t>
      </w:r>
      <w:r w:rsidRPr="00970852">
        <w:rPr>
          <w:rStyle w:val="StyleUnderline"/>
          <w:highlight w:val="green"/>
        </w:rPr>
        <w:t xml:space="preserve"> </w:t>
      </w:r>
      <w:r w:rsidRPr="00970852">
        <w:rPr>
          <w:rStyle w:val="Emphasis"/>
          <w:highlight w:val="green"/>
        </w:rPr>
        <w:t>provide</w:t>
      </w:r>
      <w:r w:rsidRPr="00970852">
        <w:rPr>
          <w:rStyle w:val="StyleUnderline"/>
          <w:highlight w:val="green"/>
        </w:rPr>
        <w:t xml:space="preserve"> </w:t>
      </w:r>
      <w:r w:rsidRPr="00CB5CE3">
        <w:rPr>
          <w:rStyle w:val="StyleUnderline"/>
        </w:rPr>
        <w:t xml:space="preserve">weather </w:t>
      </w:r>
      <w:r w:rsidRPr="00970852">
        <w:rPr>
          <w:rStyle w:val="Emphasis"/>
          <w:highlight w:val="green"/>
        </w:rPr>
        <w:t>data collected by sensors</w:t>
      </w:r>
      <w:r w:rsidRPr="00970852">
        <w:rPr>
          <w:rStyle w:val="StyleUnderline"/>
          <w:highlight w:val="green"/>
        </w:rPr>
        <w:t xml:space="preserve"> </w:t>
      </w:r>
      <w:r w:rsidRPr="00970852">
        <w:rPr>
          <w:rStyle w:val="Emphasis"/>
          <w:highlight w:val="green"/>
          <w:bdr w:val="single" w:sz="18" w:space="0" w:color="auto"/>
        </w:rPr>
        <w:t xml:space="preserve">hosted on its own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satellites</w:t>
      </w:r>
      <w:r w:rsidRPr="00CB5CE3">
        <w:rPr>
          <w:rStyle w:val="StyleUnderline"/>
        </w:rPr>
        <w:t xml:space="preserve">, </w:t>
      </w:r>
      <w:r w:rsidRPr="00970852">
        <w:rPr>
          <w:rStyle w:val="Emphasis"/>
          <w:highlight w:val="green"/>
        </w:rPr>
        <w:t>or</w:t>
      </w:r>
      <w:r w:rsidRPr="00970852">
        <w:rPr>
          <w:rStyle w:val="StyleUnderline"/>
          <w:highlight w:val="green"/>
        </w:rPr>
        <w:t xml:space="preserve"> </w:t>
      </w:r>
      <w:r w:rsidRPr="00CB5CE3">
        <w:rPr>
          <w:rStyle w:val="StyleUnderline"/>
        </w:rPr>
        <w:t xml:space="preserve">it could team </w:t>
      </w:r>
      <w:proofErr w:type="gramStart"/>
      <w:r w:rsidRPr="00CB5CE3">
        <w:rPr>
          <w:rStyle w:val="StyleUnderline"/>
        </w:rPr>
        <w:t>with  a</w:t>
      </w:r>
      <w:proofErr w:type="gramEnd"/>
      <w:r w:rsidRPr="00CB5CE3">
        <w:rPr>
          <w:rStyle w:val="StyleUnderline"/>
        </w:rPr>
        <w:t xml:space="preserve"> weather data services company and </w:t>
      </w:r>
      <w:r w:rsidRPr="00970852">
        <w:rPr>
          <w:rStyle w:val="Emphasis"/>
          <w:highlight w:val="green"/>
        </w:rPr>
        <w:t xml:space="preserve">use </w:t>
      </w:r>
      <w:proofErr w:type="spellStart"/>
      <w:r w:rsidRPr="00970852">
        <w:rPr>
          <w:rStyle w:val="Emphasis"/>
          <w:highlight w:val="green"/>
        </w:rPr>
        <w:t>Starlink</w:t>
      </w:r>
      <w:proofErr w:type="spellEnd"/>
      <w:r w:rsidRPr="00970852">
        <w:rPr>
          <w:rStyle w:val="Emphasis"/>
          <w:highlight w:val="green"/>
        </w:rPr>
        <w:t xml:space="preserve"> to distribute the data</w:t>
      </w:r>
      <w:r w:rsidRPr="00970852">
        <w:rPr>
          <w:rStyle w:val="StyleUnderline"/>
          <w:highlight w:val="green"/>
        </w:rPr>
        <w:t xml:space="preserve"> </w:t>
      </w:r>
      <w:r w:rsidRPr="00CB5CE3">
        <w:rPr>
          <w:rStyle w:val="StyleUnderline"/>
        </w:rPr>
        <w:t>to customers</w:t>
      </w:r>
      <w:r w:rsidRPr="000A34F0">
        <w:t xml:space="preserve">. One executive </w:t>
      </w:r>
      <w:r w:rsidRPr="00CB5CE3">
        <w:rPr>
          <w:rStyle w:val="StyleUnderline"/>
        </w:rPr>
        <w:t xml:space="preserve">noted that both the U.S. military and the National Oceanic and Atmospheric Administration have </w:t>
      </w:r>
      <w:r w:rsidRPr="00970852">
        <w:rPr>
          <w:rStyle w:val="Emphasis"/>
          <w:highlight w:val="green"/>
        </w:rPr>
        <w:t>growing demands for data</w:t>
      </w:r>
      <w:r w:rsidRPr="00970852">
        <w:rPr>
          <w:rStyle w:val="StyleUnderline"/>
          <w:highlight w:val="green"/>
        </w:rPr>
        <w:t xml:space="preserve"> </w:t>
      </w:r>
      <w:r w:rsidRPr="00CB5CE3">
        <w:rPr>
          <w:rStyle w:val="StyleUnderline"/>
        </w:rPr>
        <w:t xml:space="preserve">that can be </w:t>
      </w:r>
      <w:r w:rsidRPr="00970852">
        <w:rPr>
          <w:rStyle w:val="Emphasis"/>
          <w:highlight w:val="green"/>
        </w:rPr>
        <w:t xml:space="preserve">provided at relatively low cost from companies that operate </w:t>
      </w:r>
      <w:r w:rsidRPr="00970852">
        <w:rPr>
          <w:rStyle w:val="Emphasis"/>
          <w:highlight w:val="green"/>
          <w:bdr w:val="single" w:sz="18" w:space="0" w:color="auto"/>
        </w:rPr>
        <w:t>proliferated LEO systems</w:t>
      </w:r>
      <w:r w:rsidRPr="00CB5CE3">
        <w:rPr>
          <w:rStyle w:val="StyleUnderline"/>
        </w:rPr>
        <w:t>.</w:t>
      </w:r>
    </w:p>
    <w:p w14:paraId="0E311474" w14:textId="77777777" w:rsidR="00240F51" w:rsidRDefault="00240F51" w:rsidP="00240F51">
      <w:pPr>
        <w:pStyle w:val="Heading4"/>
      </w:pPr>
      <w:r>
        <w:t xml:space="preserve">Advanced Weather Forecasting </w:t>
      </w:r>
      <w:r>
        <w:rPr>
          <w:u w:val="single"/>
        </w:rPr>
        <w:t>solves</w:t>
      </w:r>
      <w:r>
        <w:t xml:space="preserve"> Climate Change. </w:t>
      </w:r>
    </w:p>
    <w:p w14:paraId="0BEA6CE0" w14:textId="77777777" w:rsidR="00240F51" w:rsidRPr="00326AC1" w:rsidRDefault="00240F51" w:rsidP="00240F51">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8" w:history="1">
        <w:r w:rsidRPr="005C484B">
          <w:rPr>
            <w:rStyle w:val="Hyperlink"/>
          </w:rPr>
          <w:t>https://www.azocleantech.com/article.aspx?ArticleID=1193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3B5F92D6" w14:textId="77777777" w:rsidR="00240F51" w:rsidRPr="00D27BAD" w:rsidRDefault="00240F51" w:rsidP="00240F51">
      <w:r w:rsidRPr="00970852">
        <w:rPr>
          <w:rStyle w:val="Emphasis"/>
          <w:highlight w:val="green"/>
        </w:rPr>
        <w:t>Humankind</w:t>
      </w:r>
      <w:r w:rsidRPr="00970852">
        <w:rPr>
          <w:rStyle w:val="StyleUnderline"/>
          <w:highlight w:val="green"/>
        </w:rPr>
        <w:t xml:space="preserve"> </w:t>
      </w:r>
      <w:r w:rsidRPr="00CF5A50">
        <w:rPr>
          <w:rStyle w:val="StyleUnderline"/>
        </w:rPr>
        <w:t xml:space="preserve">is </w:t>
      </w:r>
      <w:proofErr w:type="gramStart"/>
      <w:r w:rsidRPr="00CF5A50">
        <w:rPr>
          <w:rStyle w:val="StyleUnderline"/>
        </w:rPr>
        <w:t xml:space="preserve">in the </w:t>
      </w:r>
      <w:r w:rsidRPr="00970852">
        <w:rPr>
          <w:rStyle w:val="Emphasis"/>
          <w:highlight w:val="green"/>
        </w:rPr>
        <w:t>midst of</w:t>
      </w:r>
      <w:proofErr w:type="gramEnd"/>
      <w:r w:rsidRPr="00970852">
        <w:rPr>
          <w:rStyle w:val="Emphasis"/>
          <w:highlight w:val="green"/>
        </w:rPr>
        <w:t xml:space="preserve"> a climate crisis</w:t>
      </w:r>
      <w:r w:rsidRPr="00CF5A50">
        <w:rPr>
          <w:rStyle w:val="StyleUnderline"/>
        </w:rPr>
        <w:t xml:space="preserve">, battling 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970852">
        <w:rPr>
          <w:rStyle w:val="Emphasis"/>
          <w:highlight w:val="green"/>
          <w:bdr w:val="single" w:sz="18" w:space="0" w:color="auto"/>
        </w:rPr>
        <w:t>several ways weather monitoring can help solve</w:t>
      </w:r>
      <w:r w:rsidRPr="00970852">
        <w:rPr>
          <w:rStyle w:val="Emphasis"/>
          <w:highlight w:val="green"/>
        </w:rPr>
        <w:t xml:space="preserve"> </w:t>
      </w:r>
      <w:r w:rsidRPr="00CF5A50">
        <w:rPr>
          <w:rStyle w:val="StyleUnderline"/>
        </w:rPr>
        <w:t xml:space="preserve">the climate crisis, </w:t>
      </w:r>
      <w:r w:rsidRPr="00970852">
        <w:rPr>
          <w:rStyle w:val="Emphasis"/>
          <w:highlight w:val="green"/>
        </w:rPr>
        <w:t>from lowing</w:t>
      </w:r>
      <w:r w:rsidRPr="00970852">
        <w:rPr>
          <w:rStyle w:val="StyleUnderline"/>
          <w:highlight w:val="green"/>
        </w:rPr>
        <w:t xml:space="preserve"> </w:t>
      </w:r>
      <w:r w:rsidRPr="00CF5A50">
        <w:rPr>
          <w:rStyle w:val="StyleUnderline"/>
        </w:rPr>
        <w:t xml:space="preserve">transportation </w:t>
      </w:r>
      <w:r w:rsidRPr="00970852">
        <w:rPr>
          <w:rStyle w:val="Emphasis"/>
          <w:highlight w:val="green"/>
        </w:rPr>
        <w:t>emissions</w:t>
      </w:r>
      <w:r w:rsidRPr="00970852">
        <w:rPr>
          <w:rStyle w:val="StyleUnderline"/>
          <w:highlight w:val="green"/>
        </w:rPr>
        <w:t xml:space="preserve"> </w:t>
      </w:r>
      <w:r w:rsidRPr="00970852">
        <w:rPr>
          <w:rStyle w:val="Emphasis"/>
          <w:highlight w:val="green"/>
        </w:rPr>
        <w:t>to</w:t>
      </w:r>
      <w:r w:rsidRPr="00970852">
        <w:rPr>
          <w:rStyle w:val="StyleUnderline"/>
          <w:highlight w:val="green"/>
        </w:rPr>
        <w:t xml:space="preserve"> </w:t>
      </w:r>
      <w:r w:rsidRPr="00970852">
        <w:rPr>
          <w:rStyle w:val="Emphasis"/>
          <w:highlight w:val="green"/>
        </w:rPr>
        <w:t>pinpointing</w:t>
      </w:r>
      <w:r w:rsidRPr="00970852">
        <w:rPr>
          <w:rStyle w:val="StyleUnderline"/>
          <w:highlight w:val="green"/>
        </w:rPr>
        <w:t xml:space="preserve"> </w:t>
      </w:r>
      <w:r w:rsidRPr="00970852">
        <w:rPr>
          <w:rStyle w:val="Emphasis"/>
          <w:highlight w:val="green"/>
        </w:rPr>
        <w:t>extreme weather events</w:t>
      </w:r>
      <w:r w:rsidRPr="00970852">
        <w:rPr>
          <w:rStyle w:val="StyleUnderline"/>
          <w:highlight w:val="green"/>
        </w:rPr>
        <w:t xml:space="preserve"> </w:t>
      </w:r>
      <w:r w:rsidRPr="00CF5A50">
        <w:rPr>
          <w:rStyle w:val="StyleUnderline"/>
        </w:rPr>
        <w:t>such as wildfires and extraordinary variations in temperature</w:t>
      </w:r>
      <w:r w:rsidRPr="00D27BAD">
        <w:t xml:space="preserve">. </w:t>
      </w:r>
      <w:r w:rsidRPr="00CF5A50">
        <w:rPr>
          <w:rStyle w:val="StyleUnderline"/>
        </w:rPr>
        <w:t xml:space="preserve">Tackling Emissions </w:t>
      </w:r>
      <w:r w:rsidRPr="008C7EED">
        <w:rPr>
          <w:rStyle w:val="Emphasis"/>
        </w:rPr>
        <w:t xml:space="preserve">Global </w:t>
      </w:r>
      <w:r w:rsidRPr="00970852">
        <w:rPr>
          <w:rStyle w:val="Emphasis"/>
          <w:highlight w:val="green"/>
        </w:rPr>
        <w:t xml:space="preserve">travel and shipping contribute significantly to </w:t>
      </w:r>
      <w:r w:rsidRPr="008C7EED">
        <w:rPr>
          <w:rStyle w:val="Emphasis"/>
        </w:rPr>
        <w:t xml:space="preserve">global </w:t>
      </w:r>
      <w:r w:rsidRPr="00970852">
        <w:rPr>
          <w:rStyle w:val="Emphasis"/>
          <w:highlight w:val="green"/>
        </w:rPr>
        <w:t>warming</w:t>
      </w:r>
      <w:r w:rsidRPr="00CF5A50">
        <w:rPr>
          <w:rStyle w:val="StyleUnderline"/>
        </w:rPr>
        <w:t xml:space="preserve">. Aircraft, ships, cars – nearly all modes of transportation emit harmful greenhouse gases, notably carbon dioxide, but also nitrous and sulfur oxides as well as particulates. </w:t>
      </w:r>
      <w:r w:rsidRPr="00D27BAD">
        <w:rPr>
          <w:rStyle w:val="Emphasis"/>
        </w:rPr>
        <w:t>These greenhouse gases trap heat in the Earth’s atmosphere, causing an overall warming effect and a negative impact on our climate</w:t>
      </w:r>
      <w:r w:rsidRPr="00CF5A50">
        <w:rPr>
          <w:rStyle w:val="StyleUnderline"/>
        </w:rPr>
        <w:t xml:space="preserve">. Aviation accounts for 2.4% of all anthropogenic carbon dioxide emissions, with international flights in 2019 producing 915 million tons of the gas. </w:t>
      </w:r>
      <w:r w:rsidRPr="00970852">
        <w:rPr>
          <w:rStyle w:val="Emphasis"/>
          <w:highlight w:val="green"/>
        </w:rPr>
        <w:t>Weather forecasting</w:t>
      </w:r>
      <w:r w:rsidRPr="00CF5A50">
        <w:rPr>
          <w:rStyle w:val="StyleUnderline"/>
        </w:rPr>
        <w:t xml:space="preserve"> technology </w:t>
      </w:r>
      <w:r w:rsidRPr="00970852">
        <w:rPr>
          <w:rStyle w:val="Emphasis"/>
          <w:highlight w:val="green"/>
        </w:rPr>
        <w:t>providing</w:t>
      </w:r>
      <w:r w:rsidRPr="00970852">
        <w:rPr>
          <w:rStyle w:val="StyleUnderline"/>
          <w:highlight w:val="green"/>
        </w:rPr>
        <w:t xml:space="preserve"> </w:t>
      </w:r>
      <w:r w:rsidRPr="00CF5A50">
        <w:rPr>
          <w:rStyle w:val="StyleUnderline"/>
        </w:rPr>
        <w:t xml:space="preserve">accurate, </w:t>
      </w:r>
      <w:r w:rsidRPr="00970852">
        <w:rPr>
          <w:rStyle w:val="Emphasis"/>
          <w:highlight w:val="green"/>
        </w:rPr>
        <w:t>real-time data</w:t>
      </w:r>
      <w:r w:rsidRPr="00970852">
        <w:rPr>
          <w:rStyle w:val="StyleUnderline"/>
          <w:highlight w:val="green"/>
        </w:rPr>
        <w:t xml:space="preserve"> </w:t>
      </w:r>
      <w:r w:rsidRPr="00CF5A50">
        <w:rPr>
          <w:rStyle w:val="StyleUnderline"/>
        </w:rPr>
        <w:t xml:space="preserve">on meteorological conditions </w:t>
      </w:r>
      <w:r w:rsidRPr="00970852">
        <w:rPr>
          <w:rStyle w:val="Emphasis"/>
          <w:highlight w:val="green"/>
        </w:rPr>
        <w:t>can help airlines</w:t>
      </w:r>
      <w:r w:rsidRPr="00970852">
        <w:rPr>
          <w:rStyle w:val="StyleUnderline"/>
          <w:highlight w:val="green"/>
        </w:rPr>
        <w:t xml:space="preserve"> </w:t>
      </w:r>
      <w:r w:rsidRPr="00970852">
        <w:rPr>
          <w:rStyle w:val="Emphasis"/>
          <w:highlight w:val="green"/>
        </w:rPr>
        <w:t>adjust</w:t>
      </w:r>
      <w:r w:rsidRPr="00970852">
        <w:rPr>
          <w:rStyle w:val="StyleUnderline"/>
          <w:highlight w:val="green"/>
        </w:rPr>
        <w:t xml:space="preserve"> </w:t>
      </w:r>
      <w:r w:rsidRPr="00970852">
        <w:rPr>
          <w:rStyle w:val="Emphasis"/>
          <w:highlight w:val="green"/>
        </w:rPr>
        <w:t>routes</w:t>
      </w:r>
      <w:r w:rsidRPr="00970852">
        <w:rPr>
          <w:rStyle w:val="StyleUnderline"/>
          <w:highlight w:val="green"/>
        </w:rPr>
        <w:t xml:space="preserve"> </w:t>
      </w:r>
      <w:r w:rsidRPr="00970852">
        <w:rPr>
          <w:rStyle w:val="Emphasis"/>
          <w:highlight w:val="green"/>
        </w:rPr>
        <w:t>to</w:t>
      </w:r>
      <w:r w:rsidRPr="00970852">
        <w:rPr>
          <w:rStyle w:val="StyleUnderline"/>
          <w:highlight w:val="green"/>
        </w:rPr>
        <w:t xml:space="preserve"> </w:t>
      </w:r>
      <w:r w:rsidRPr="00970852">
        <w:rPr>
          <w:rStyle w:val="Emphasis"/>
          <w:highlight w:val="green"/>
        </w:rPr>
        <w:t>avoid headwinds or take advantage of favorable winds</w:t>
      </w:r>
      <w:r w:rsidRPr="00CF5A50">
        <w:rPr>
          <w:rStyle w:val="StyleUnderline"/>
        </w:rPr>
        <w:t xml:space="preserve">, both of </w:t>
      </w:r>
      <w:r w:rsidRPr="00970852">
        <w:rPr>
          <w:rStyle w:val="Emphasis"/>
          <w:highlight w:val="green"/>
        </w:rPr>
        <w:t>which can</w:t>
      </w:r>
      <w:r w:rsidRPr="00970852">
        <w:rPr>
          <w:rStyle w:val="StyleUnderline"/>
          <w:highlight w:val="green"/>
        </w:rPr>
        <w:t xml:space="preserve"> </w:t>
      </w:r>
      <w:r w:rsidRPr="00CF5A50">
        <w:rPr>
          <w:rStyle w:val="StyleUnderline"/>
        </w:rPr>
        <w:t xml:space="preserve">help </w:t>
      </w:r>
      <w:r w:rsidRPr="00970852">
        <w:rPr>
          <w:rStyle w:val="Emphasis"/>
          <w:highlight w:val="green"/>
          <w:bdr w:val="single" w:sz="18" w:space="0" w:color="auto"/>
        </w:rPr>
        <w:t>reduce fuel consumption and emissions</w:t>
      </w:r>
      <w:r w:rsidRPr="00D27BAD">
        <w:t xml:space="preserve">. </w:t>
      </w:r>
      <w:r w:rsidRPr="00CF5A50">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D27BAD">
        <w:t xml:space="preserve"> states </w:t>
      </w:r>
      <w:proofErr w:type="spellStart"/>
      <w:r w:rsidRPr="00D27BAD">
        <w:t>Renny</w:t>
      </w:r>
      <w:proofErr w:type="spellEnd"/>
      <w:r w:rsidRPr="00D27BAD">
        <w:t xml:space="preserve"> </w:t>
      </w:r>
      <w:proofErr w:type="spellStart"/>
      <w:r w:rsidRPr="00D27BAD">
        <w:t>Vandewege</w:t>
      </w:r>
      <w:proofErr w:type="spellEnd"/>
      <w:r w:rsidRPr="00D27BAD">
        <w:t xml:space="preserve">, Vice President of Weather Operations at DTN, a company providing decision support tools and forecast insights across many sectors. </w:t>
      </w:r>
      <w:r w:rsidRPr="00CF5A50">
        <w:rPr>
          <w:rStyle w:val="StyleUnderline"/>
        </w:rPr>
        <w:t xml:space="preserve">Shipping discharges a large and growing source of noxious </w:t>
      </w:r>
      <w:proofErr w:type="gramStart"/>
      <w:r w:rsidRPr="00CF5A50">
        <w:rPr>
          <w:rStyle w:val="StyleUnderline"/>
        </w:rPr>
        <w:t>gas</w:t>
      </w:r>
      <w:proofErr w:type="gramEnd"/>
      <w:r w:rsidRPr="00CF5A50">
        <w:rPr>
          <w:rStyle w:val="StyleUnderline"/>
        </w:rPr>
        <w:t xml:space="preserve"> but the sector has the potential to drastically cut emissions through </w:t>
      </w:r>
      <w:r w:rsidRPr="00970852">
        <w:rPr>
          <w:rStyle w:val="Emphasis"/>
          <w:highlight w:val="green"/>
        </w:rPr>
        <w:t>fuel-saving techniques</w:t>
      </w:r>
      <w:r w:rsidRPr="00CF5A50">
        <w:rPr>
          <w:rStyle w:val="StyleUnderline"/>
        </w:rPr>
        <w:t xml:space="preserve">. Among the most promising is </w:t>
      </w:r>
      <w:r w:rsidRPr="00970852">
        <w:rPr>
          <w:rStyle w:val="Emphasis"/>
          <w:highlight w:val="green"/>
        </w:rPr>
        <w:t>weather routing</w:t>
      </w:r>
      <w:r w:rsidRPr="00CF5A50">
        <w:rPr>
          <w:rStyle w:val="StyleUnderline"/>
        </w:rPr>
        <w:t xml:space="preserve">. “Using weather information and analytics can help mitigate risks today caused by climate change and can also reduce emissions further reducing future impacts”, explains </w:t>
      </w:r>
      <w:proofErr w:type="spellStart"/>
      <w:r w:rsidRPr="00CF5A50">
        <w:rPr>
          <w:rStyle w:val="StyleUnderline"/>
        </w:rPr>
        <w:t>Vandewege</w:t>
      </w:r>
      <w:proofErr w:type="spellEnd"/>
      <w:r w:rsidRPr="00CF5A50">
        <w:rPr>
          <w:rStyle w:val="StyleUnderline"/>
        </w:rPr>
        <w:t xml:space="preserve">, a former director of the Broadcast Meteorology Program at Mississippi State University. Weather </w:t>
      </w:r>
      <w:r w:rsidRPr="00970852">
        <w:rPr>
          <w:rStyle w:val="Emphasis"/>
          <w:highlight w:val="green"/>
        </w:rPr>
        <w:t>analytics can optimize routes</w:t>
      </w:r>
      <w:r w:rsidRPr="00970852">
        <w:rPr>
          <w:rStyle w:val="StyleUnderline"/>
          <w:highlight w:val="green"/>
        </w:rPr>
        <w:t xml:space="preserve"> </w:t>
      </w:r>
      <w:r w:rsidRPr="00CF5A50">
        <w:rPr>
          <w:rStyle w:val="StyleUnderline"/>
        </w:rPr>
        <w:t>and “</w:t>
      </w:r>
      <w:r w:rsidRPr="00970852">
        <w:rPr>
          <w:rStyle w:val="Emphasis"/>
          <w:highlight w:val="green"/>
        </w:rPr>
        <w:t>reduce emissions up to 4% and</w:t>
      </w:r>
      <w:r w:rsidRPr="00970852">
        <w:rPr>
          <w:rStyle w:val="StyleUnderline"/>
          <w:highlight w:val="green"/>
        </w:rPr>
        <w:t xml:space="preserve"> </w:t>
      </w:r>
      <w:r w:rsidRPr="00CF5A50">
        <w:rPr>
          <w:rStyle w:val="StyleUnderline"/>
        </w:rPr>
        <w:t xml:space="preserve">reduce </w:t>
      </w:r>
      <w:r w:rsidRPr="00970852">
        <w:rPr>
          <w:rStyle w:val="Emphasis"/>
          <w:highlight w:val="green"/>
        </w:rPr>
        <w:t>fuel consumption up to 10%</w:t>
      </w:r>
      <w:r w:rsidRPr="00CF5A50">
        <w:rPr>
          <w:rStyle w:val="StyleUnderline"/>
        </w:rPr>
        <w:t xml:space="preserve">, depending on the type of vessel, the season, and the conditions,” states </w:t>
      </w:r>
      <w:proofErr w:type="spellStart"/>
      <w:r w:rsidRPr="00CF5A50">
        <w:rPr>
          <w:rStyle w:val="StyleUnderline"/>
        </w:rPr>
        <w:t>Vandewege</w:t>
      </w:r>
      <w:proofErr w:type="spellEnd"/>
      <w:r w:rsidRPr="00CF5A50">
        <w:rPr>
          <w:rStyle w:val="StyleUnderline"/>
        </w:rPr>
        <w:t>. “If there’s bad weather ahead, sophisticated algorithms that use information about the ship and its capabilities and the weather effects on that specific ship can make numerous calculations and provide optimal route alternatives for the mariner.</w:t>
      </w:r>
      <w:r w:rsidRPr="00D27BAD">
        <w:t xml:space="preserve">” Extreme Weather Events </w:t>
      </w:r>
      <w:r w:rsidRPr="00CF5A50">
        <w:rPr>
          <w:rStyle w:val="StyleUnderline"/>
        </w:rPr>
        <w:t xml:space="preserve">Advanced weather forecasting alerts us to the probability of extreme meteorological events occurring. While these events are largely unpredictable, accurate meteorological data can identify hotspots where they are likely to occur. The better the data, the better prepared the </w:t>
      </w:r>
      <w:proofErr w:type="gramStart"/>
      <w:r w:rsidRPr="00CF5A50">
        <w:rPr>
          <w:rStyle w:val="StyleUnderline"/>
        </w:rPr>
        <w:t>general public</w:t>
      </w:r>
      <w:proofErr w:type="gramEnd"/>
      <w:r w:rsidRPr="00CF5A50">
        <w:rPr>
          <w:rStyle w:val="StyleUnderline"/>
        </w:rPr>
        <w:t xml:space="preserve"> and authorities can be.</w:t>
      </w:r>
      <w:r w:rsidRPr="00D27BAD">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w:t>
      </w:r>
      <w:proofErr w:type="spellStart"/>
      <w:r w:rsidRPr="00D27BAD">
        <w:t>Vendewege</w:t>
      </w:r>
      <w:proofErr w:type="spellEnd"/>
      <w:r w:rsidRPr="00D27BAD">
        <w:t>. “</w:t>
      </w:r>
      <w:r w:rsidRPr="00CF5A50">
        <w:rPr>
          <w:rStyle w:val="StyleUnderline"/>
        </w:rPr>
        <w:t xml:space="preserve">Meteorologists can also use their tools and experience to identify the specific location of wildfires. Sophisticated imaging systems can show fire locations in real time, allowing for a live look at the conditions using a GIS layer service containing the latest fire hotspot data </w:t>
      </w:r>
      <w:proofErr w:type="gramStart"/>
      <w:r w:rsidRPr="00CF5A50">
        <w:rPr>
          <w:rStyle w:val="StyleUnderline"/>
        </w:rPr>
        <w:t>and also</w:t>
      </w:r>
      <w:proofErr w:type="gramEnd"/>
      <w:r w:rsidRPr="00CF5A50">
        <w:rPr>
          <w:rStyle w:val="StyleUnderline"/>
        </w:rPr>
        <w:t xml:space="preserve"> showing the likelihood of a fire.” Machine learning, a means of artificial intelligence, can also be used in conjunction with current forecasting methods to predicts heat waves or cold snaps</w:t>
      </w:r>
      <w:r w:rsidRPr="00D27BAD">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970852">
        <w:rPr>
          <w:rStyle w:val="Emphasis"/>
          <w:highlight w:val="green"/>
        </w:rPr>
        <w:t>High-tech weather forecasting technology can help</w:t>
      </w:r>
      <w:r w:rsidRPr="00970852">
        <w:rPr>
          <w:rStyle w:val="StyleUnderline"/>
          <w:highlight w:val="green"/>
        </w:rPr>
        <w:t xml:space="preserve"> </w:t>
      </w:r>
      <w:r w:rsidRPr="00CF5A50">
        <w:rPr>
          <w:rStyle w:val="StyleUnderline"/>
        </w:rPr>
        <w:t xml:space="preserve">in the fight against climate change by monitoring meteorological conditions to </w:t>
      </w:r>
      <w:r w:rsidRPr="00970852">
        <w:rPr>
          <w:rStyle w:val="Emphasis"/>
          <w:highlight w:val="green"/>
        </w:rPr>
        <w:t>aid decision making</w:t>
      </w:r>
      <w:r w:rsidRPr="00CF5A50">
        <w:rPr>
          <w:rStyle w:val="StyleUnderline"/>
        </w:rPr>
        <w:t xml:space="preserve">, whether that be in the aviation or shipping industry, </w:t>
      </w:r>
      <w:r w:rsidRPr="00970852">
        <w:rPr>
          <w:rStyle w:val="Emphasis"/>
          <w:highlight w:val="green"/>
        </w:rPr>
        <w:t>or</w:t>
      </w:r>
      <w:r w:rsidRPr="00CF5A50">
        <w:rPr>
          <w:rStyle w:val="StyleUnderline"/>
        </w:rPr>
        <w:t xml:space="preserve"> by helping us </w:t>
      </w:r>
      <w:r w:rsidRPr="00970852">
        <w:rPr>
          <w:rStyle w:val="Emphasis"/>
          <w:highlight w:val="green"/>
        </w:rPr>
        <w:t>understand</w:t>
      </w:r>
      <w:r w:rsidRPr="00970852">
        <w:rPr>
          <w:rStyle w:val="StyleUnderline"/>
          <w:highlight w:val="green"/>
        </w:rPr>
        <w:t xml:space="preserve"> </w:t>
      </w:r>
      <w:r w:rsidRPr="00CF5A50">
        <w:rPr>
          <w:rStyle w:val="StyleUnderline"/>
        </w:rPr>
        <w:t xml:space="preserve">and predict </w:t>
      </w:r>
      <w:r w:rsidRPr="00970852">
        <w:rPr>
          <w:rStyle w:val="Emphasis"/>
          <w:highlight w:val="green"/>
        </w:rPr>
        <w:t>natural hazards and disasters,</w:t>
      </w:r>
      <w:r w:rsidRPr="00CF5A50">
        <w:rPr>
          <w:rStyle w:val="StyleUnderline"/>
        </w:rPr>
        <w:t xml:space="preserve"> allowing us to reduce the risk of adverse events – and the costs, environmental, </w:t>
      </w:r>
      <w:proofErr w:type="gramStart"/>
      <w:r w:rsidRPr="00CF5A50">
        <w:rPr>
          <w:rStyle w:val="StyleUnderline"/>
        </w:rPr>
        <w:t>economic</w:t>
      </w:r>
      <w:proofErr w:type="gramEnd"/>
      <w:r w:rsidRPr="00CF5A50">
        <w:rPr>
          <w:rStyle w:val="StyleUnderline"/>
        </w:rPr>
        <w:t xml:space="preserve"> or otherwise.</w:t>
      </w:r>
    </w:p>
    <w:p w14:paraId="48F376D7" w14:textId="77777777" w:rsidR="00240F51" w:rsidRPr="00511499" w:rsidRDefault="00240F51" w:rsidP="00240F51"/>
    <w:p w14:paraId="60CC8271" w14:textId="44A5057B" w:rsidR="008C3243" w:rsidRPr="007F5EE7" w:rsidRDefault="008C3243" w:rsidP="008C3243">
      <w:pPr>
        <w:pStyle w:val="Heading3"/>
      </w:pPr>
      <w:r>
        <w:t>Contention 2</w:t>
      </w:r>
    </w:p>
    <w:p w14:paraId="1ED785D9" w14:textId="77777777" w:rsidR="008C3243" w:rsidRDefault="008C3243" w:rsidP="008C3243">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4D36A495" w14:textId="77777777" w:rsidR="008C3243" w:rsidRDefault="008C3243" w:rsidP="008C3243">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4454BE4C" w14:textId="77777777" w:rsidR="008C3243" w:rsidRPr="008A4586" w:rsidRDefault="008C3243" w:rsidP="008C3243">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w:t>
      </w:r>
      <w:proofErr w:type="gramStart"/>
      <w:r w:rsidRPr="008A4586">
        <w:rPr>
          <w:sz w:val="16"/>
        </w:rPr>
        <w:t>Despite the fact that</w:t>
      </w:r>
      <w:proofErr w:type="gramEnd"/>
      <w:r w:rsidRPr="008A4586">
        <w:rPr>
          <w:sz w:val="16"/>
        </w:rPr>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02153F1B" w14:textId="77777777" w:rsidR="008C3243" w:rsidRPr="008A4586" w:rsidRDefault="008C3243" w:rsidP="008C3243">
      <w:pPr>
        <w:pStyle w:val="Heading4"/>
      </w:pPr>
      <w:r>
        <w:t xml:space="preserve">Hegemony solves </w:t>
      </w:r>
      <w:r>
        <w:rPr>
          <w:u w:val="single"/>
        </w:rPr>
        <w:t>Extinction</w:t>
      </w:r>
      <w:r>
        <w:t>.</w:t>
      </w:r>
    </w:p>
    <w:p w14:paraId="0422ABF4" w14:textId="77777777" w:rsidR="008C3243" w:rsidRPr="005761B6" w:rsidRDefault="008C3243" w:rsidP="008C3243">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9"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412B6B83" w14:textId="77777777" w:rsidR="008C3243" w:rsidRDefault="008C3243" w:rsidP="008C3243">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39C85015" w14:textId="77777777" w:rsidR="008C3243" w:rsidRDefault="008C3243" w:rsidP="008C3243">
      <w:pPr>
        <w:pStyle w:val="Heading4"/>
      </w:pPr>
      <w:r>
        <w:t>Specifically, solves Nuclear War – shift causes Transition Wars.</w:t>
      </w:r>
    </w:p>
    <w:p w14:paraId="54B4F578" w14:textId="77777777" w:rsidR="008C3243" w:rsidRPr="0027722A" w:rsidRDefault="008C3243" w:rsidP="008C3243">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3D39CD24" w14:textId="77777777" w:rsidR="008C3243" w:rsidRDefault="008C3243" w:rsidP="008C3243">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w:t>
      </w:r>
      <w:proofErr w:type="gramStart"/>
      <w:r w:rsidRPr="0027722A">
        <w:rPr>
          <w:sz w:val="16"/>
        </w:rPr>
        <w:t>capabilities</w:t>
      </w:r>
      <w:proofErr w:type="gramEnd"/>
      <w:r w:rsidRPr="0027722A">
        <w:rPr>
          <w:sz w:val="16"/>
        </w:rPr>
        <w:t xml:space="preserve">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 xml:space="preserve">China, </w:t>
      </w:r>
      <w:proofErr w:type="gramStart"/>
      <w:r w:rsidRPr="004274D0">
        <w:rPr>
          <w:rStyle w:val="Emphasis"/>
          <w:highlight w:val="green"/>
        </w:rPr>
        <w:t>Russia</w:t>
      </w:r>
      <w:proofErr w:type="gramEnd"/>
      <w:r w:rsidRPr="004274D0">
        <w:rPr>
          <w:rStyle w:val="Emphasis"/>
          <w:highlight w:val="green"/>
        </w:rPr>
        <w:t xml:space="preserve">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w:t>
      </w:r>
      <w:proofErr w:type="gramStart"/>
      <w:r w:rsidRPr="0027722A">
        <w:rPr>
          <w:sz w:val="16"/>
        </w:rPr>
        <w:t>Europe</w:t>
      </w:r>
      <w:proofErr w:type="gramEnd"/>
      <w:r w:rsidRPr="0027722A">
        <w:rPr>
          <w:sz w:val="16"/>
        </w:rPr>
        <w:t xml:space="preserv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20B503B7" w14:textId="77777777" w:rsidR="008C3243" w:rsidRDefault="008C3243" w:rsidP="008C3243">
      <w:pPr>
        <w:rPr>
          <w:color w:val="000000"/>
        </w:rPr>
      </w:pPr>
    </w:p>
    <w:p w14:paraId="5B5C5513" w14:textId="399B9CF6" w:rsidR="008C3243" w:rsidRDefault="008C3243" w:rsidP="008C3243">
      <w:pPr>
        <w:pStyle w:val="Heading2"/>
      </w:pPr>
      <w:r>
        <w:rPr>
          <w:color w:val="000000"/>
        </w:rPr>
        <w:t>CASE</w:t>
      </w:r>
      <w:r>
        <w:t xml:space="preserve"> </w:t>
      </w:r>
    </w:p>
    <w:p w14:paraId="21E15F3D" w14:textId="6F0B65B6" w:rsidR="00240F51" w:rsidRDefault="00240F51" w:rsidP="00240F51">
      <w:pPr>
        <w:pStyle w:val="Heading3"/>
      </w:pPr>
      <w:r>
        <w:t xml:space="preserve">Satellite </w:t>
      </w:r>
    </w:p>
    <w:p w14:paraId="6DB8AA6E" w14:textId="77777777" w:rsidR="00240F51" w:rsidRDefault="00240F51" w:rsidP="00240F51">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p>
    <w:p w14:paraId="606F4115" w14:textId="77777777" w:rsidR="00240F51" w:rsidRPr="00B00CD8" w:rsidRDefault="00240F51" w:rsidP="00240F51">
      <w:proofErr w:type="spellStart"/>
      <w:r w:rsidRPr="00B00CD8">
        <w:rPr>
          <w:rStyle w:val="Style13ptBold"/>
        </w:rPr>
        <w:t>Culpan</w:t>
      </w:r>
      <w:proofErr w:type="spellEnd"/>
      <w:r w:rsidRPr="00B00CD8">
        <w:rPr>
          <w:rStyle w:val="Style13ptBold"/>
        </w:rPr>
        <w:t xml:space="preserve"> 21</w:t>
      </w:r>
      <w:r w:rsidRPr="00B00CD8">
        <w:t xml:space="preserve"> Tim </w:t>
      </w:r>
      <w:proofErr w:type="spellStart"/>
      <w:r w:rsidRPr="00B00CD8">
        <w:t>Culpan</w:t>
      </w:r>
      <w:proofErr w:type="spellEnd"/>
      <w:r w:rsidRPr="00B00CD8">
        <w:t xml:space="preserve"> 11-2-2021 "The Next Big Hack Could Come </w:t>
      </w:r>
      <w:proofErr w:type="gramStart"/>
      <w:r w:rsidRPr="00B00CD8">
        <w:t>From</w:t>
      </w:r>
      <w:proofErr w:type="gramEnd"/>
      <w:r w:rsidRPr="00B00CD8">
        <w:t xml:space="preserve"> the Stars"</w:t>
      </w:r>
      <w:r>
        <w:t xml:space="preserve"> </w:t>
      </w:r>
      <w:hyperlink r:id="rId10"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2720BE0A" w14:textId="77777777" w:rsidR="00240F51" w:rsidRPr="00245E56" w:rsidRDefault="00240F51" w:rsidP="00240F51">
      <w:r w:rsidRPr="00245E56">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245E56">
        <w:rPr>
          <w:rStyle w:val="StyleUnderline"/>
          <w:highlight w:val="green"/>
        </w:rPr>
        <w:t xml:space="preserve"> </w:t>
      </w:r>
      <w:r w:rsidRPr="00245E56">
        <w:rPr>
          <w:rStyle w:val="StyleUnderline"/>
        </w:rPr>
        <w:t xml:space="preserve">deny or alter </w:t>
      </w:r>
      <w:r w:rsidRPr="00245E56">
        <w:rPr>
          <w:rStyle w:val="Emphasis"/>
          <w:highlight w:val="green"/>
          <w:bdr w:val="single" w:sz="18" w:space="0" w:color="auto"/>
        </w:rPr>
        <w:t>our space-based assets</w:t>
      </w:r>
      <w:r w:rsidRPr="00245E56">
        <w:t xml:space="preserve">,” </w:t>
      </w:r>
      <w:r w:rsidRPr="00245E56">
        <w:rPr>
          <w:rStyle w:val="StyleUnderline"/>
        </w:rPr>
        <w:t xml:space="preserve">Bob </w:t>
      </w:r>
      <w:proofErr w:type="spellStart"/>
      <w:r w:rsidRPr="00245E56">
        <w:rPr>
          <w:rStyle w:val="StyleUnderline"/>
        </w:rPr>
        <w:t>Kolasky</w:t>
      </w:r>
      <w:proofErr w:type="spellEnd"/>
      <w:r w:rsidRPr="00245E56">
        <w:rPr>
          <w:rStyle w:val="StyleUnderline"/>
        </w:rPr>
        <w:t>, head of the Department of Homeland Security’s National Risk Management Center, told the same conference organized by the National Institute of Standards and Technology.</w:t>
      </w:r>
      <w:r w:rsidRPr="00245E56">
        <w:t xml:space="preserve"> “</w:t>
      </w:r>
      <w:r w:rsidRPr="00245E56">
        <w:rPr>
          <w:rStyle w:val="StyleUnderline"/>
        </w:rPr>
        <w:t>With space, whatever you put in orbit is what you must live with. Systems must be designed so that they can address threats and hazards throughout their lifespan.”</w:t>
      </w:r>
      <w:r w:rsidRPr="00245E56">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t>. This allegation has been denied, yet whether real or apocryphal the incident (the filter was indeed destroyed by the sun) shows the challenges of repairing hardware 360 miles above the earth’s surface or even investigating the cause of the malfunction.</w:t>
      </w:r>
    </w:p>
    <w:p w14:paraId="2E273F54" w14:textId="77777777" w:rsidR="00240F51" w:rsidRPr="00A05B63" w:rsidRDefault="00240F51" w:rsidP="00240F51">
      <w:pPr>
        <w:pStyle w:val="Heading4"/>
      </w:pPr>
      <w:proofErr w:type="spellStart"/>
      <w:r>
        <w:t>Megaconstellations</w:t>
      </w:r>
      <w:proofErr w:type="spellEnd"/>
      <w:r>
        <w:t xml:space="preserve"> </w:t>
      </w:r>
      <w:r>
        <w:rPr>
          <w:u w:val="single"/>
        </w:rPr>
        <w:t>solves</w:t>
      </w:r>
      <w:r>
        <w:t xml:space="preserve"> satellite hacking – multiple warrants. Commercial Satellites </w:t>
      </w:r>
      <w:r>
        <w:rPr>
          <w:u w:val="single"/>
        </w:rPr>
        <w:t>are key</w:t>
      </w:r>
      <w:r>
        <w:t xml:space="preserve"> due to production capacity. </w:t>
      </w:r>
    </w:p>
    <w:p w14:paraId="32B54E1C" w14:textId="77777777" w:rsidR="00240F51" w:rsidRPr="00B00CD8" w:rsidRDefault="00240F51" w:rsidP="00240F51">
      <w:proofErr w:type="spellStart"/>
      <w:r w:rsidRPr="00B00CD8">
        <w:rPr>
          <w:rStyle w:val="Style13ptBold"/>
        </w:rPr>
        <w:t>Hallex</w:t>
      </w:r>
      <w:proofErr w:type="spellEnd"/>
      <w:r w:rsidRPr="00B00CD8">
        <w:rPr>
          <w:rStyle w:val="Style13ptBold"/>
        </w:rPr>
        <w:t xml:space="preserve"> and Cottom 20</w:t>
      </w:r>
      <w:r>
        <w:t xml:space="preserve"> </w:t>
      </w:r>
      <w:proofErr w:type="spellStart"/>
      <w:r w:rsidRPr="00B00CD8">
        <w:t>Hallex</w:t>
      </w:r>
      <w:proofErr w:type="spellEnd"/>
      <w:r w:rsidRPr="00B00CD8">
        <w:t>, Matthew, and Travis Cottom. "Proliferated commercial satellite constellations: Implications for national security." Joint Forces Quarterly </w:t>
      </w:r>
      <w:proofErr w:type="gramStart"/>
      <w:r w:rsidRPr="00B00CD8">
        <w:t>97.July</w:t>
      </w:r>
      <w:proofErr w:type="gramEnd"/>
      <w:r w:rsidRPr="00B00CD8">
        <w:t xml:space="preserve"> (2020): 20-29.</w:t>
      </w:r>
      <w:r>
        <w:t xml:space="preserve"> (</w:t>
      </w:r>
      <w:r w:rsidRPr="00B00CD8">
        <w:t xml:space="preserve">Matthew A. </w:t>
      </w:r>
      <w:proofErr w:type="spellStart"/>
      <w:r w:rsidRPr="00B00CD8">
        <w:t>Hallex</w:t>
      </w:r>
      <w:proofErr w:type="spellEnd"/>
      <w:r w:rsidRPr="00B00CD8">
        <w:t xml:space="preserve"> is a Research Staff Member at the Institute for Defense Analyses. Travis S. Cottom is a Research Associate at the Institute for Defense Analyses.</w:t>
      </w:r>
      <w:r>
        <w:t xml:space="preserve">)//Re-cut by Elmer </w:t>
      </w:r>
    </w:p>
    <w:p w14:paraId="708264C8" w14:textId="77777777" w:rsidR="00240F51" w:rsidRPr="00B61F74" w:rsidRDefault="00240F51" w:rsidP="00240F51">
      <w:r w:rsidRPr="00B61F74">
        <w:rPr>
          <w:u w:val="single"/>
        </w:rPr>
        <w:t xml:space="preserve">While potentially threatening the sustainability of safe orbital operations, </w:t>
      </w:r>
      <w:r w:rsidRPr="00B61F74">
        <w:rPr>
          <w:rStyle w:val="Emphasis"/>
          <w:highlight w:val="green"/>
        </w:rPr>
        <w:t>new proliferated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opportunities for the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to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B61F74">
        <w:rPr>
          <w:rStyle w:val="Emphasis"/>
          <w:highlight w:val="green"/>
        </w:rPr>
        <w:t>Proliferated constellations can 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proofErr w:type="gramStart"/>
      <w:r w:rsidRPr="00B61F74">
        <w:rPr>
          <w:u w:val="single"/>
        </w:rPr>
        <w:t>hundreds</w:t>
      </w:r>
      <w:proofErr w:type="gramEnd"/>
      <w:r w:rsidRPr="00B61F74">
        <w:rPr>
          <w:u w:val="single"/>
        </w:rPr>
        <w:t xml:space="preserve">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556139FA" w14:textId="77777777" w:rsidR="00240F51" w:rsidRDefault="00240F51" w:rsidP="00240F51">
      <w:pPr>
        <w:pStyle w:val="Heading4"/>
      </w:pPr>
      <w:r>
        <w:t xml:space="preserve">Hacking on Satellites </w:t>
      </w:r>
      <w:r>
        <w:rPr>
          <w:u w:val="single"/>
        </w:rPr>
        <w:t>goes Nuclear</w:t>
      </w:r>
      <w:r>
        <w:t>.</w:t>
      </w:r>
    </w:p>
    <w:p w14:paraId="0DFA0643" w14:textId="77777777" w:rsidR="00240F51" w:rsidRPr="00245E56" w:rsidRDefault="00240F51" w:rsidP="00240F51">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11"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4BCEF508" w14:textId="77777777" w:rsidR="00240F51" w:rsidRPr="00391DEC" w:rsidRDefault="00240F51" w:rsidP="00240F51">
      <w:r w:rsidRPr="00B61F74">
        <w:rPr>
          <w:rStyle w:val="Emphasis"/>
          <w:highlight w:val="green"/>
        </w:rPr>
        <w:t>Cyber weapons are not</w:t>
      </w:r>
      <w:r w:rsidRPr="00B61F74">
        <w:rPr>
          <w:rStyle w:val="StyleUnderline"/>
        </w:rPr>
        <w:t xml:space="preserve">, of course, </w:t>
      </w:r>
      <w:r w:rsidRPr="00B61F74">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t xml:space="preserve">. Their possession by both Russia and the United States complicates traditional notions of strategic stability. </w:t>
      </w:r>
      <w:r w:rsidRPr="00B61F74">
        <w:rPr>
          <w:rStyle w:val="Emphasis"/>
          <w:highlight w:val="green"/>
        </w:rPr>
        <w:t>Using non-kinetic, non-lethal cyber tools</w:t>
      </w:r>
      <w:r w:rsidRPr="00B61F74">
        <w:rPr>
          <w:rStyle w:val="StyleUnderline"/>
        </w:rPr>
        <w:t xml:space="preserve"> is likely to be </w:t>
      </w:r>
      <w:r w:rsidRPr="00B61F74">
        <w:rPr>
          <w:rStyle w:val="Emphasis"/>
          <w:highlight w:val="green"/>
        </w:rPr>
        <w:t>very attractive</w:t>
      </w:r>
      <w:r w:rsidRPr="00B61F74">
        <w:rPr>
          <w:rStyle w:val="StyleUnderline"/>
          <w:highlight w:val="green"/>
        </w:rPr>
        <w:t xml:space="preserve"> </w:t>
      </w:r>
      <w:r w:rsidRPr="00B61F74">
        <w:rPr>
          <w:rStyle w:val="StyleUnderline"/>
        </w:rPr>
        <w:t xml:space="preserve">in a crisis, and certainly in a conflict. </w:t>
      </w:r>
      <w:r w:rsidRPr="00B61F74">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w:t>
      </w:r>
      <w:proofErr w:type="gramStart"/>
      <w:r w:rsidRPr="00B61F74">
        <w:t>in order to</w:t>
      </w:r>
      <w:proofErr w:type="gramEnd"/>
      <w:r w:rsidRPr="00B61F74">
        <w:t xml:space="preserve">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w:t>
      </w:r>
      <w:proofErr w:type="spellStart"/>
      <w:r w:rsidRPr="00B61F74">
        <w:t>cyber attacks</w:t>
      </w:r>
      <w:proofErr w:type="spellEnd"/>
      <w:r w:rsidRPr="00B61F74">
        <w:t xml:space="preserve"> on civilian critical infrastructure, or non-kinetic attacks on space assets. Such a move would require the attacked side to respond not in kind but by escalating. So far, the three scenarios we have described could well undermine stability between the United States and </w:t>
      </w:r>
      <w:proofErr w:type="gramStart"/>
      <w:r w:rsidRPr="00B61F74">
        <w:t>Russia, but</w:t>
      </w:r>
      <w:proofErr w:type="gramEnd"/>
      <w:r w:rsidRPr="00B61F74">
        <w:t xml:space="preserve">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635923A0" w14:textId="77777777" w:rsidR="00240F51" w:rsidRPr="00240F51" w:rsidRDefault="00240F51" w:rsidP="00240F51"/>
    <w:p w14:paraId="0038B2B1" w14:textId="33053EDE" w:rsidR="008C3243" w:rsidRDefault="00F3139C" w:rsidP="00F3139C">
      <w:pPr>
        <w:pStyle w:val="Heading3"/>
      </w:pPr>
      <w:r>
        <w:t>Ozone</w:t>
      </w:r>
    </w:p>
    <w:p w14:paraId="7532CD34" w14:textId="77777777" w:rsidR="00F3139C" w:rsidRDefault="00F3139C" w:rsidP="00F3139C">
      <w:pPr>
        <w:pStyle w:val="Heading4"/>
      </w:pPr>
      <w:r>
        <w:t xml:space="preserve">Ozone Layer is </w:t>
      </w:r>
      <w:r>
        <w:rPr>
          <w:u w:val="single"/>
        </w:rPr>
        <w:t>increasing</w:t>
      </w:r>
      <w:r>
        <w:t xml:space="preserve"> – flips U/Q.</w:t>
      </w:r>
    </w:p>
    <w:p w14:paraId="38F7285F" w14:textId="77777777" w:rsidR="00F3139C" w:rsidRPr="00C830B9" w:rsidRDefault="00F3139C" w:rsidP="00F3139C">
      <w:r w:rsidRPr="00C830B9">
        <w:rPr>
          <w:rStyle w:val="Style13ptBold"/>
        </w:rPr>
        <w:t>Horton 21</w:t>
      </w:r>
      <w:r>
        <w:t xml:space="preserve"> </w:t>
      </w:r>
      <w:r w:rsidRPr="00C830B9">
        <w:t>Helena Horton 9-15-2021 "‘Larger than usual’: this year’s ozone layer hole bigger than Antarctica"</w:t>
      </w:r>
      <w:r>
        <w:t xml:space="preserve"> </w:t>
      </w:r>
      <w:hyperlink r:id="rId12" w:history="1">
        <w:r w:rsidRPr="005C484B">
          <w:rPr>
            <w:rStyle w:val="Hyperlink"/>
          </w:rPr>
          <w:t>https://www.theguardian.com/environment/2021/sep/16/larger-than-usual-ozone-layer-hole-bigger-than-antarctica</w:t>
        </w:r>
      </w:hyperlink>
      <w:r>
        <w:t xml:space="preserve"> (Environmental Journalist for the Guardian)//Elmer </w:t>
      </w:r>
    </w:p>
    <w:p w14:paraId="7CD48E50" w14:textId="77777777" w:rsidR="00F3139C" w:rsidRPr="0077033B" w:rsidRDefault="00F3139C" w:rsidP="00F3139C">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 xml:space="preserve">currently bigger than </w:t>
      </w:r>
      <w:proofErr w:type="spellStart"/>
      <w:r w:rsidRPr="00970852">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09E5F489" w14:textId="3C89FD3F" w:rsidR="00F3139C" w:rsidRDefault="00F3139C" w:rsidP="00F3139C">
      <w:pPr>
        <w:pStyle w:val="Heading4"/>
        <w:rPr>
          <w:u w:val="single"/>
        </w:rPr>
      </w:pPr>
      <w:r w:rsidRPr="00834DCF">
        <w:rPr>
          <w:u w:val="single"/>
        </w:rPr>
        <w:t>Dichloromethane</w:t>
      </w:r>
      <w:r>
        <w:rPr>
          <w:u w:val="single"/>
        </w:rPr>
        <w:t xml:space="preserve"> – it thumps</w:t>
      </w:r>
      <w:r>
        <w:rPr>
          <w:u w:val="single"/>
        </w:rPr>
        <w:tab/>
      </w:r>
    </w:p>
    <w:p w14:paraId="55E2EC22" w14:textId="77777777" w:rsidR="00F3139C" w:rsidRPr="00834DCF" w:rsidRDefault="00F3139C" w:rsidP="00F3139C">
      <w:r w:rsidRPr="00834DCF">
        <w:rPr>
          <w:rStyle w:val="Style13ptBold"/>
        </w:rPr>
        <w:t>Perkins 17</w:t>
      </w:r>
      <w:r>
        <w:t xml:space="preserve"> </w:t>
      </w:r>
      <w:r w:rsidRPr="00834DCF">
        <w:t>Sid Perkins 6-27-2017 "New threat to ozone layer found"</w:t>
      </w:r>
      <w:r>
        <w:t xml:space="preserve"> </w:t>
      </w:r>
      <w:hyperlink r:id="rId13"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7D89AF50" w14:textId="77777777" w:rsidR="00F3139C" w:rsidRPr="0077033B" w:rsidRDefault="00F3139C" w:rsidP="00F3139C">
      <w:r w:rsidRPr="0077033B">
        <w:t xml:space="preserve">The ozone layer—a high-altitude expanse of oxygen molecules that protects us from the sun's ultraviolet rays—has been on the mend for the past decade or so. But a </w:t>
      </w:r>
      <w:r w:rsidRPr="00970852">
        <w:rPr>
          <w:rStyle w:val="Emphasis"/>
          <w:highlight w:val="green"/>
        </w:rPr>
        <w:t>newly</w:t>
      </w:r>
      <w:r w:rsidRPr="00970852">
        <w:rPr>
          <w:highlight w:val="green"/>
        </w:rPr>
        <w:t xml:space="preserve"> </w:t>
      </w:r>
      <w:r w:rsidRPr="00970852">
        <w:rPr>
          <w:rStyle w:val="Emphasis"/>
          <w:highlight w:val="green"/>
        </w:rPr>
        <w:t>discovered threat</w:t>
      </w:r>
      <w:r w:rsidRPr="00970852">
        <w:rPr>
          <w:highlight w:val="green"/>
        </w:rPr>
        <w:t xml:space="preserve"> </w:t>
      </w:r>
      <w:r w:rsidRPr="00970852">
        <w:rPr>
          <w:rStyle w:val="Emphasis"/>
          <w:highlight w:val="green"/>
          <w:bdr w:val="single" w:sz="18" w:space="0" w:color="auto"/>
        </w:rPr>
        <w:t>could delay its recovery</w:t>
      </w:r>
      <w:r w:rsidRPr="0077033B">
        <w:t xml:space="preserve">. </w:t>
      </w:r>
      <w:r w:rsidRPr="00970852">
        <w:rPr>
          <w:rStyle w:val="Emphasis"/>
          <w:highlight w:val="green"/>
        </w:rPr>
        <w:t>Industrial emissions of</w:t>
      </w:r>
      <w:r w:rsidRPr="00970852">
        <w:rPr>
          <w:highlight w:val="green"/>
        </w:rPr>
        <w:t xml:space="preserve"> </w:t>
      </w:r>
      <w:r w:rsidRPr="0077033B">
        <w:t xml:space="preserve">a </w:t>
      </w:r>
      <w:r w:rsidRPr="00970852">
        <w:rPr>
          <w:rStyle w:val="Emphasis"/>
          <w:highlight w:val="green"/>
        </w:rPr>
        <w:t>chemical</w:t>
      </w:r>
      <w:r w:rsidRPr="00970852">
        <w:rPr>
          <w:highlight w:val="green"/>
        </w:rPr>
        <w:t xml:space="preserve"> </w:t>
      </w:r>
      <w:r w:rsidRPr="00970852">
        <w:rPr>
          <w:rStyle w:val="Emphasis"/>
          <w:highlight w:val="green"/>
        </w:rPr>
        <w:t>commonly used</w:t>
      </w:r>
      <w:r w:rsidRPr="00970852">
        <w:rPr>
          <w:highlight w:val="green"/>
        </w:rPr>
        <w:t xml:space="preserve"> </w:t>
      </w:r>
      <w:r w:rsidRPr="0077033B">
        <w:t xml:space="preserve">in solvents, paint removers, and the production of pharmaceuticals </w:t>
      </w:r>
      <w:r w:rsidRPr="00970852">
        <w:rPr>
          <w:rStyle w:val="Emphasis"/>
          <w:highlight w:val="green"/>
          <w:bdr w:val="single" w:sz="18" w:space="0" w:color="auto"/>
        </w:rPr>
        <w:t>have doubled</w:t>
      </w:r>
      <w:r w:rsidRPr="00970852">
        <w:rPr>
          <w:highlight w:val="green"/>
        </w:rPr>
        <w:t xml:space="preserve"> </w:t>
      </w:r>
      <w:r w:rsidRPr="0077033B">
        <w:t>in the past few years</w:t>
      </w:r>
      <w:r w:rsidRPr="0077033B">
        <w:rPr>
          <w:u w:val="single"/>
        </w:rPr>
        <w:t xml:space="preserve">, researchers have found, </w:t>
      </w:r>
      <w:r w:rsidRPr="00970852">
        <w:rPr>
          <w:rStyle w:val="Emphasis"/>
          <w:highlight w:val="green"/>
        </w:rPr>
        <w:t>which could slow</w:t>
      </w:r>
      <w:r w:rsidRPr="00970852">
        <w:rPr>
          <w:highlight w:val="green"/>
          <w:u w:val="single"/>
        </w:rPr>
        <w:t xml:space="preserve"> </w:t>
      </w:r>
      <w:r w:rsidRPr="0077033B">
        <w:rPr>
          <w:u w:val="single"/>
        </w:rPr>
        <w:t xml:space="preserve">the </w:t>
      </w:r>
      <w:r w:rsidRPr="00970852">
        <w:rPr>
          <w:rStyle w:val="Emphasis"/>
          <w:highlight w:val="green"/>
        </w:rPr>
        <w:t>healing</w:t>
      </w:r>
      <w:r w:rsidRPr="00970852">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970852">
        <w:rPr>
          <w:rStyle w:val="Emphasis"/>
          <w:highlight w:val="green"/>
          <w:bdr w:val="single" w:sz="18" w:space="0" w:color="auto"/>
        </w:rPr>
        <w:t>longer if levels continue to rise</w:t>
      </w:r>
      <w:r w:rsidRPr="0077033B">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970852">
        <w:rPr>
          <w:rStyle w:val="Emphasis"/>
          <w:highlight w:val="green"/>
        </w:rPr>
        <w:t>dichloromethane</w:t>
      </w:r>
      <w:r w:rsidRPr="00970852">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77033B">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77033B">
        <w:t>Hossaini</w:t>
      </w:r>
      <w:proofErr w:type="spellEnd"/>
      <w:r w:rsidRPr="0077033B">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77033B">
        <w:t>Hossaini</w:t>
      </w:r>
      <w:proofErr w:type="spellEnd"/>
      <w:r w:rsidRPr="0077033B">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77033B">
        <w:t>Hossaini</w:t>
      </w:r>
      <w:proofErr w:type="spellEnd"/>
      <w:r w:rsidRPr="0077033B">
        <w:t xml:space="preserve"> says. </w:t>
      </w:r>
      <w:r w:rsidRPr="00970852">
        <w:rPr>
          <w:rStyle w:val="Emphasis"/>
          <w:highlight w:val="green"/>
        </w:rPr>
        <w:t>If CH2Cl2 emissions continue to rise</w:t>
      </w:r>
      <w:r w:rsidRPr="00970852">
        <w:rPr>
          <w:highlight w:val="green"/>
        </w:rPr>
        <w:t xml:space="preserve"> </w:t>
      </w:r>
      <w:r w:rsidRPr="0077033B">
        <w:t xml:space="preserve">at the rate seen in the last decade, </w:t>
      </w:r>
      <w:r w:rsidRPr="00970852">
        <w:rPr>
          <w:rStyle w:val="Emphasis"/>
          <w:highlight w:val="green"/>
        </w:rPr>
        <w:t>recovery</w:t>
      </w:r>
      <w:r w:rsidRPr="00970852">
        <w:rPr>
          <w:highlight w:val="green"/>
        </w:rPr>
        <w:t xml:space="preserve"> </w:t>
      </w:r>
      <w:r w:rsidRPr="0077033B">
        <w:t xml:space="preserve">of the ozone hole would be </w:t>
      </w:r>
      <w:r w:rsidRPr="00970852">
        <w:rPr>
          <w:rStyle w:val="Emphasis"/>
          <w:highlight w:val="green"/>
          <w:bdr w:val="single" w:sz="18" w:space="0" w:color="auto"/>
        </w:rPr>
        <w:t>delayed about 30 years</w:t>
      </w:r>
      <w:r w:rsidRPr="0077033B">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77033B">
        <w:t>Sinnhuber</w:t>
      </w:r>
      <w:proofErr w:type="spellEnd"/>
      <w:r w:rsidRPr="0077033B">
        <w:t>, an atmospheric scientist at Karlsruhe Institute of Technology in Germany. "</w:t>
      </w:r>
      <w:r w:rsidRPr="0077033B">
        <w:rPr>
          <w:u w:val="single"/>
        </w:rPr>
        <w:t xml:space="preserve">It's clear that </w:t>
      </w:r>
      <w:r w:rsidRPr="00970852">
        <w:rPr>
          <w:rStyle w:val="Emphasis"/>
          <w:highlight w:val="green"/>
        </w:rPr>
        <w:t>concentrations</w:t>
      </w:r>
      <w:r w:rsidRPr="00970852">
        <w:rPr>
          <w:highlight w:val="green"/>
          <w:u w:val="single"/>
        </w:rPr>
        <w:t xml:space="preserve"> </w:t>
      </w:r>
      <w:r w:rsidRPr="0077033B">
        <w:rPr>
          <w:u w:val="single"/>
        </w:rPr>
        <w:t xml:space="preserve">[of CH2Cl2] have </w:t>
      </w:r>
      <w:r w:rsidRPr="00970852">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970852">
        <w:rPr>
          <w:rStyle w:val="Emphasis"/>
          <w:highlight w:val="green"/>
        </w:rPr>
        <w:t>possible</w:t>
      </w:r>
      <w:r w:rsidRPr="00970852">
        <w:rPr>
          <w:highlight w:val="green"/>
          <w:u w:val="single"/>
        </w:rPr>
        <w:t xml:space="preserve"> </w:t>
      </w:r>
      <w:r w:rsidRPr="0077033B">
        <w:rPr>
          <w:u w:val="single"/>
        </w:rPr>
        <w:t xml:space="preserve">that </w:t>
      </w:r>
      <w:r w:rsidRPr="00970852">
        <w:rPr>
          <w:rStyle w:val="Emphasis"/>
          <w:highlight w:val="green"/>
        </w:rPr>
        <w:t>emissions</w:t>
      </w:r>
      <w:r w:rsidRPr="00970852">
        <w:rPr>
          <w:highlight w:val="green"/>
          <w:u w:val="single"/>
        </w:rPr>
        <w:t xml:space="preserve"> </w:t>
      </w:r>
      <w:r w:rsidRPr="0077033B">
        <w:rPr>
          <w:u w:val="single"/>
        </w:rPr>
        <w:t xml:space="preserve">of this multipurpose chemical </w:t>
      </w:r>
      <w:r w:rsidRPr="00970852">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high-altitude ozone if CH2Cl2 emissions rose at twice the rate seen in the past decade. The answer? Not good. Antarctic ozone </w:t>
      </w:r>
      <w:r w:rsidRPr="00970852">
        <w:rPr>
          <w:rStyle w:val="Emphasis"/>
          <w:highlight w:val="green"/>
        </w:rPr>
        <w:t>wouldn't recover</w:t>
      </w:r>
      <w:r w:rsidRPr="00970852">
        <w:rPr>
          <w:highlight w:val="green"/>
          <w:u w:val="single"/>
        </w:rPr>
        <w:t xml:space="preserve"> </w:t>
      </w:r>
      <w:r w:rsidRPr="0077033B">
        <w:rPr>
          <w:u w:val="single"/>
        </w:rPr>
        <w:t xml:space="preserve">to pre-1980 levels </w:t>
      </w:r>
      <w:r w:rsidRPr="00970852">
        <w:rPr>
          <w:rStyle w:val="Emphasis"/>
          <w:highlight w:val="green"/>
        </w:rPr>
        <w:t>until</w:t>
      </w:r>
      <w:r w:rsidRPr="00970852">
        <w:rPr>
          <w:highlight w:val="green"/>
          <w:u w:val="single"/>
        </w:rPr>
        <w:t xml:space="preserve"> </w:t>
      </w:r>
      <w:r w:rsidRPr="0077033B">
        <w:rPr>
          <w:u w:val="single"/>
        </w:rPr>
        <w:t xml:space="preserve">well after the year </w:t>
      </w:r>
      <w:r w:rsidRPr="00970852">
        <w:rPr>
          <w:rStyle w:val="Emphasis"/>
          <w:highlight w:val="green"/>
        </w:rPr>
        <w:t>2100</w:t>
      </w:r>
      <w:r w:rsidRPr="0077033B">
        <w:rPr>
          <w:u w:val="single"/>
        </w:rPr>
        <w:t xml:space="preserve">, the analyses suggest. </w:t>
      </w:r>
      <w:r w:rsidRPr="0077033B">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77033B">
        <w:t>Hossaini</w:t>
      </w:r>
      <w:proofErr w:type="spellEnd"/>
      <w:r w:rsidRPr="0077033B">
        <w:t xml:space="preserve"> admits, is sadly lacking as of now.</w:t>
      </w:r>
    </w:p>
    <w:p w14:paraId="26177D89" w14:textId="77777777" w:rsidR="00F3139C" w:rsidRPr="007D0CE1" w:rsidRDefault="00F3139C" w:rsidP="00F3139C">
      <w:pPr>
        <w:pStyle w:val="Heading4"/>
      </w:pPr>
      <w:r w:rsidRPr="007D0CE1">
        <w:t xml:space="preserve">No </w:t>
      </w:r>
      <w:r>
        <w:t>Ozone Impact</w:t>
      </w:r>
      <w:r w:rsidRPr="007D0CE1">
        <w:t>.</w:t>
      </w:r>
    </w:p>
    <w:p w14:paraId="6E37B2C7" w14:textId="77777777" w:rsidR="00F3139C" w:rsidRPr="007D0CE1" w:rsidRDefault="00F3139C" w:rsidP="00F3139C">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4"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69D27D78" w14:textId="77777777" w:rsidR="00F3139C" w:rsidRDefault="00F3139C" w:rsidP="00F3139C">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t>actually announced</w:t>
      </w:r>
      <w:proofErr w:type="gramEnd"/>
      <w:r w:rsidRPr="007D0CE1">
        <w:t xml:space="preserve">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970852">
        <w:rPr>
          <w:rStyle w:val="Emphasis"/>
          <w:highlight w:val="green"/>
        </w:rPr>
        <w:t>levelled</w:t>
      </w:r>
      <w:proofErr w:type="gramEnd"/>
      <w:r w:rsidRPr="00970852">
        <w:rPr>
          <w:rStyle w:val="Emphasis"/>
          <w:highlight w:val="green"/>
        </w:rPr>
        <w:t xml:space="preserve">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0F456B51" w14:textId="1F0A9458" w:rsidR="00F3139C" w:rsidRDefault="00F3139C" w:rsidP="00F3139C">
      <w:pPr>
        <w:pStyle w:val="Heading3"/>
      </w:pPr>
      <w:r>
        <w:t>Debris</w:t>
      </w:r>
    </w:p>
    <w:p w14:paraId="665F0B5C" w14:textId="169B7451" w:rsidR="00F3139C" w:rsidRPr="00F3139C" w:rsidRDefault="00F3139C" w:rsidP="00F3139C">
      <w:pPr>
        <w:pStyle w:val="Heading4"/>
        <w:rPr>
          <w:rFonts w:cs="Times New Roman"/>
        </w:rPr>
      </w:pPr>
      <w:r w:rsidRPr="00B036CD">
        <w:rPr>
          <w:rFonts w:cs="Times New Roman"/>
        </w:rPr>
        <w:t xml:space="preserve">Collision risk is </w:t>
      </w:r>
      <w:r w:rsidRPr="00B036CD">
        <w:rPr>
          <w:rFonts w:cs="Times New Roman"/>
          <w:u w:val="single"/>
        </w:rPr>
        <w:t>infinitesimally small</w:t>
      </w:r>
      <w:r>
        <w:rPr>
          <w:rFonts w:cs="Times New Roman"/>
          <w:u w:val="single"/>
        </w:rPr>
        <w:t xml:space="preserve"> – best computer analysis. </w:t>
      </w:r>
      <w:r>
        <w:rPr>
          <w:rFonts w:cs="Times New Roman"/>
        </w:rPr>
        <w:t>(</w:t>
      </w:r>
      <w:proofErr w:type="gramStart"/>
      <w:r>
        <w:rPr>
          <w:rFonts w:cs="Times New Roman"/>
        </w:rPr>
        <w:t>for</w:t>
      </w:r>
      <w:proofErr w:type="gramEnd"/>
      <w:r>
        <w:rPr>
          <w:rFonts w:cs="Times New Roman"/>
        </w:rPr>
        <w:t xml:space="preserve"> clarification, LEO stands for Low earth </w:t>
      </w:r>
      <w:proofErr w:type="spellStart"/>
      <w:r>
        <w:rPr>
          <w:rFonts w:cs="Times New Roman"/>
        </w:rPr>
        <w:t>robit</w:t>
      </w:r>
      <w:proofErr w:type="spellEnd"/>
      <w:r>
        <w:rPr>
          <w:rFonts w:cs="Times New Roman"/>
        </w:rPr>
        <w:t>)</w:t>
      </w:r>
    </w:p>
    <w:p w14:paraId="6743B1D8" w14:textId="77777777" w:rsidR="00F3139C" w:rsidRPr="00FE4F08" w:rsidRDefault="00F3139C" w:rsidP="00F3139C">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w:t>
      </w:r>
      <w:r w:rsidRPr="00F3139C">
        <w:rPr>
          <w:rStyle w:val="Emphasis"/>
          <w:highlight w:val="green"/>
        </w:rPr>
        <w:t>Kessler Syndrome is Over Hyped</w:t>
      </w:r>
      <w:r w:rsidRPr="00FE4F08">
        <w:t>”, 5/21/2017, http://braino.org/essays/kessler_syndrome_is_over_hyped/</w:t>
      </w:r>
    </w:p>
    <w:p w14:paraId="2B0A9B1D" w14:textId="77777777" w:rsidR="00F3139C" w:rsidRPr="00FE4F08" w:rsidRDefault="00F3139C" w:rsidP="00F3139C">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970852">
        <w:rPr>
          <w:rStyle w:val="Emphasis"/>
          <w:highlight w:val="green"/>
        </w:rPr>
        <w:t>worst case</w:t>
      </w:r>
      <w:proofErr w:type="gramEnd"/>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50ED73BD" w14:textId="77777777" w:rsidR="00F3139C" w:rsidRPr="005F2223" w:rsidRDefault="00F3139C" w:rsidP="00F3139C">
      <w:pPr>
        <w:pStyle w:val="Heading4"/>
        <w:rPr>
          <w:u w:val="single"/>
        </w:rPr>
      </w:pPr>
      <w:r>
        <w:t xml:space="preserve">Low risk of collisions – it’s </w:t>
      </w:r>
      <w:r>
        <w:rPr>
          <w:u w:val="single"/>
        </w:rPr>
        <w:t>overhyped</w:t>
      </w:r>
    </w:p>
    <w:p w14:paraId="407DE916" w14:textId="77777777" w:rsidR="00F3139C" w:rsidRPr="005F2223" w:rsidRDefault="00F3139C" w:rsidP="00F3139C">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3963B926" w14:textId="77777777" w:rsidR="00F3139C" w:rsidRPr="00FE4F08" w:rsidRDefault="00F3139C" w:rsidP="00F3139C">
      <w:pPr>
        <w:rPr>
          <w:b/>
          <w:bCs/>
          <w:u w:val="single"/>
          <w:bdr w:val="single" w:sz="8" w:space="0" w:color="auto"/>
        </w:rPr>
      </w:pPr>
      <w:r w:rsidRPr="00970852">
        <w:rPr>
          <w:rStyle w:val="TitleChar"/>
          <w:highlight w:val="green"/>
        </w:rPr>
        <w:t>Popular culture</w:t>
      </w:r>
      <w:r w:rsidRPr="00DD25A4">
        <w:rPr>
          <w:rStyle w:val="TitleChar"/>
        </w:rPr>
        <w:t xml:space="preserve"> has </w:t>
      </w:r>
      <w:r w:rsidRPr="00970852">
        <w:rPr>
          <w:rStyle w:val="TitleChar"/>
          <w:highlight w:val="green"/>
        </w:rPr>
        <w:t>embraced</w:t>
      </w:r>
      <w:r w:rsidRPr="00DD25A4">
        <w:rPr>
          <w:rStyle w:val="TitleChar"/>
        </w:rPr>
        <w:t xml:space="preserve"> the </w:t>
      </w:r>
      <w:r w:rsidRPr="00970852">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r>
        <w:t xml:space="preserve"> </w:t>
      </w: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970852">
        <w:rPr>
          <w:rStyle w:val="TitleChar"/>
          <w:highlight w:val="green"/>
        </w:rPr>
        <w:t xml:space="preserve">almost </w:t>
      </w:r>
      <w:proofErr w:type="gramStart"/>
      <w:r w:rsidRPr="00970852">
        <w:rPr>
          <w:rStyle w:val="TitleChar"/>
          <w:highlight w:val="green"/>
        </w:rPr>
        <w:t>all</w:t>
      </w:r>
      <w:r w:rsidRPr="00DD25A4">
        <w:rPr>
          <w:rStyle w:val="TitleChar"/>
        </w:rPr>
        <w:t xml:space="preserve"> of</w:t>
      </w:r>
      <w:proofErr w:type="gramEnd"/>
      <w:r w:rsidRPr="00DD25A4">
        <w:rPr>
          <w:rStyle w:val="TitleChar"/>
        </w:rPr>
        <w:t xml:space="preserve"> these </w:t>
      </w:r>
      <w:r w:rsidRPr="00970852">
        <w:rPr>
          <w:rStyle w:val="TitleChar"/>
          <w:highlight w:val="green"/>
        </w:rPr>
        <w:t>articles</w:t>
      </w:r>
      <w:r w:rsidRPr="00DD25A4">
        <w:rPr>
          <w:rStyle w:val="TitleChar"/>
        </w:rPr>
        <w:t xml:space="preserve">, movies, graphics, and simulations </w:t>
      </w:r>
      <w:r w:rsidRPr="00970852">
        <w:rPr>
          <w:rStyle w:val="TitleChar"/>
          <w:highlight w:val="green"/>
        </w:rPr>
        <w:t xml:space="preserve">are </w:t>
      </w:r>
      <w:r w:rsidRPr="00970852">
        <w:rPr>
          <w:rStyle w:val="Emphasis"/>
          <w:highlight w:val="green"/>
        </w:rPr>
        <w:t>exaggerated and misleading</w:t>
      </w:r>
      <w:r w:rsidRPr="00FA158C">
        <w:t xml:space="preserve">. </w:t>
      </w:r>
      <w:r w:rsidRPr="00DD25A4">
        <w:rPr>
          <w:rStyle w:val="TitleChar"/>
        </w:rPr>
        <w:t xml:space="preserve">Space </w:t>
      </w:r>
      <w:r w:rsidRPr="00970852">
        <w:rPr>
          <w:rStyle w:val="TitleChar"/>
          <w:highlight w:val="green"/>
        </w:rPr>
        <w:t>debris</w:t>
      </w:r>
      <w:r w:rsidRPr="00DD25A4">
        <w:rPr>
          <w:rStyle w:val="TitleChar"/>
        </w:rPr>
        <w:t xml:space="preserve"> and collision risk </w:t>
      </w:r>
      <w:r w:rsidRPr="00970852">
        <w:rPr>
          <w:rStyle w:val="TitleChar"/>
          <w:highlight w:val="green"/>
        </w:rPr>
        <w:t>is</w:t>
      </w:r>
      <w:r w:rsidRPr="00FA158C">
        <w:t xml:space="preserve"> real, but it </w:t>
      </w:r>
      <w:r w:rsidRPr="00DD25A4">
        <w:rPr>
          <w:rStyle w:val="Emphasis"/>
        </w:rPr>
        <w:t>certainly</w:t>
      </w:r>
      <w:r w:rsidRPr="00FA158C">
        <w:t xml:space="preserve"> is </w:t>
      </w:r>
      <w:r w:rsidRPr="00970852">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t xml:space="preserve">On the positive side, </w:t>
      </w:r>
      <w:r w:rsidRPr="00970852">
        <w:rPr>
          <w:rStyle w:val="TitleChar"/>
          <w:highlight w:val="green"/>
        </w:rPr>
        <w:t xml:space="preserve">space is </w:t>
      </w:r>
      <w:proofErr w:type="gramStart"/>
      <w:r w:rsidRPr="00970852">
        <w:rPr>
          <w:rStyle w:val="Emphasis"/>
          <w:highlight w:val="green"/>
        </w:rPr>
        <w:t>empty</w:t>
      </w:r>
      <w:proofErr w:type="gramEnd"/>
      <w:r w:rsidRPr="00970852">
        <w:rPr>
          <w:rStyle w:val="TitleChar"/>
          <w:highlight w:val="green"/>
        </w:rPr>
        <w:t xml:space="preserve"> and</w:t>
      </w:r>
      <w:r w:rsidRPr="00DD25A4">
        <w:rPr>
          <w:rStyle w:val="TitleChar"/>
        </w:rPr>
        <w:t xml:space="preserve"> it is </w:t>
      </w:r>
      <w:r w:rsidRPr="00970852">
        <w:rPr>
          <w:rStyle w:val="Emphasis"/>
          <w:highlight w:val="gree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970852">
        <w:rPr>
          <w:rStyle w:val="Emphasis"/>
          <w:highlight w:val="green"/>
        </w:rPr>
        <w:t>one half a degree</w:t>
      </w:r>
      <w:r w:rsidRPr="00DD25A4">
        <w:rPr>
          <w:rStyle w:val="TitleChar"/>
        </w:rPr>
        <w:t xml:space="preserve"> of Earth longitude </w:t>
      </w:r>
      <w:r w:rsidRPr="00970852">
        <w:rPr>
          <w:rStyle w:val="TitleChar"/>
          <w:highlight w:val="green"/>
        </w:rPr>
        <w:t>is</w:t>
      </w:r>
      <w:r w:rsidRPr="00DD25A4">
        <w:rPr>
          <w:rStyle w:val="TitleChar"/>
        </w:rPr>
        <w:t xml:space="preserve"> almost </w:t>
      </w:r>
      <w:r w:rsidRPr="00970852">
        <w:rPr>
          <w:rStyle w:val="Emphasis"/>
          <w:highlight w:val="gree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970852">
        <w:rPr>
          <w:rStyle w:val="Emphasis"/>
          <w:highlight w:val="green"/>
        </w:rPr>
        <w:t>we don’t</w:t>
      </w:r>
      <w:r w:rsidRPr="00FA158C">
        <w:t xml:space="preserve"> intentionally </w:t>
      </w:r>
      <w:r w:rsidRPr="00970852">
        <w:rPr>
          <w:rStyle w:val="Emphasis"/>
          <w:highlight w:val="gree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970852">
        <w:rPr>
          <w:rStyle w:val="Emphasis"/>
          <w:highlight w:val="green"/>
        </w:rPr>
        <w:t xml:space="preserve">nothing gets in the way of orbiting </w:t>
      </w:r>
      <w:proofErr w:type="gramStart"/>
      <w:r w:rsidRPr="00970852">
        <w:rPr>
          <w:rStyle w:val="Emphasis"/>
          <w:highlight w:val="green"/>
        </w:rPr>
        <w:t>objects</w:t>
      </w:r>
      <w:proofErr w:type="gramEnd"/>
      <w:r w:rsidRPr="00FA158C">
        <w:t xml:space="preserve"> </w:t>
      </w:r>
      <w:r w:rsidRPr="00970852">
        <w:rPr>
          <w:rStyle w:val="TitleChar"/>
          <w:highlight w:val="green"/>
        </w:rPr>
        <w:t>and</w:t>
      </w:r>
      <w:r w:rsidRPr="00DD25A4">
        <w:rPr>
          <w:rStyle w:val="TitleChar"/>
        </w:rPr>
        <w:t xml:space="preserve"> </w:t>
      </w:r>
      <w:r w:rsidRPr="00970852">
        <w:rPr>
          <w:rStyle w:val="Emphasis"/>
          <w:highlight w:val="green"/>
        </w:rPr>
        <w:t>they behave</w:t>
      </w:r>
      <w:r w:rsidRPr="00DD25A4">
        <w:rPr>
          <w:rStyle w:val="Emphasis"/>
        </w:rPr>
        <w:t xml:space="preserve"> quite </w:t>
      </w:r>
      <w:r w:rsidRPr="00970852">
        <w:rPr>
          <w:rStyle w:val="Emphasis"/>
          <w:highlight w:val="gree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w:t>
      </w:r>
      <w:proofErr w:type="gramStart"/>
      <w:r w:rsidRPr="00FA158C">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t xml:space="preserve"> </w:t>
      </w:r>
      <w:r w:rsidRPr="00DD25A4">
        <w:rPr>
          <w:rStyle w:val="TitleChar"/>
        </w:rPr>
        <w:t xml:space="preserve">there have been </w:t>
      </w:r>
      <w:r w:rsidRPr="00DD25A4">
        <w:rPr>
          <w:rStyle w:val="Emphasis"/>
        </w:rPr>
        <w:t>11 known low Earth orbit collisions</w:t>
      </w:r>
      <w:r w:rsidRPr="00FA158C">
        <w:t xml:space="preserve">, </w:t>
      </w:r>
      <w:r w:rsidRPr="00DD25A4">
        <w:rPr>
          <w:rStyle w:val="TitleChar"/>
        </w:rPr>
        <w:t xml:space="preserve">and </w:t>
      </w:r>
      <w:r w:rsidRPr="00DD25A4">
        <w:rPr>
          <w:rStyle w:val="Emphasis"/>
        </w:rPr>
        <w:t>three</w:t>
      </w:r>
      <w:r w:rsidRPr="00FA158C">
        <w:t xml:space="preserve"> known </w:t>
      </w:r>
      <w:r w:rsidRPr="00DD25A4">
        <w:rPr>
          <w:rStyle w:val="TitleChar"/>
        </w:rPr>
        <w:t xml:space="preserve">collisions at geostationary orbit. Think of it: </w:t>
      </w:r>
      <w:r w:rsidRPr="00970852">
        <w:rPr>
          <w:rStyle w:val="Emphasis"/>
          <w:highlight w:val="green"/>
        </w:rPr>
        <w:t>135 space shuttle flights</w:t>
      </w:r>
      <w:r w:rsidRPr="00FA158C">
        <w:t xml:space="preserve">, </w:t>
      </w:r>
      <w:proofErr w:type="gramStart"/>
      <w:r w:rsidRPr="00DD25A4">
        <w:rPr>
          <w:rStyle w:val="Emphasis"/>
        </w:rPr>
        <w:t>all of</w:t>
      </w:r>
      <w:proofErr w:type="gramEnd"/>
      <w:r w:rsidRPr="00DD25A4">
        <w:rPr>
          <w:rStyle w:val="Emphasis"/>
        </w:rPr>
        <w:t xml:space="preserve"> the Apollo</w:t>
      </w:r>
      <w:r w:rsidRPr="00FA158C">
        <w:t xml:space="preserve">, </w:t>
      </w:r>
      <w:r w:rsidRPr="00DD25A4">
        <w:rPr>
          <w:rStyle w:val="Emphasis"/>
        </w:rPr>
        <w:t>Gemini</w:t>
      </w:r>
      <w:r w:rsidRPr="00FA158C">
        <w:t xml:space="preserve"> </w:t>
      </w:r>
      <w:r w:rsidRPr="00DD25A4">
        <w:rPr>
          <w:rStyle w:val="TitleChar"/>
        </w:rPr>
        <w:t xml:space="preserve">and </w:t>
      </w:r>
      <w:r w:rsidRPr="00DD25A4">
        <w:rPr>
          <w:rStyle w:val="Emphasis"/>
        </w:rPr>
        <w:t>Mercury</w:t>
      </w:r>
      <w:r w:rsidRPr="00FA158C">
        <w:t xml:space="preserve"> </w:t>
      </w:r>
      <w:r w:rsidRPr="00DD25A4">
        <w:rPr>
          <w:rStyle w:val="TitleChar"/>
        </w:rPr>
        <w:t xml:space="preserve">flights, </w:t>
      </w:r>
      <w:r w:rsidRPr="00970852">
        <w:rPr>
          <w:rStyle w:val="Emphasis"/>
          <w:highlight w:val="green"/>
        </w:rPr>
        <w:t>hundreds</w:t>
      </w:r>
      <w:r w:rsidRPr="00970852">
        <w:rPr>
          <w:rStyle w:val="TitleChar"/>
          <w:highlight w:val="green"/>
        </w:rPr>
        <w:t xml:space="preserve"> of</w:t>
      </w:r>
      <w:r w:rsidRPr="00DD25A4">
        <w:rPr>
          <w:rStyle w:val="TitleChar"/>
        </w:rPr>
        <w:t xml:space="preserve"> telecommunications </w:t>
      </w:r>
      <w:r w:rsidRPr="00970852">
        <w:rPr>
          <w:rStyle w:val="TitleChar"/>
          <w:highlight w:val="green"/>
        </w:rPr>
        <w:t xml:space="preserve">satellites, </w:t>
      </w:r>
      <w:r w:rsidRPr="00970852">
        <w:rPr>
          <w:rStyle w:val="Emphasis"/>
          <w:highlight w:val="green"/>
        </w:rPr>
        <w:t>1,300 functioning satellites</w:t>
      </w:r>
      <w:r w:rsidRPr="00FA158C">
        <w:t xml:space="preserve"> </w:t>
      </w:r>
      <w:r w:rsidRPr="00DD25A4">
        <w:rPr>
          <w:rStyle w:val="TitleChar"/>
        </w:rPr>
        <w:t xml:space="preserve">on orbit today, </w:t>
      </w:r>
      <w:r w:rsidRPr="00970852">
        <w:rPr>
          <w:rStyle w:val="Emphasis"/>
          <w:highlight w:val="green"/>
        </w:rPr>
        <w:t>half a million</w:t>
      </w:r>
      <w:r w:rsidRPr="00DD25A4">
        <w:rPr>
          <w:rStyle w:val="TitleChar"/>
        </w:rPr>
        <w:t xml:space="preserve"> total </w:t>
      </w:r>
      <w:r w:rsidRPr="00970852">
        <w:rPr>
          <w:rStyle w:val="TitleChar"/>
          <w:highlight w:val="green"/>
        </w:rPr>
        <w:t>objects</w:t>
      </w:r>
      <w:r w:rsidRPr="00DD25A4">
        <w:rPr>
          <w:rStyle w:val="TitleChar"/>
        </w:rPr>
        <w:t xml:space="preserve"> in space larger than a marble, </w:t>
      </w:r>
      <w:r w:rsidRPr="00970852">
        <w:rPr>
          <w:rStyle w:val="TitleChar"/>
          <w:highlight w:val="green"/>
        </w:rPr>
        <w:t xml:space="preserve">and </w:t>
      </w:r>
      <w:r w:rsidRPr="00970852">
        <w:rPr>
          <w:rStyle w:val="Emphasis"/>
          <w:highlight w:val="green"/>
        </w:rPr>
        <w:t>fewer than 15</w:t>
      </w:r>
      <w:r w:rsidRPr="00DD25A4">
        <w:rPr>
          <w:rStyle w:val="Emphasis"/>
        </w:rPr>
        <w:t xml:space="preserve"> known </w:t>
      </w:r>
      <w:r w:rsidRPr="00970852">
        <w:rPr>
          <w:rStyle w:val="Emphasis"/>
          <w:highlight w:val="green"/>
        </w:rPr>
        <w:t>collisions</w:t>
      </w:r>
      <w:r w:rsidRPr="00FA158C">
        <w:t xml:space="preserve">. </w:t>
      </w:r>
      <w:r w:rsidRPr="00970852">
        <w:rPr>
          <w:rStyle w:val="Emphasis"/>
          <w:highlight w:val="green"/>
        </w:rPr>
        <w:t>Why</w:t>
      </w:r>
      <w:r w:rsidRPr="00FA158C">
        <w:t xml:space="preserve"> do people </w:t>
      </w:r>
      <w:r w:rsidRPr="00970852">
        <w:rPr>
          <w:rStyle w:val="Emphasis"/>
          <w:highlight w:val="green"/>
        </w:rPr>
        <w:t>worry</w:t>
      </w:r>
      <w:r w:rsidRPr="00DD25A4">
        <w:rPr>
          <w:rStyle w:val="Emphasis"/>
        </w:rPr>
        <w:t>?</w:t>
      </w:r>
    </w:p>
    <w:p w14:paraId="41C2BD92" w14:textId="77777777" w:rsidR="00F3139C" w:rsidRDefault="00F3139C" w:rsidP="00F3139C">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66EF70EA" w14:textId="77777777" w:rsidR="00F3139C" w:rsidRPr="00550AE7" w:rsidRDefault="00F3139C" w:rsidP="00F3139C">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0ACBA9E9" w14:textId="77777777" w:rsidR="00F3139C" w:rsidRPr="00E657DC" w:rsidRDefault="00F3139C" w:rsidP="00F3139C">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42420E82" w14:textId="77777777" w:rsidR="00F3139C" w:rsidRDefault="00F3139C" w:rsidP="00F3139C">
      <w:pPr>
        <w:pStyle w:val="Heading4"/>
        <w:rPr>
          <w:rFonts w:cs="Arial"/>
        </w:rPr>
      </w:pPr>
      <w:r>
        <w:rPr>
          <w:rFonts w:cs="Arial"/>
        </w:rPr>
        <w:t xml:space="preserve">No Escalation over Satellites: </w:t>
      </w:r>
    </w:p>
    <w:p w14:paraId="7B337A46" w14:textId="77777777" w:rsidR="00F3139C" w:rsidRDefault="00F3139C" w:rsidP="00F3139C">
      <w:pPr>
        <w:pStyle w:val="Heading4"/>
        <w:rPr>
          <w:rFonts w:cs="Arial"/>
          <w:u w:val="single"/>
        </w:rPr>
      </w:pPr>
      <w:r>
        <w:rPr>
          <w:rFonts w:cs="Arial"/>
        </w:rPr>
        <w:t xml:space="preserve">1] </w:t>
      </w:r>
      <w:r w:rsidRPr="00FE4F08">
        <w:rPr>
          <w:rFonts w:cs="Arial"/>
          <w:u w:val="single"/>
        </w:rPr>
        <w:t>Planning Priorities</w:t>
      </w:r>
    </w:p>
    <w:p w14:paraId="00E6C299" w14:textId="77777777" w:rsidR="00F3139C" w:rsidRPr="00470926" w:rsidRDefault="00F3139C" w:rsidP="00F3139C">
      <w:r w:rsidRPr="00470926">
        <w:rPr>
          <w:rStyle w:val="Style13ptBold"/>
        </w:rPr>
        <w:t>Bowen 18</w:t>
      </w:r>
      <w:r>
        <w:t xml:space="preserve"> Bleddyn Bowen 2-20-2018 “</w:t>
      </w:r>
      <w:r w:rsidRPr="00F35F0D">
        <w:t>The Art of Space Deterrence</w:t>
      </w:r>
      <w:r>
        <w:t xml:space="preserve">” </w:t>
      </w:r>
      <w:hyperlink r:id="rId15"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2FC4221A" w14:textId="77777777" w:rsidR="00F3139C" w:rsidRDefault="00F3139C" w:rsidP="00F3139C">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125D13F8" w14:textId="77777777" w:rsidR="00F3139C" w:rsidRDefault="00F3139C" w:rsidP="00F3139C">
      <w:pPr>
        <w:pStyle w:val="Heading4"/>
        <w:rPr>
          <w:u w:val="single"/>
        </w:rPr>
      </w:pPr>
      <w:bookmarkStart w:id="1" w:name="_Hlk30232579"/>
      <w:r>
        <w:t xml:space="preserve">2] </w:t>
      </w:r>
      <w:r>
        <w:rPr>
          <w:u w:val="single"/>
        </w:rPr>
        <w:t>Military Precedent</w:t>
      </w:r>
    </w:p>
    <w:p w14:paraId="17D3CBE1" w14:textId="77777777" w:rsidR="00F3139C" w:rsidRPr="00470926" w:rsidRDefault="00F3139C" w:rsidP="00F3139C">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33412A1A" w14:textId="77777777" w:rsidR="00F3139C" w:rsidRPr="00FE4F08" w:rsidRDefault="00F3139C" w:rsidP="00F3139C">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1"/>
    </w:p>
    <w:p w14:paraId="73E9AB57" w14:textId="50D71679" w:rsidR="00F3139C" w:rsidRPr="00F3139C" w:rsidRDefault="00F3139C" w:rsidP="00F3139C">
      <w:pPr>
        <w:pStyle w:val="Heading3"/>
      </w:pPr>
      <w:r>
        <w:t>Mining</w:t>
      </w:r>
    </w:p>
    <w:p w14:paraId="7E568BA8" w14:textId="77777777" w:rsidR="008C3243" w:rsidRDefault="008C3243" w:rsidP="008C3243">
      <w:pPr>
        <w:pStyle w:val="Heading4"/>
      </w:pPr>
      <w:r>
        <w:t xml:space="preserve">Commercial mining of asteroids solves a plethora of existential threats from </w:t>
      </w:r>
      <w:r>
        <w:rPr>
          <w:u w:val="single"/>
        </w:rPr>
        <w:t>scarcity</w:t>
      </w:r>
      <w:r>
        <w:t xml:space="preserve">, </w:t>
      </w:r>
      <w:r>
        <w:rPr>
          <w:u w:val="single"/>
        </w:rPr>
        <w:t>climate</w:t>
      </w:r>
      <w:r>
        <w:t xml:space="preserve">, </w:t>
      </w:r>
      <w:r>
        <w:rPr>
          <w:u w:val="single"/>
        </w:rPr>
        <w:t>terror</w:t>
      </w:r>
      <w:r>
        <w:t xml:space="preserve">, </w:t>
      </w:r>
      <w:r>
        <w:rPr>
          <w:u w:val="single"/>
        </w:rPr>
        <w:t>war</w:t>
      </w:r>
      <w:r>
        <w:t xml:space="preserve">, and </w:t>
      </w:r>
      <w:r>
        <w:rPr>
          <w:u w:val="single"/>
        </w:rPr>
        <w:t>disease</w:t>
      </w:r>
      <w:r>
        <w:t>.</w:t>
      </w:r>
    </w:p>
    <w:p w14:paraId="5938ABC8" w14:textId="77777777" w:rsidR="008C3243" w:rsidRDefault="008C3243" w:rsidP="008C3243">
      <w:r>
        <w:rPr>
          <w:b/>
          <w:sz w:val="26"/>
          <w:szCs w:val="26"/>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6E230C51" w14:textId="77777777" w:rsidR="008C3243" w:rsidRDefault="008C3243" w:rsidP="008C3243">
      <w:pPr>
        <w:rPr>
          <w:sz w:val="12"/>
          <w:szCs w:val="12"/>
        </w:rPr>
      </w:pPr>
      <w:r>
        <w:rPr>
          <w:u w:val="single"/>
        </w:rPr>
        <w:t xml:space="preserve">Are </w:t>
      </w:r>
      <w:r>
        <w:rPr>
          <w:sz w:val="12"/>
          <w:szCs w:val="12"/>
        </w:rPr>
        <w:t>We</w:t>
      </w:r>
      <w:r>
        <w:rPr>
          <w:u w:val="single"/>
        </w:rPr>
        <w:t xml:space="preserve"> Humans Doomed to </w:t>
      </w:r>
      <w:r>
        <w:rPr>
          <w:b/>
          <w:u w:val="single"/>
        </w:rPr>
        <w:t>Extinction</w:t>
      </w:r>
      <w:r>
        <w:rPr>
          <w:u w:val="single"/>
        </w:rPr>
        <w:t xml:space="preserve">? What will we do when Earth’s resources are used up </w:t>
      </w:r>
      <w:r>
        <w:rPr>
          <w:sz w:val="12"/>
          <w:szCs w:val="12"/>
        </w:rPr>
        <w:t>by humanity</w:t>
      </w:r>
      <w:r>
        <w:rPr>
          <w:u w:val="single"/>
        </w:rPr>
        <w:t>? The world is</w:t>
      </w:r>
      <w:r>
        <w:rPr>
          <w:sz w:val="12"/>
          <w:szCs w:val="12"/>
        </w:rPr>
        <w:t xml:space="preserve"> now hugely </w:t>
      </w:r>
      <w:proofErr w:type="gramStart"/>
      <w:r>
        <w:rPr>
          <w:b/>
          <w:highlight w:val="green"/>
          <w:u w:val="single"/>
        </w:rPr>
        <w:t>over populated</w:t>
      </w:r>
      <w:proofErr w:type="gramEnd"/>
      <w:r>
        <w:rPr>
          <w:u w:val="single"/>
        </w:rPr>
        <w:t>, with billions</w:t>
      </w:r>
      <w:r>
        <w:rPr>
          <w:sz w:val="12"/>
          <w:szCs w:val="12"/>
        </w:rPr>
        <w:t xml:space="preserve"> and billions </w:t>
      </w:r>
      <w:r>
        <w:rPr>
          <w:u w:val="single"/>
        </w:rPr>
        <w:t>crammed into our over</w:t>
      </w:r>
      <w:r>
        <w:rPr>
          <w:b/>
          <w:u w:val="single"/>
        </w:rPr>
        <w:t>crowded</w:t>
      </w:r>
      <w:r>
        <w:rPr>
          <w:u w:val="single"/>
        </w:rPr>
        <w:t xml:space="preserve"> </w:t>
      </w:r>
      <w:r>
        <w:rPr>
          <w:highlight w:val="green"/>
          <w:u w:val="single"/>
        </w:rPr>
        <w:t>cities</w:t>
      </w:r>
      <w:r>
        <w:rPr>
          <w:u w:val="single"/>
        </w:rPr>
        <w:t xml:space="preserve">. </w:t>
      </w:r>
      <w:r>
        <w:rPr>
          <w:sz w:val="12"/>
          <w:szCs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u w:val="single"/>
        </w:rPr>
        <w:t>These</w:t>
      </w:r>
      <w:r>
        <w:rPr>
          <w:sz w:val="12"/>
          <w:szCs w:val="12"/>
        </w:rPr>
        <w:t xml:space="preserve"> cities </w:t>
      </w:r>
      <w:r>
        <w:rPr>
          <w:highlight w:val="green"/>
          <w:u w:val="single"/>
        </w:rPr>
        <w:t>will be</w:t>
      </w:r>
      <w:r>
        <w:rPr>
          <w:sz w:val="12"/>
          <w:szCs w:val="12"/>
        </w:rPr>
        <w:t xml:space="preserve"> ever </w:t>
      </w:r>
      <w:r>
        <w:rPr>
          <w:u w:val="single"/>
        </w:rPr>
        <w:t xml:space="preserve">more </w:t>
      </w:r>
      <w:r>
        <w:rPr>
          <w:highlight w:val="green"/>
          <w:u w:val="single"/>
        </w:rPr>
        <w:t xml:space="preserve">vulnerable to </w:t>
      </w:r>
      <w:r>
        <w:rPr>
          <w:b/>
          <w:highlight w:val="green"/>
          <w:u w:val="single"/>
        </w:rPr>
        <w:t>terror</w:t>
      </w:r>
      <w:r>
        <w:rPr>
          <w:u w:val="single"/>
        </w:rPr>
        <w:t>ist attack</w:t>
      </w:r>
      <w:r>
        <w:rPr>
          <w:highlight w:val="green"/>
          <w:u w:val="single"/>
        </w:rPr>
        <w:t xml:space="preserve">, </w:t>
      </w:r>
      <w:r>
        <w:rPr>
          <w:b/>
          <w:u w:val="single"/>
        </w:rPr>
        <w:t xml:space="preserve">natural </w:t>
      </w:r>
      <w:r>
        <w:rPr>
          <w:b/>
          <w:highlight w:val="green"/>
          <w:u w:val="single"/>
        </w:rPr>
        <w:t>disaster</w:t>
      </w:r>
      <w:r>
        <w:rPr>
          <w:highlight w:val="green"/>
          <w:u w:val="single"/>
        </w:rPr>
        <w:t>,</w:t>
      </w:r>
      <w:r>
        <w:rPr>
          <w:u w:val="single"/>
        </w:rPr>
        <w:t xml:space="preserve"> and other plights that come with overcrowding </w:t>
      </w:r>
      <w:r>
        <w:rPr>
          <w:sz w:val="12"/>
          <w:szCs w:val="12"/>
        </w:rPr>
        <w:t xml:space="preserve">and a dearth of jobs that will be fueled by rapid automation and the rise of </w:t>
      </w:r>
      <w:proofErr w:type="spellStart"/>
      <w:r>
        <w:rPr>
          <w:sz w:val="12"/>
          <w:szCs w:val="12"/>
        </w:rPr>
        <w:t>artifi</w:t>
      </w:r>
      <w:proofErr w:type="spellEnd"/>
      <w:r>
        <w:rPr>
          <w:sz w:val="12"/>
          <w:szCs w:val="12"/>
        </w:rPr>
        <w:t xml:space="preserve"> </w:t>
      </w:r>
      <w:proofErr w:type="spellStart"/>
      <w:r>
        <w:rPr>
          <w:sz w:val="12"/>
          <w:szCs w:val="12"/>
        </w:rPr>
        <w:t>cial</w:t>
      </w:r>
      <w:proofErr w:type="spellEnd"/>
      <w:r>
        <w:rPr>
          <w:sz w:val="12"/>
          <w:szCs w:val="12"/>
        </w:rPr>
        <w:t xml:space="preserve"> intelligence across the global economy</w:t>
      </w:r>
      <w:r>
        <w:rPr>
          <w:u w:val="single"/>
        </w:rPr>
        <w:t>.</w:t>
      </w:r>
      <w:r>
        <w:rPr>
          <w:sz w:val="12"/>
          <w:szCs w:val="12"/>
        </w:rPr>
        <w:t xml:space="preserve"> </w:t>
      </w:r>
      <w:r>
        <w:rPr>
          <w:u w:val="single"/>
        </w:rPr>
        <w:t xml:space="preserve">We are </w:t>
      </w:r>
      <w:r>
        <w:rPr>
          <w:sz w:val="12"/>
          <w:szCs w:val="12"/>
        </w:rPr>
        <w:t xml:space="preserve">already </w:t>
      </w:r>
      <w:r>
        <w:rPr>
          <w:u w:val="single"/>
        </w:rPr>
        <w:t xml:space="preserve">rapidly </w:t>
      </w:r>
      <w:r>
        <w:rPr>
          <w:b/>
          <w:highlight w:val="green"/>
          <w:u w:val="single"/>
        </w:rPr>
        <w:t>running out of water</w:t>
      </w:r>
      <w:r>
        <w:rPr>
          <w:highlight w:val="green"/>
          <w:u w:val="single"/>
        </w:rPr>
        <w:t xml:space="preserve"> and </w:t>
      </w:r>
      <w:r>
        <w:rPr>
          <w:b/>
          <w:u w:val="single"/>
        </w:rPr>
        <w:t>minerals</w:t>
      </w:r>
      <w:r>
        <w:rPr>
          <w:u w:val="single"/>
        </w:rPr>
        <w:t xml:space="preserve">. </w:t>
      </w:r>
      <w:r>
        <w:rPr>
          <w:b/>
          <w:highlight w:val="green"/>
          <w:u w:val="single"/>
        </w:rPr>
        <w:t>Climate change</w:t>
      </w:r>
      <w:r>
        <w:rPr>
          <w:highlight w:val="green"/>
          <w:u w:val="single"/>
        </w:rPr>
        <w:t xml:space="preserve"> </w:t>
      </w:r>
      <w:r>
        <w:rPr>
          <w:u w:val="single"/>
        </w:rPr>
        <w:t xml:space="preserve">is threatening our very </w:t>
      </w:r>
      <w:r>
        <w:rPr>
          <w:b/>
          <w:u w:val="single"/>
        </w:rPr>
        <w:t>existence</w:t>
      </w:r>
      <w:r>
        <w:rPr>
          <w:highlight w:val="green"/>
          <w:u w:val="single"/>
        </w:rPr>
        <w:t>.</w:t>
      </w:r>
      <w:r>
        <w:rPr>
          <w:sz w:val="12"/>
          <w:szCs w:val="12"/>
        </w:rPr>
        <w:t xml:space="preserve"> Political leaders and even the Pope have cautioned us against inaction. Perhaps the naysayers are right. </w:t>
      </w:r>
      <w:r>
        <w:rPr>
          <w:b/>
          <w:sz w:val="24"/>
          <w:szCs w:val="24"/>
          <w:highlight w:val="green"/>
          <w:u w:val="single"/>
        </w:rPr>
        <w:t xml:space="preserve">All humanity is at </w:t>
      </w:r>
      <w:r>
        <w:rPr>
          <w:b/>
          <w:sz w:val="24"/>
          <w:szCs w:val="24"/>
          <w:u w:val="single"/>
        </w:rPr>
        <w:t xml:space="preserve">tremendous </w:t>
      </w:r>
      <w:r>
        <w:rPr>
          <w:b/>
          <w:sz w:val="24"/>
          <w:szCs w:val="24"/>
          <w:highlight w:val="green"/>
          <w:u w:val="single"/>
        </w:rPr>
        <w:t>risk.</w:t>
      </w:r>
      <w:r>
        <w:rPr>
          <w:sz w:val="12"/>
          <w:szCs w:val="12"/>
        </w:rPr>
        <w:t xml:space="preserve"> Is there no hope for the future? This book is about hope. We think that there is literally heavenly hope for humanity. But </w:t>
      </w:r>
      <w:r>
        <w:rPr>
          <w:u w:val="single"/>
        </w:rPr>
        <w:t>we</w:t>
      </w:r>
      <w:r>
        <w:rPr>
          <w:sz w:val="12"/>
          <w:szCs w:val="12"/>
        </w:rPr>
        <w:t xml:space="preserve"> are not talking here about divine intervention. We are </w:t>
      </w:r>
      <w:r>
        <w:rPr>
          <w:u w:val="single"/>
        </w:rPr>
        <w:t>envision</w:t>
      </w:r>
      <w:r>
        <w:rPr>
          <w:sz w:val="12"/>
          <w:szCs w:val="12"/>
        </w:rPr>
        <w:t xml:space="preserve">ing </w:t>
      </w:r>
      <w:r>
        <w:rPr>
          <w:u w:val="single"/>
        </w:rPr>
        <w:t>a new space economy that recognizes</w:t>
      </w:r>
      <w:r>
        <w:rPr>
          <w:sz w:val="12"/>
          <w:szCs w:val="12"/>
        </w:rPr>
        <w:t xml:space="preserve"> that </w:t>
      </w:r>
      <w:r>
        <w:rPr>
          <w:u w:val="single"/>
        </w:rPr>
        <w:t xml:space="preserve">there is more water in the skies that all our oceans. </w:t>
      </w:r>
      <w:r>
        <w:rPr>
          <w:sz w:val="12"/>
          <w:szCs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u w:val="single"/>
        </w:rPr>
        <w:t xml:space="preserve">The new space frontier can literally </w:t>
      </w:r>
      <w:proofErr w:type="gramStart"/>
      <w:r>
        <w:rPr>
          <w:u w:val="single"/>
        </w:rPr>
        <w:t>open up</w:t>
      </w:r>
      <w:proofErr w:type="gramEnd"/>
      <w:r>
        <w:rPr>
          <w:u w:val="single"/>
        </w:rPr>
        <w:t xml:space="preserve"> a “gold rush in the skies.” </w:t>
      </w:r>
      <w:r>
        <w:rPr>
          <w:sz w:val="12"/>
          <w:szCs w:val="12"/>
        </w:rPr>
        <w:t xml:space="preserve">In brief, we think </w:t>
      </w:r>
      <w:r>
        <w:rPr>
          <w:u w:val="single"/>
        </w:rPr>
        <w:t>there is new hope for humanity.</w:t>
      </w:r>
      <w:r>
        <w:rPr>
          <w:sz w:val="12"/>
          <w:szCs w:val="12"/>
        </w:rPr>
        <w:t xml:space="preserve"> We see a new a pathway to the future via new ventures in space. For too long, space programs have been seen as a money pit. In the process, </w:t>
      </w:r>
      <w:r>
        <w:rPr>
          <w:u w:val="single"/>
        </w:rPr>
        <w:t>we have overlooked the great abundance available to us in the skies above.</w:t>
      </w:r>
      <w:r>
        <w:rPr>
          <w:sz w:val="12"/>
          <w:szCs w:val="12"/>
        </w:rPr>
        <w:t xml:space="preserve"> It is important to recognize </w:t>
      </w:r>
      <w:r>
        <w:rPr>
          <w:u w:val="single"/>
        </w:rPr>
        <w:t>there is already the beginning of a new gold rush in space—a pathway to astral abundance.</w:t>
      </w:r>
      <w:r>
        <w:rPr>
          <w:sz w:val="12"/>
          <w:szCs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u w:val="single"/>
        </w:rPr>
        <w:t xml:space="preserve">new pathways to the stars could prove vital to </w:t>
      </w:r>
      <w:r>
        <w:rPr>
          <w:b/>
          <w:u w:val="single"/>
        </w:rPr>
        <w:t>human survival</w:t>
      </w:r>
      <w:r>
        <w:rPr>
          <w:u w:val="single"/>
        </w:rPr>
        <w:t xml:space="preserve">. </w:t>
      </w:r>
      <w:r>
        <w:rPr>
          <w:sz w:val="12"/>
          <w:szCs w:val="12"/>
        </w:rPr>
        <w:t xml:space="preserve">If one does not believe in spending money to probe the mysteries of the universe then </w:t>
      </w:r>
      <w:proofErr w:type="gramStart"/>
      <w:r>
        <w:rPr>
          <w:sz w:val="12"/>
          <w:szCs w:val="12"/>
        </w:rPr>
        <w:t>perhaps</w:t>
      </w:r>
      <w:proofErr w:type="gramEnd"/>
      <w:r>
        <w:rPr>
          <w:sz w:val="12"/>
          <w:szCs w:val="12"/>
        </w:rPr>
        <w:t xml:space="preserve"> we can try what might be called “calibrated greed” on for size. One only needs to go to a </w:t>
      </w:r>
      <w:proofErr w:type="spellStart"/>
      <w:r>
        <w:rPr>
          <w:sz w:val="12"/>
          <w:szCs w:val="12"/>
        </w:rPr>
        <w:t>cubesat</w:t>
      </w:r>
      <w:proofErr w:type="spellEnd"/>
      <w:r>
        <w:rPr>
          <w:sz w:val="12"/>
          <w:szCs w:val="12"/>
        </w:rPr>
        <w:t xml:space="preserve"> workshop, or to Silicon Valley or one of many conferences like the “Disrupt Space” event in Bremen, Germany, held in April 2016 to recognize that </w:t>
      </w:r>
      <w:r>
        <w:rPr>
          <w:u w:val="single"/>
        </w:rPr>
        <w:t>entrepreneurial New Space initiatives are changing everything</w:t>
      </w:r>
      <w:r>
        <w:rPr>
          <w:sz w:val="12"/>
          <w:szCs w:val="12"/>
        </w:rPr>
        <w:t xml:space="preserve"> [ </w:t>
      </w:r>
      <w:proofErr w:type="gramStart"/>
      <w:r>
        <w:rPr>
          <w:sz w:val="12"/>
          <w:szCs w:val="12"/>
        </w:rPr>
        <w:t>1 ]</w:t>
      </w:r>
      <w:proofErr w:type="gramEnd"/>
      <w:r>
        <w:rPr>
          <w:u w:val="single"/>
        </w:rPr>
        <w:t>.</w:t>
      </w:r>
      <w:r>
        <w:rPr>
          <w:sz w:val="12"/>
          <w:szCs w:val="12"/>
        </w:rPr>
        <w:t xml:space="preserve"> In fact, the very </w:t>
      </w:r>
      <w:proofErr w:type="gramStart"/>
      <w:r>
        <w:rPr>
          <w:sz w:val="12"/>
          <w:szCs w:val="12"/>
        </w:rPr>
        <w:t>nature</w:t>
      </w:r>
      <w:proofErr w:type="gramEnd"/>
      <w:r>
        <w:rPr>
          <w:sz w:val="12"/>
          <w:szCs w:val="12"/>
        </w:rPr>
        <w:t xml:space="preserve"> and dimensions of what outer space activities are today have changed forever. It is no longer your grandfather’s concept of outer space that was once dominated by the big national space agencies. The </w:t>
      </w:r>
      <w:r>
        <w:rPr>
          <w:u w:val="single"/>
        </w:rPr>
        <w:t>entrepreneurs are taking over.</w:t>
      </w:r>
      <w:r>
        <w:rPr>
          <w:sz w:val="12"/>
          <w:szCs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Pr>
          <w:sz w:val="12"/>
          <w:szCs w:val="12"/>
        </w:rPr>
        <w:t>in order to</w:t>
      </w:r>
      <w:proofErr w:type="gramEnd"/>
      <w:r>
        <w:rPr>
          <w:sz w:val="12"/>
          <w:szCs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Pr>
          <w:sz w:val="12"/>
          <w:szCs w:val="12"/>
        </w:rPr>
        <w:t>fl</w:t>
      </w:r>
      <w:proofErr w:type="spellEnd"/>
      <w:r>
        <w:rPr>
          <w:sz w:val="12"/>
          <w:szCs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u w:val="single"/>
        </w:rPr>
        <w:t xml:space="preserve">developing </w:t>
      </w:r>
      <w:r>
        <w:rPr>
          <w:b/>
          <w:highlight w:val="green"/>
          <w:u w:val="single"/>
        </w:rPr>
        <w:t>new tech</w:t>
      </w:r>
      <w:r>
        <w:rPr>
          <w:sz w:val="12"/>
          <w:szCs w:val="12"/>
        </w:rPr>
        <w:t>nologies</w:t>
      </w:r>
      <w:r>
        <w:rPr>
          <w:u w:val="single"/>
        </w:rPr>
        <w:t xml:space="preserve"> and establishing space enterprises that </w:t>
      </w:r>
      <w:r>
        <w:rPr>
          <w:highlight w:val="green"/>
          <w:u w:val="single"/>
        </w:rPr>
        <w:t>can bring the wealth</w:t>
      </w:r>
      <w:r>
        <w:rPr>
          <w:u w:val="single"/>
        </w:rPr>
        <w:t xml:space="preserve"> of outer space down </w:t>
      </w:r>
      <w:r>
        <w:rPr>
          <w:highlight w:val="green"/>
          <w:u w:val="single"/>
        </w:rPr>
        <w:t xml:space="preserve">to Earth. </w:t>
      </w:r>
      <w:r>
        <w:rPr>
          <w:u w:val="single"/>
        </w:rPr>
        <w:t xml:space="preserve">This is not a pipe </w:t>
      </w:r>
      <w:proofErr w:type="gramStart"/>
      <w:r>
        <w:rPr>
          <w:u w:val="single"/>
        </w:rPr>
        <w:t>dream, but</w:t>
      </w:r>
      <w:proofErr w:type="gramEnd"/>
      <w:r>
        <w:rPr>
          <w:u w:val="single"/>
        </w:rPr>
        <w:t xml:space="preserve"> will increasingly be the </w:t>
      </w:r>
      <w:r>
        <w:rPr>
          <w:b/>
          <w:u w:val="single"/>
        </w:rPr>
        <w:t>economic reality</w:t>
      </w:r>
      <w:r>
        <w:rPr>
          <w:u w:val="single"/>
        </w:rPr>
        <w:t xml:space="preserve"> of the 2020s. </w:t>
      </w:r>
      <w:r>
        <w:rPr>
          <w:sz w:val="12"/>
          <w:szCs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Pr>
          <w:sz w:val="12"/>
          <w:szCs w:val="12"/>
        </w:rPr>
        <w:t>Mars, or</w:t>
      </w:r>
      <w:proofErr w:type="gramEnd"/>
      <w:r>
        <w:rPr>
          <w:sz w:val="12"/>
          <w:szCs w:val="12"/>
        </w:rPr>
        <w:t xml:space="preserve"> creating new structures in space to protect our planet from cosmic hazards and even raising Earth’s orbit to escape the rising heat levels of the Sun in millennia to come. </w:t>
      </w:r>
      <w:r>
        <w:rPr>
          <w:b/>
          <w:u w:val="single"/>
        </w:rPr>
        <w:t>Some</w:t>
      </w:r>
      <w:r>
        <w:rPr>
          <w:sz w:val="12"/>
          <w:szCs w:val="12"/>
        </w:rPr>
        <w:t xml:space="preserve">, of course, </w:t>
      </w:r>
      <w:r>
        <w:rPr>
          <w:u w:val="single"/>
        </w:rPr>
        <w:t xml:space="preserve">will say this is </w:t>
      </w:r>
      <w:r>
        <w:rPr>
          <w:b/>
          <w:u w:val="single"/>
        </w:rPr>
        <w:t>sci-fi hogwash</w:t>
      </w:r>
      <w:r>
        <w:rPr>
          <w:sz w:val="12"/>
          <w:szCs w:val="12"/>
        </w:rPr>
        <w:t>.</w:t>
      </w:r>
      <w:r>
        <w:rPr>
          <w:u w:val="single"/>
        </w:rPr>
        <w:t xml:space="preserve"> </w:t>
      </w:r>
      <w:r>
        <w:rPr>
          <w:sz w:val="12"/>
          <w:szCs w:val="12"/>
        </w:rPr>
        <w:t xml:space="preserve">It can’t be done. We say that </w:t>
      </w:r>
      <w:r>
        <w:rPr>
          <w:u w:val="single"/>
        </w:rPr>
        <w:t>this is what people</w:t>
      </w:r>
      <w:r>
        <w:rPr>
          <w:sz w:val="12"/>
          <w:szCs w:val="12"/>
        </w:rPr>
        <w:t xml:space="preserve"> would have </w:t>
      </w:r>
      <w:r>
        <w:rPr>
          <w:u w:val="single"/>
        </w:rPr>
        <w:t>said</w:t>
      </w:r>
      <w:r>
        <w:rPr>
          <w:sz w:val="12"/>
          <w:szCs w:val="12"/>
        </w:rPr>
        <w:t xml:space="preserve"> in 1900 </w:t>
      </w:r>
      <w:r>
        <w:rPr>
          <w:u w:val="single"/>
        </w:rPr>
        <w:t xml:space="preserve">about </w:t>
      </w:r>
      <w:r>
        <w:rPr>
          <w:sz w:val="12"/>
          <w:szCs w:val="12"/>
        </w:rPr>
        <w:t>air</w:t>
      </w:r>
      <w:r>
        <w:rPr>
          <w:b/>
          <w:u w:val="single"/>
        </w:rPr>
        <w:t>planes</w:t>
      </w:r>
      <w:r>
        <w:rPr>
          <w:sz w:val="12"/>
          <w:szCs w:val="12"/>
        </w:rPr>
        <w:t xml:space="preserve">, rocket ships, cell phones </w:t>
      </w:r>
      <w:r>
        <w:rPr>
          <w:u w:val="single"/>
        </w:rPr>
        <w:t>and nuclear devices.</w:t>
      </w:r>
      <w:r>
        <w:rPr>
          <w:sz w:val="12"/>
          <w:szCs w:val="12"/>
        </w:rPr>
        <w:t xml:space="preserve"> </w:t>
      </w:r>
      <w:r>
        <w:rPr>
          <w:u w:val="single"/>
        </w:rPr>
        <w:t xml:space="preserve">The skeptics </w:t>
      </w:r>
      <w:r>
        <w:rPr>
          <w:b/>
          <w:u w:val="single"/>
        </w:rPr>
        <w:t>laughed</w:t>
      </w:r>
      <w:r>
        <w:rPr>
          <w:u w:val="single"/>
        </w:rPr>
        <w:t xml:space="preserve"> at</w:t>
      </w:r>
      <w:r>
        <w:rPr>
          <w:sz w:val="12"/>
          <w:szCs w:val="12"/>
        </w:rPr>
        <w:t xml:space="preserve"> </w:t>
      </w:r>
      <w:r>
        <w:rPr>
          <w:b/>
          <w:u w:val="single"/>
        </w:rPr>
        <w:t>Columbus</w:t>
      </w:r>
      <w:r>
        <w:rPr>
          <w:sz w:val="12"/>
          <w:szCs w:val="12"/>
        </w:rPr>
        <w:t xml:space="preserve"> </w:t>
      </w:r>
      <w:r>
        <w:rPr>
          <w:u w:val="single"/>
        </w:rPr>
        <w:t>and his plan to sail across the oceans</w:t>
      </w:r>
      <w:r>
        <w:rPr>
          <w:sz w:val="12"/>
          <w:szCs w:val="12"/>
        </w:rPr>
        <w:t xml:space="preserve"> to discover new worlds</w:t>
      </w:r>
      <w:r>
        <w:rPr>
          <w:u w:val="single"/>
        </w:rPr>
        <w:t>. When</w:t>
      </w:r>
      <w:r>
        <w:rPr>
          <w:sz w:val="12"/>
          <w:szCs w:val="12"/>
        </w:rPr>
        <w:t xml:space="preserve"> Thomas Jefferson bought the Louisiana Purchase from France or </w:t>
      </w:r>
      <w:r>
        <w:rPr>
          <w:u w:val="single"/>
        </w:rPr>
        <w:t>Seward bought Alaska, there were plenty of naysayers</w:t>
      </w:r>
      <w:r>
        <w:rPr>
          <w:sz w:val="12"/>
          <w:szCs w:val="12"/>
        </w:rPr>
        <w:t xml:space="preserve"> that said such investment in the unknown was an extravagant waste of money</w:t>
      </w:r>
      <w:r>
        <w:rPr>
          <w:u w:val="single"/>
        </w:rPr>
        <w:t xml:space="preserve">. </w:t>
      </w:r>
      <w:r>
        <w:rPr>
          <w:sz w:val="12"/>
          <w:szCs w:val="12"/>
        </w:rPr>
        <w:t xml:space="preserve">A healthy skepticism is useful and can play a role in economic and business success. Before one dismisses the idea of an impending major new space economy and a new gold rush, it </w:t>
      </w:r>
      <w:proofErr w:type="gramStart"/>
      <w:r>
        <w:rPr>
          <w:sz w:val="12"/>
          <w:szCs w:val="12"/>
        </w:rPr>
        <w:t>might</w:t>
      </w:r>
      <w:proofErr w:type="gramEnd"/>
      <w:r>
        <w:rPr>
          <w:sz w:val="12"/>
          <w:szCs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2"/>
          <w:szCs w:val="12"/>
        </w:rPr>
        <w:t>Viasat</w:t>
      </w:r>
      <w:proofErr w:type="spellEnd"/>
      <w:r>
        <w:rPr>
          <w:sz w:val="12"/>
          <w:szCs w:val="12"/>
        </w:rPr>
        <w:t xml:space="preserve"> 2 —a half century later— has an impressive throughput of some 140 Gb/s. Th is means that the relative throughput is nearly 300,000 greater, while its lifetime is some ten times longer (Figs. 1.1 and </w:t>
      </w:r>
      <w:proofErr w:type="gramStart"/>
      <w:r>
        <w:rPr>
          <w:sz w:val="12"/>
          <w:szCs w:val="12"/>
        </w:rPr>
        <w:t>1.2 )</w:t>
      </w:r>
      <w:proofErr w:type="gramEnd"/>
      <w:r>
        <w:rPr>
          <w:sz w:val="12"/>
          <w:szCs w:val="12"/>
        </w:rPr>
        <w:t xml:space="preserve">. Each new generation of communications satellite has had more power, better antenna systems, improved pointing and stabilization, and an extended lifetime. And the capabilities represented by remote sensing </w:t>
      </w:r>
      <w:proofErr w:type="gramStart"/>
      <w:r>
        <w:rPr>
          <w:sz w:val="12"/>
          <w:szCs w:val="12"/>
        </w:rPr>
        <w:t>satellites ,</w:t>
      </w:r>
      <w:proofErr w:type="gramEnd"/>
      <w:r>
        <w:rPr>
          <w:sz w:val="12"/>
          <w:szCs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2"/>
          <w:szCs w:val="12"/>
        </w:rPr>
        <w:t>traffi</w:t>
      </w:r>
      <w:proofErr w:type="spellEnd"/>
      <w:r>
        <w:rPr>
          <w:sz w:val="12"/>
          <w:szCs w:val="12"/>
        </w:rPr>
        <w:t xml:space="preserve"> c control and management, international banking, </w:t>
      </w:r>
      <w:proofErr w:type="gramStart"/>
      <w:r>
        <w:rPr>
          <w:sz w:val="12"/>
          <w:szCs w:val="12"/>
        </w:rPr>
        <w:t>search</w:t>
      </w:r>
      <w:proofErr w:type="gramEnd"/>
      <w:r>
        <w:rPr>
          <w:sz w:val="12"/>
          <w:szCs w:val="12"/>
        </w:rPr>
        <w:t xml:space="preserve"> and rescue and much, much more depend on application satellites. Th </w:t>
      </w:r>
      <w:proofErr w:type="spellStart"/>
      <w:r>
        <w:rPr>
          <w:sz w:val="12"/>
          <w:szCs w:val="12"/>
        </w:rPr>
        <w:t>ose</w:t>
      </w:r>
      <w:proofErr w:type="spellEnd"/>
      <w:r>
        <w:rPr>
          <w:sz w:val="12"/>
          <w:szCs w:val="12"/>
        </w:rPr>
        <w:t xml:space="preserve"> that would doubt the importance of satellites to the global economy might wish to view on You Tube the video “If Th ere Were a Day Without Satellites?” [ </w:t>
      </w:r>
      <w:proofErr w:type="gramStart"/>
      <w:r>
        <w:rPr>
          <w:sz w:val="12"/>
          <w:szCs w:val="12"/>
        </w:rPr>
        <w:t>2 ]</w:t>
      </w:r>
      <w:proofErr w:type="gramEnd"/>
      <w:r>
        <w:rPr>
          <w:sz w:val="12"/>
          <w:szCs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Pr>
          <w:sz w:val="12"/>
          <w:szCs w:val="12"/>
        </w:rPr>
        <w:t>Of course</w:t>
      </w:r>
      <w:proofErr w:type="gramEnd"/>
      <w:r>
        <w:rPr>
          <w:sz w:val="12"/>
          <w:szCs w:val="12"/>
        </w:rPr>
        <w:t xml:space="preserve"> this twenty-fi </w:t>
      </w:r>
      <w:proofErr w:type="spellStart"/>
      <w:r>
        <w:rPr>
          <w:sz w:val="12"/>
          <w:szCs w:val="12"/>
        </w:rPr>
        <w:t>rst</w:t>
      </w:r>
      <w:proofErr w:type="spellEnd"/>
      <w:r>
        <w:rPr>
          <w:sz w:val="12"/>
          <w:szCs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Pr>
          <w:u w:val="single"/>
        </w:rPr>
        <w:t>Info</w:t>
      </w:r>
      <w:r>
        <w:rPr>
          <w:sz w:val="12"/>
          <w:szCs w:val="12"/>
        </w:rPr>
        <w:t>rmation</w:t>
      </w:r>
      <w:r>
        <w:rPr>
          <w:u w:val="single"/>
        </w:rPr>
        <w:t xml:space="preserve"> technology, </w:t>
      </w:r>
      <w:r>
        <w:rPr>
          <w:highlight w:val="green"/>
          <w:u w:val="single"/>
        </w:rPr>
        <w:t xml:space="preserve">robotics, </w:t>
      </w:r>
      <w:r>
        <w:rPr>
          <w:b/>
          <w:highlight w:val="green"/>
          <w:u w:val="single"/>
        </w:rPr>
        <w:t>a</w:t>
      </w:r>
      <w:r>
        <w:rPr>
          <w:u w:val="single"/>
        </w:rPr>
        <w:t xml:space="preserve">rtificial </w:t>
      </w:r>
      <w:proofErr w:type="gramStart"/>
      <w:r>
        <w:rPr>
          <w:b/>
          <w:highlight w:val="green"/>
          <w:u w:val="single"/>
        </w:rPr>
        <w:t>i</w:t>
      </w:r>
      <w:r>
        <w:rPr>
          <w:u w:val="single"/>
        </w:rPr>
        <w:t>ntelligence</w:t>
      </w:r>
      <w:proofErr w:type="gramEnd"/>
      <w:r>
        <w:rPr>
          <w:u w:val="single"/>
        </w:rPr>
        <w:t xml:space="preserve"> </w:t>
      </w:r>
      <w:r>
        <w:rPr>
          <w:highlight w:val="green"/>
          <w:u w:val="single"/>
        </w:rPr>
        <w:t>and commercial space</w:t>
      </w:r>
      <w:r>
        <w:rPr>
          <w:u w:val="single"/>
        </w:rPr>
        <w:t xml:space="preserve"> </w:t>
      </w:r>
      <w:r>
        <w:rPr>
          <w:sz w:val="12"/>
          <w:szCs w:val="12"/>
        </w:rPr>
        <w:t>travel systems</w:t>
      </w:r>
      <w:r>
        <w:rPr>
          <w:u w:val="single"/>
        </w:rPr>
        <w:t xml:space="preserve"> </w:t>
      </w:r>
      <w:r>
        <w:rPr>
          <w:highlight w:val="green"/>
          <w:u w:val="single"/>
        </w:rPr>
        <w:t>have</w:t>
      </w:r>
      <w:r>
        <w:rPr>
          <w:u w:val="single"/>
        </w:rPr>
        <w:t xml:space="preserve"> </w:t>
      </w:r>
      <w:r>
        <w:rPr>
          <w:sz w:val="12"/>
          <w:szCs w:val="12"/>
        </w:rPr>
        <w:t>now</w:t>
      </w:r>
      <w:r>
        <w:rPr>
          <w:u w:val="single"/>
        </w:rPr>
        <w:t xml:space="preserve"> </w:t>
      </w:r>
      <w:r>
        <w:rPr>
          <w:highlight w:val="green"/>
          <w:u w:val="single"/>
        </w:rPr>
        <w:t>set us on</w:t>
      </w:r>
      <w:r>
        <w:rPr>
          <w:u w:val="single"/>
        </w:rPr>
        <w:t xml:space="preserve"> </w:t>
      </w:r>
      <w:r>
        <w:rPr>
          <w:sz w:val="12"/>
          <w:szCs w:val="12"/>
        </w:rPr>
        <w:t xml:space="preserve">a </w:t>
      </w:r>
      <w:r>
        <w:rPr>
          <w:highlight w:val="green"/>
          <w:u w:val="single"/>
        </w:rPr>
        <w:t>course</w:t>
      </w:r>
      <w:r>
        <w:rPr>
          <w:u w:val="single"/>
        </w:rPr>
        <w:t xml:space="preserve"> to </w:t>
      </w:r>
      <w:r>
        <w:rPr>
          <w:sz w:val="12"/>
          <w:szCs w:val="12"/>
        </w:rPr>
        <w:t>allow us humans to</w:t>
      </w:r>
      <w:r>
        <w:rPr>
          <w:u w:val="single"/>
        </w:rPr>
        <w:t xml:space="preserve"> harvest </w:t>
      </w:r>
      <w:r>
        <w:rPr>
          <w:sz w:val="12"/>
          <w:szCs w:val="12"/>
        </w:rPr>
        <w:t>the amazing</w:t>
      </w:r>
      <w:r>
        <w:rPr>
          <w:u w:val="single"/>
        </w:rPr>
        <w:t xml:space="preserve"> riches in the skies—new natural resources, new energy, and</w:t>
      </w:r>
      <w:r>
        <w:rPr>
          <w:sz w:val="12"/>
          <w:szCs w:val="12"/>
        </w:rPr>
        <w:t xml:space="preserve"> even totally </w:t>
      </w:r>
      <w:r>
        <w:rPr>
          <w:u w:val="single"/>
        </w:rPr>
        <w:t xml:space="preserve">new ways of looking at the </w:t>
      </w:r>
      <w:r>
        <w:rPr>
          <w:b/>
          <w:u w:val="single"/>
        </w:rPr>
        <w:t>purpose of human existence</w:t>
      </w:r>
      <w:r>
        <w:rPr>
          <w:highlight w:val="green"/>
          <w:u w:val="single"/>
        </w:rPr>
        <w:t>.</w:t>
      </w:r>
      <w:r>
        <w:rPr>
          <w:sz w:val="12"/>
          <w:szCs w:val="12"/>
        </w:rPr>
        <w:t xml:space="preserve"> If we pursue this course steadfastly, it can be the beginning of a New Space renaissance. But </w:t>
      </w:r>
      <w:r>
        <w:rPr>
          <w:u w:val="single"/>
        </w:rPr>
        <w:t xml:space="preserve">if we don’t seek to realize our </w:t>
      </w:r>
      <w:r>
        <w:rPr>
          <w:b/>
          <w:u w:val="single"/>
        </w:rPr>
        <w:t>ultimate destiny</w:t>
      </w:r>
      <w:r>
        <w:rPr>
          <w:sz w:val="12"/>
          <w:szCs w:val="12"/>
        </w:rPr>
        <w:t xml:space="preserve"> in space, </w:t>
      </w:r>
      <w:r>
        <w:rPr>
          <w:u w:val="single"/>
        </w:rPr>
        <w:t xml:space="preserve">Homo sapiens can end up in the </w:t>
      </w:r>
      <w:r>
        <w:rPr>
          <w:b/>
          <w:u w:val="single"/>
        </w:rPr>
        <w:t>dustbin of history</w:t>
      </w:r>
      <w:r>
        <w:rPr>
          <w:sz w:val="12"/>
          <w:szCs w:val="12"/>
        </w:rPr>
        <w:t xml:space="preserve">—just </w:t>
      </w:r>
      <w:r>
        <w:rPr>
          <w:u w:val="single"/>
        </w:rPr>
        <w:t xml:space="preserve">like </w:t>
      </w:r>
      <w:r>
        <w:rPr>
          <w:sz w:val="12"/>
          <w:szCs w:val="12"/>
        </w:rPr>
        <w:t>literally</w:t>
      </w:r>
      <w:r>
        <w:rPr>
          <w:u w:val="single"/>
        </w:rPr>
        <w:t xml:space="preserve"> </w:t>
      </w:r>
      <w:r>
        <w:rPr>
          <w:b/>
          <w:u w:val="single"/>
        </w:rPr>
        <w:t>millions of already failed species</w:t>
      </w:r>
      <w:r>
        <w:rPr>
          <w:sz w:val="12"/>
          <w:szCs w:val="12"/>
        </w:rPr>
        <w:t xml:space="preserve">. In each and every one of the five mass extinction events that have occurred over the last 1.5 billion years on Earth, some 50–80 % of all species have gone </w:t>
      </w:r>
      <w:r>
        <w:rPr>
          <w:u w:val="single"/>
        </w:rPr>
        <w:t xml:space="preserve">the way of the </w:t>
      </w:r>
      <w:r>
        <w:rPr>
          <w:b/>
          <w:u w:val="single"/>
        </w:rPr>
        <w:t>T. Rex</w:t>
      </w:r>
      <w:r>
        <w:rPr>
          <w:u w:val="single"/>
        </w:rPr>
        <w:t xml:space="preserve">, the </w:t>
      </w:r>
      <w:r>
        <w:rPr>
          <w:b/>
          <w:u w:val="single"/>
        </w:rPr>
        <w:t>woolly mammoth</w:t>
      </w:r>
      <w:r>
        <w:rPr>
          <w:u w:val="single"/>
        </w:rPr>
        <w:t xml:space="preserve">, and the </w:t>
      </w:r>
      <w:proofErr w:type="gramStart"/>
      <w:r>
        <w:rPr>
          <w:b/>
          <w:u w:val="single"/>
        </w:rPr>
        <w:t>Dodo</w:t>
      </w:r>
      <w:proofErr w:type="gramEnd"/>
      <w:r>
        <w:rPr>
          <w:b/>
          <w:u w:val="single"/>
        </w:rPr>
        <w:t xml:space="preserve"> bird</w:t>
      </w:r>
      <w:r>
        <w:rPr>
          <w:sz w:val="12"/>
          <w:szCs w:val="12"/>
        </w:rPr>
        <w:t xml:space="preserve"> </w:t>
      </w:r>
      <w:r>
        <w:rPr>
          <w:u w:val="single"/>
        </w:rPr>
        <w:t xml:space="preserve">along with extinct </w:t>
      </w:r>
      <w:r>
        <w:rPr>
          <w:b/>
          <w:u w:val="single"/>
        </w:rPr>
        <w:t>ferns</w:t>
      </w:r>
      <w:r>
        <w:rPr>
          <w:u w:val="single"/>
        </w:rPr>
        <w:t xml:space="preserve">, </w:t>
      </w:r>
      <w:r>
        <w:rPr>
          <w:b/>
          <w:u w:val="single"/>
        </w:rPr>
        <w:t>grasses</w:t>
      </w:r>
      <w:r>
        <w:rPr>
          <w:u w:val="single"/>
        </w:rPr>
        <w:t xml:space="preserve"> and </w:t>
      </w:r>
      <w:r>
        <w:rPr>
          <w:b/>
          <w:u w:val="single"/>
        </w:rPr>
        <w:t>cacti</w:t>
      </w:r>
      <w:r>
        <w:rPr>
          <w:u w:val="single"/>
        </w:rPr>
        <w:t>.</w:t>
      </w:r>
      <w:r>
        <w:rPr>
          <w:sz w:val="12"/>
          <w:szCs w:val="12"/>
        </w:rPr>
        <w:t xml:space="preserve"> On the other hand, the best days of </w:t>
      </w:r>
      <w:proofErr w:type="gramStart"/>
      <w:r>
        <w:rPr>
          <w:sz w:val="12"/>
          <w:szCs w:val="12"/>
        </w:rPr>
        <w:t>the human race</w:t>
      </w:r>
      <w:proofErr w:type="gramEnd"/>
      <w:r>
        <w:rPr>
          <w:sz w:val="12"/>
          <w:szCs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Pr>
          <w:sz w:val="12"/>
          <w:szCs w:val="12"/>
        </w:rPr>
        <w:t>Tsiokovsky</w:t>
      </w:r>
      <w:proofErr w:type="spellEnd"/>
      <w:r>
        <w:rPr>
          <w:sz w:val="12"/>
          <w:szCs w:val="12"/>
        </w:rPr>
        <w:t xml:space="preserve">, the Russian astronautics pioneer, who fi </w:t>
      </w:r>
      <w:proofErr w:type="spellStart"/>
      <w:r>
        <w:rPr>
          <w:sz w:val="12"/>
          <w:szCs w:val="12"/>
        </w:rPr>
        <w:t>rst</w:t>
      </w:r>
      <w:proofErr w:type="spellEnd"/>
      <w:r>
        <w:rPr>
          <w:sz w:val="12"/>
          <w:szCs w:val="12"/>
        </w:rPr>
        <w:t xml:space="preserve"> conceived of practical designs for spaceships, famously said: “A planet is the cradle of mankind, but one cannot live in a cradle forever.” Well before </w:t>
      </w:r>
      <w:proofErr w:type="spellStart"/>
      <w:r>
        <w:rPr>
          <w:sz w:val="12"/>
          <w:szCs w:val="12"/>
        </w:rPr>
        <w:t>Tsiokovsky</w:t>
      </w:r>
      <w:proofErr w:type="spellEnd"/>
      <w:r>
        <w:rPr>
          <w:sz w:val="12"/>
          <w:szCs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2"/>
          <w:szCs w:val="12"/>
        </w:rPr>
        <w:t>erent</w:t>
      </w:r>
      <w:proofErr w:type="spellEnd"/>
      <w:r>
        <w:rPr>
          <w:sz w:val="12"/>
          <w:szCs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2"/>
          <w:szCs w:val="12"/>
        </w:rPr>
        <w:t>ey</w:t>
      </w:r>
      <w:proofErr w:type="spellEnd"/>
      <w:r>
        <w:rPr>
          <w:sz w:val="12"/>
          <w:szCs w:val="12"/>
        </w:rPr>
        <w:t xml:space="preserve">, and others, have said that we can, we </w:t>
      </w:r>
      <w:proofErr w:type="gramStart"/>
      <w:r>
        <w:rPr>
          <w:sz w:val="12"/>
          <w:szCs w:val="12"/>
        </w:rPr>
        <w:t>should</w:t>
      </w:r>
      <w:proofErr w:type="gramEnd"/>
      <w:r>
        <w:rPr>
          <w:sz w:val="12"/>
          <w:szCs w:val="12"/>
        </w:rPr>
        <w:t xml:space="preserve"> and we soon shall go into space and realize the bounty that it can offer to us. Th e New Space enterprise is today indeed being led by those so-called space </w:t>
      </w:r>
      <w:proofErr w:type="gramStart"/>
      <w:r>
        <w:rPr>
          <w:sz w:val="12"/>
          <w:szCs w:val="12"/>
        </w:rPr>
        <w:t>billionaires ,</w:t>
      </w:r>
      <w:proofErr w:type="gramEnd"/>
      <w:r>
        <w:rPr>
          <w:sz w:val="12"/>
          <w:szCs w:val="12"/>
        </w:rPr>
        <w:t xml:space="preserve"> who have an exciting vision of the future. They and others in the commercial space economy believe that the exploitation of outer space may </w:t>
      </w:r>
      <w:proofErr w:type="gramStart"/>
      <w:r>
        <w:rPr>
          <w:sz w:val="12"/>
          <w:szCs w:val="12"/>
        </w:rPr>
        <w:t>open up</w:t>
      </w:r>
      <w:proofErr w:type="gramEnd"/>
      <w:r>
        <w:rPr>
          <w:sz w:val="12"/>
          <w:szCs w:val="12"/>
        </w:rPr>
        <w:t xml:space="preserve"> a new golden age of astral abundance. They see outer </w:t>
      </w:r>
      <w:r>
        <w:rPr>
          <w:u w:val="single"/>
        </w:rPr>
        <w:t>space</w:t>
      </w:r>
      <w:r>
        <w:rPr>
          <w:sz w:val="12"/>
          <w:szCs w:val="12"/>
        </w:rPr>
        <w:t xml:space="preserve"> as a new frontier that can be a great source of new </w:t>
      </w:r>
      <w:r>
        <w:rPr>
          <w:u w:val="single"/>
        </w:rPr>
        <w:t>materials, energy and</w:t>
      </w:r>
      <w:r>
        <w:rPr>
          <w:sz w:val="12"/>
          <w:szCs w:val="12"/>
        </w:rPr>
        <w:t xml:space="preserve"> various forms of new </w:t>
      </w:r>
      <w:r>
        <w:rPr>
          <w:u w:val="single"/>
        </w:rPr>
        <w:t>wealth</w:t>
      </w:r>
      <w:r>
        <w:rPr>
          <w:sz w:val="12"/>
          <w:szCs w:val="12"/>
        </w:rPr>
        <w:t xml:space="preserve"> that might even </w:t>
      </w:r>
      <w:r>
        <w:rPr>
          <w:u w:val="single"/>
        </w:rPr>
        <w:t>save us from excesses of the past.</w:t>
      </w:r>
      <w:r>
        <w:rPr>
          <w:sz w:val="12"/>
          <w:szCs w:val="12"/>
        </w:rPr>
        <w:t xml:space="preserve"> Th is gold rush in the skies represents a new beginning. We are not talking about expensive new space ventures funded by NASA or other space agencies in Europe, Japan, </w:t>
      </w:r>
      <w:proofErr w:type="gramStart"/>
      <w:r>
        <w:rPr>
          <w:sz w:val="12"/>
          <w:szCs w:val="12"/>
        </w:rPr>
        <w:t>China</w:t>
      </w:r>
      <w:proofErr w:type="gramEnd"/>
      <w:r>
        <w:rPr>
          <w:sz w:val="12"/>
          <w:szCs w:val="12"/>
        </w:rPr>
        <w:t xml:space="preserve"> or India. No, these </w:t>
      </w:r>
      <w:proofErr w:type="gramStart"/>
      <w:r>
        <w:rPr>
          <w:sz w:val="12"/>
          <w:szCs w:val="12"/>
        </w:rPr>
        <w:t>eff</w:t>
      </w:r>
      <w:proofErr w:type="gramEnd"/>
      <w:r>
        <w:rPr>
          <w:sz w:val="12"/>
          <w:szCs w:val="12"/>
        </w:rPr>
        <w:t xml:space="preserve"> orts which we and others call New Space are today being forged by imaginative and resourceful commercial entrepreneurs. Th ese twenty-fi </w:t>
      </w:r>
      <w:proofErr w:type="spellStart"/>
      <w:r>
        <w:rPr>
          <w:sz w:val="12"/>
          <w:szCs w:val="12"/>
        </w:rPr>
        <w:t>rst</w:t>
      </w:r>
      <w:proofErr w:type="spellEnd"/>
      <w:r>
        <w:rPr>
          <w:sz w:val="12"/>
          <w:szCs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b/>
          <w:highlight w:val="green"/>
          <w:u w:val="single"/>
        </w:rPr>
        <w:t>bold leaders</w:t>
      </w:r>
      <w:r>
        <w:rPr>
          <w:sz w:val="12"/>
          <w:szCs w:val="12"/>
        </w:rPr>
        <w:t xml:space="preserve">, </w:t>
      </w:r>
      <w:r>
        <w:rPr>
          <w:u w:val="single"/>
        </w:rPr>
        <w:t xml:space="preserve">such as </w:t>
      </w:r>
      <w:r>
        <w:rPr>
          <w:b/>
          <w:u w:val="single"/>
        </w:rPr>
        <w:t>Paul Allen</w:t>
      </w:r>
      <w:r>
        <w:rPr>
          <w:sz w:val="12"/>
          <w:szCs w:val="12"/>
        </w:rPr>
        <w:t xml:space="preserve"> and Sir </w:t>
      </w:r>
      <w:r>
        <w:rPr>
          <w:b/>
          <w:u w:val="single"/>
        </w:rPr>
        <w:t>Richard Branson</w:t>
      </w:r>
      <w:r>
        <w:rPr>
          <w:sz w:val="12"/>
          <w:szCs w:val="12"/>
        </w:rPr>
        <w:t xml:space="preserve">, plus other space entrepreneurs including </w:t>
      </w:r>
      <w:r>
        <w:rPr>
          <w:b/>
          <w:u w:val="single"/>
        </w:rPr>
        <w:t>Jeff Bezos of Amazon</w:t>
      </w:r>
      <w:r>
        <w:rPr>
          <w:sz w:val="12"/>
          <w:szCs w:val="12"/>
        </w:rPr>
        <w:t xml:space="preserve"> and </w:t>
      </w:r>
      <w:r>
        <w:rPr>
          <w:b/>
          <w:u w:val="single"/>
        </w:rPr>
        <w:t>Blue Origin</w:t>
      </w:r>
      <w:r>
        <w:rPr>
          <w:sz w:val="12"/>
          <w:szCs w:val="12"/>
        </w:rPr>
        <w:t xml:space="preserve">, and </w:t>
      </w:r>
      <w:r>
        <w:rPr>
          <w:b/>
          <w:u w:val="single"/>
        </w:rPr>
        <w:t>Robert Bigelow</w:t>
      </w:r>
      <w:r>
        <w:rPr>
          <w:sz w:val="12"/>
          <w:szCs w:val="12"/>
        </w:rPr>
        <w:t xml:space="preserve">, Chairman of Budget Suites and Bigelow Aerospace, </w:t>
      </w:r>
      <w:r>
        <w:rPr>
          <w:u w:val="single"/>
        </w:rPr>
        <w:t>not only dream of</w:t>
      </w:r>
      <w:r>
        <w:rPr>
          <w:sz w:val="12"/>
          <w:szCs w:val="12"/>
        </w:rPr>
        <w:t xml:space="preserve"> their future in </w:t>
      </w:r>
      <w:r>
        <w:rPr>
          <w:u w:val="single"/>
        </w:rPr>
        <w:t xml:space="preserve">the space industry but also </w:t>
      </w:r>
      <w:r>
        <w:rPr>
          <w:highlight w:val="green"/>
          <w:u w:val="single"/>
        </w:rPr>
        <w:t xml:space="preserve">have </w:t>
      </w:r>
      <w:r>
        <w:rPr>
          <w:b/>
          <w:highlight w:val="green"/>
          <w:u w:val="single"/>
        </w:rPr>
        <w:t>billions</w:t>
      </w:r>
      <w:r>
        <w:rPr>
          <w:sz w:val="12"/>
          <w:szCs w:val="12"/>
        </w:rPr>
        <w:t xml:space="preserve"> of dollars </w:t>
      </w:r>
      <w:r>
        <w:rPr>
          <w:u w:val="single"/>
        </w:rPr>
        <w:t>in assets</w:t>
      </w:r>
      <w:r>
        <w:rPr>
          <w:highlight w:val="green"/>
          <w:u w:val="single"/>
        </w:rPr>
        <w:t>.</w:t>
      </w:r>
      <w:r>
        <w:rPr>
          <w:sz w:val="12"/>
          <w:szCs w:val="12"/>
        </w:rPr>
        <w:t xml:space="preserve"> These </w:t>
      </w:r>
      <w:r>
        <w:rPr>
          <w:u w:val="single"/>
        </w:rPr>
        <w:t>are the</w:t>
      </w:r>
      <w:r>
        <w:rPr>
          <w:sz w:val="12"/>
          <w:szCs w:val="12"/>
        </w:rPr>
        <w:t xml:space="preserve"> </w:t>
      </w:r>
      <w:r>
        <w:rPr>
          <w:b/>
          <w:u w:val="single"/>
        </w:rPr>
        <w:t>bright stars of an entirely new industry</w:t>
      </w:r>
      <w:r>
        <w:rPr>
          <w:sz w:val="12"/>
          <w:szCs w:val="12"/>
        </w:rPr>
        <w:t xml:space="preserve"> that are leading us into the age of New Space commerce</w:t>
      </w:r>
      <w:r>
        <w:rPr>
          <w:u w:val="single"/>
        </w:rPr>
        <w:t>.</w:t>
      </w:r>
      <w:r>
        <w:rPr>
          <w:sz w:val="12"/>
          <w:szCs w:val="12"/>
        </w:rPr>
        <w:t xml:space="preserve"> These </w:t>
      </w:r>
      <w:r>
        <w:rPr>
          <w:u w:val="single"/>
        </w:rPr>
        <w:t>space billionaires</w:t>
      </w:r>
      <w:r>
        <w:rPr>
          <w:sz w:val="12"/>
          <w:szCs w:val="12"/>
        </w:rPr>
        <w:t xml:space="preserve">, each in their own way, </w:t>
      </w:r>
      <w:r>
        <w:rPr>
          <w:u w:val="single"/>
        </w:rPr>
        <w:t xml:space="preserve">are proponents of </w:t>
      </w:r>
      <w:r>
        <w:rPr>
          <w:sz w:val="12"/>
          <w:szCs w:val="12"/>
        </w:rPr>
        <w:t xml:space="preserve">a new age of </w:t>
      </w:r>
      <w:r>
        <w:rPr>
          <w:u w:val="single"/>
        </w:rPr>
        <w:t>astral abundance. Each of them is launching new commercial space industries</w:t>
      </w:r>
      <w:r>
        <w:rPr>
          <w:highlight w:val="green"/>
          <w:u w:val="single"/>
        </w:rPr>
        <w:t>.</w:t>
      </w:r>
      <w:r>
        <w:rPr>
          <w:u w:val="single"/>
        </w:rPr>
        <w:t xml:space="preserve"> </w:t>
      </w:r>
      <w:r>
        <w:rPr>
          <w:sz w:val="12"/>
          <w:szCs w:val="12"/>
        </w:rPr>
        <w:t xml:space="preserve">They are literally transforming our vision of tomorrow. </w:t>
      </w:r>
      <w:r>
        <w:rPr>
          <w:u w:val="single"/>
        </w:rPr>
        <w:t>These</w:t>
      </w:r>
      <w:r>
        <w:rPr>
          <w:sz w:val="12"/>
          <w:szCs w:val="12"/>
        </w:rPr>
        <w:t xml:space="preserve"> new types of entrepreneurial aerospace companies—the </w:t>
      </w:r>
      <w:r>
        <w:rPr>
          <w:u w:val="single"/>
        </w:rPr>
        <w:t>New Space enterprises</w:t>
      </w:r>
      <w:r>
        <w:rPr>
          <w:sz w:val="12"/>
          <w:szCs w:val="12"/>
        </w:rPr>
        <w:t>—</w:t>
      </w:r>
      <w:r>
        <w:rPr>
          <w:u w:val="single"/>
        </w:rPr>
        <w:t>give</w:t>
      </w:r>
      <w:r>
        <w:rPr>
          <w:sz w:val="12"/>
          <w:szCs w:val="12"/>
        </w:rPr>
        <w:t xml:space="preserve"> new hope and </w:t>
      </w:r>
      <w:r>
        <w:rPr>
          <w:u w:val="single"/>
        </w:rPr>
        <w:t>new promise of transforming our world</w:t>
      </w:r>
      <w:r>
        <w:rPr>
          <w:sz w:val="12"/>
          <w:szCs w:val="12"/>
        </w:rPr>
        <w:t xml:space="preserve"> as we know it today</w:t>
      </w:r>
      <w:r>
        <w:rPr>
          <w:u w:val="single"/>
        </w:rPr>
        <w:t>.</w:t>
      </w:r>
      <w:r>
        <w:rPr>
          <w:sz w:val="12"/>
          <w:szCs w:val="12"/>
        </w:rPr>
        <w:t xml:space="preserve"> The New Space Frontier What happens in space in the next few decades, plus corresponding new information technologies and advanced robotics, will change our world forever. These changes will </w:t>
      </w:r>
      <w:proofErr w:type="spellStart"/>
      <w:r>
        <w:rPr>
          <w:sz w:val="12"/>
          <w:szCs w:val="12"/>
        </w:rPr>
        <w:t>redefi</w:t>
      </w:r>
      <w:proofErr w:type="spellEnd"/>
      <w:r>
        <w:rPr>
          <w:sz w:val="12"/>
          <w:szCs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Pr>
          <w:sz w:val="12"/>
          <w:szCs w:val="12"/>
        </w:rPr>
        <w:t>communications</w:t>
      </w:r>
      <w:proofErr w:type="gramEnd"/>
      <w:r>
        <w:rPr>
          <w:sz w:val="12"/>
          <w:szCs w:val="12"/>
        </w:rPr>
        <w:t xml:space="preserve"> and the Internet, then read this book. There are truly riches in the skies.</w:t>
      </w:r>
      <w:r>
        <w:rPr>
          <w:u w:val="single"/>
        </w:rPr>
        <w:t xml:space="preserve"> Near-Earth </w:t>
      </w:r>
      <w:r>
        <w:rPr>
          <w:highlight w:val="green"/>
          <w:u w:val="single"/>
        </w:rPr>
        <w:t>asteroids</w:t>
      </w:r>
      <w:r>
        <w:rPr>
          <w:u w:val="single"/>
        </w:rPr>
        <w:t xml:space="preserve"> </w:t>
      </w:r>
      <w:r>
        <w:rPr>
          <w:sz w:val="12"/>
          <w:szCs w:val="12"/>
        </w:rPr>
        <w:t>largely</w:t>
      </w:r>
      <w:r>
        <w:rPr>
          <w:u w:val="single"/>
        </w:rPr>
        <w:t xml:space="preserve"> composed of platinum and </w:t>
      </w:r>
      <w:r>
        <w:rPr>
          <w:b/>
          <w:highlight w:val="green"/>
          <w:u w:val="single"/>
        </w:rPr>
        <w:t xml:space="preserve">rare </w:t>
      </w:r>
      <w:r>
        <w:rPr>
          <w:b/>
          <w:u w:val="single"/>
        </w:rPr>
        <w:t xml:space="preserve">earth </w:t>
      </w:r>
      <w:r>
        <w:rPr>
          <w:b/>
          <w:highlight w:val="green"/>
          <w:u w:val="single"/>
        </w:rPr>
        <w:t>metals</w:t>
      </w:r>
      <w:r>
        <w:rPr>
          <w:highlight w:val="green"/>
          <w:u w:val="single"/>
        </w:rPr>
        <w:t xml:space="preserve"> have</w:t>
      </w:r>
      <w:r>
        <w:rPr>
          <w:u w:val="single"/>
        </w:rPr>
        <w:t xml:space="preserve"> an incredible </w:t>
      </w:r>
      <w:r>
        <w:rPr>
          <w:highlight w:val="green"/>
          <w:u w:val="single"/>
        </w:rPr>
        <w:t>value. Helium-3</w:t>
      </w:r>
      <w:r>
        <w:rPr>
          <w:u w:val="single"/>
        </w:rPr>
        <w:t xml:space="preserve"> isotopes </w:t>
      </w:r>
      <w:r>
        <w:rPr>
          <w:sz w:val="12"/>
          <w:szCs w:val="12"/>
        </w:rPr>
        <w:t>accessible in outer</w:t>
      </w:r>
      <w:r>
        <w:rPr>
          <w:u w:val="single"/>
        </w:rPr>
        <w:t xml:space="preserve"> space could </w:t>
      </w:r>
      <w:r>
        <w:rPr>
          <w:highlight w:val="green"/>
          <w:u w:val="single"/>
        </w:rPr>
        <w:t xml:space="preserve">provide </w:t>
      </w:r>
      <w:r>
        <w:rPr>
          <w:b/>
          <w:highlight w:val="green"/>
          <w:u w:val="single"/>
        </w:rPr>
        <w:t>clean</w:t>
      </w:r>
      <w:r>
        <w:rPr>
          <w:b/>
          <w:u w:val="single"/>
        </w:rPr>
        <w:t xml:space="preserve"> and abundant </w:t>
      </w:r>
      <w:r>
        <w:rPr>
          <w:b/>
          <w:highlight w:val="green"/>
          <w:u w:val="single"/>
        </w:rPr>
        <w:t>energy</w:t>
      </w:r>
      <w:r>
        <w:rPr>
          <w:highlight w:val="green"/>
          <w:u w:val="single"/>
        </w:rPr>
        <w:t>. There is</w:t>
      </w:r>
      <w:r>
        <w:rPr>
          <w:u w:val="single"/>
        </w:rPr>
        <w:t xml:space="preserve"> </w:t>
      </w:r>
      <w:r>
        <w:rPr>
          <w:sz w:val="12"/>
          <w:szCs w:val="12"/>
        </w:rPr>
        <w:t>far</w:t>
      </w:r>
      <w:r>
        <w:rPr>
          <w:u w:val="single"/>
        </w:rPr>
        <w:t xml:space="preserve"> </w:t>
      </w:r>
      <w:r>
        <w:rPr>
          <w:highlight w:val="green"/>
          <w:u w:val="single"/>
        </w:rPr>
        <w:t>more water in</w:t>
      </w:r>
      <w:r>
        <w:rPr>
          <w:u w:val="single"/>
        </w:rPr>
        <w:t xml:space="preserve"> </w:t>
      </w:r>
      <w:r>
        <w:rPr>
          <w:sz w:val="12"/>
          <w:szCs w:val="12"/>
        </w:rPr>
        <w:t>outer</w:t>
      </w:r>
      <w:r>
        <w:rPr>
          <w:u w:val="single"/>
        </w:rPr>
        <w:t xml:space="preserve"> </w:t>
      </w:r>
      <w:r>
        <w:rPr>
          <w:highlight w:val="green"/>
          <w:u w:val="single"/>
        </w:rPr>
        <w:t>space than</w:t>
      </w:r>
      <w:r>
        <w:rPr>
          <w:u w:val="single"/>
        </w:rPr>
        <w:t xml:space="preserve"> </w:t>
      </w:r>
      <w:r>
        <w:rPr>
          <w:sz w:val="12"/>
          <w:szCs w:val="12"/>
        </w:rPr>
        <w:t>is</w:t>
      </w:r>
      <w:r>
        <w:rPr>
          <w:u w:val="single"/>
        </w:rPr>
        <w:t xml:space="preserve"> in our </w:t>
      </w:r>
      <w:r>
        <w:rPr>
          <w:highlight w:val="green"/>
          <w:u w:val="single"/>
        </w:rPr>
        <w:t>oceans.</w:t>
      </w:r>
      <w:r>
        <w:rPr>
          <w:u w:val="single"/>
        </w:rPr>
        <w:t xml:space="preserve"> </w:t>
      </w:r>
      <w:r>
        <w:rPr>
          <w:sz w:val="12"/>
          <w:szCs w:val="12"/>
        </w:rPr>
        <w:t>In the pages that follow we will explain the potential for a cosmic shift in our global economy, our ecology, and our commercial and legal systems.</w:t>
      </w:r>
      <w:r>
        <w:rPr>
          <w:u w:val="single"/>
        </w:rPr>
        <w:t xml:space="preserve"> These can take place by the end of this century. </w:t>
      </w:r>
      <w:r>
        <w:rPr>
          <w:sz w:val="12"/>
          <w:szCs w:val="12"/>
        </w:rPr>
        <w:t xml:space="preserve">And </w:t>
      </w:r>
      <w:r>
        <w:rPr>
          <w:u w:val="single"/>
        </w:rPr>
        <w:t>if these changes do not take place we will be in trouble.</w:t>
      </w:r>
      <w:r>
        <w:rPr>
          <w:sz w:val="12"/>
          <w:szCs w:val="12"/>
        </w:rPr>
        <w:t xml:space="preserve"> Our conventional </w:t>
      </w:r>
      <w:proofErr w:type="spellStart"/>
      <w:r>
        <w:rPr>
          <w:sz w:val="12"/>
          <w:szCs w:val="12"/>
        </w:rPr>
        <w:t>petro</w:t>
      </w:r>
      <w:proofErr w:type="spellEnd"/>
      <w:r>
        <w:rPr>
          <w:sz w:val="12"/>
          <w:szCs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Pr>
          <w:u w:val="single"/>
        </w:rPr>
        <w:t xml:space="preserve">the struggle between “haves” and “have nots” will grow increasingly </w:t>
      </w:r>
      <w:r>
        <w:rPr>
          <w:b/>
          <w:u w:val="single"/>
        </w:rPr>
        <w:t>ugly</w:t>
      </w:r>
      <w:r>
        <w:rPr>
          <w:u w:val="single"/>
        </w:rPr>
        <w:t xml:space="preserve">. A lack of affordable and readily available </w:t>
      </w:r>
      <w:r>
        <w:rPr>
          <w:b/>
          <w:u w:val="single"/>
        </w:rPr>
        <w:t>water</w:t>
      </w:r>
      <w:r>
        <w:rPr>
          <w:u w:val="single"/>
        </w:rPr>
        <w:t xml:space="preserve">, natural </w:t>
      </w:r>
      <w:r>
        <w:rPr>
          <w:b/>
          <w:u w:val="single"/>
        </w:rPr>
        <w:t>resources</w:t>
      </w:r>
      <w:r>
        <w:rPr>
          <w:u w:val="single"/>
        </w:rPr>
        <w:t xml:space="preserve">, </w:t>
      </w:r>
      <w:r>
        <w:rPr>
          <w:b/>
          <w:u w:val="single"/>
        </w:rPr>
        <w:t>food</w:t>
      </w:r>
      <w:r>
        <w:rPr>
          <w:u w:val="single"/>
        </w:rPr>
        <w:t xml:space="preserve">, </w:t>
      </w:r>
      <w:r>
        <w:rPr>
          <w:b/>
          <w:u w:val="single"/>
        </w:rPr>
        <w:t>health care</w:t>
      </w:r>
      <w:r>
        <w:rPr>
          <w:u w:val="single"/>
        </w:rPr>
        <w:t xml:space="preserve"> and medical supplies, plus systematic threats to </w:t>
      </w:r>
      <w:r>
        <w:rPr>
          <w:b/>
          <w:u w:val="single"/>
        </w:rPr>
        <w:t>urban security</w:t>
      </w:r>
      <w:r>
        <w:rPr>
          <w:u w:val="single"/>
        </w:rPr>
        <w:t xml:space="preserve"> and </w:t>
      </w:r>
      <w:r>
        <w:rPr>
          <w:b/>
          <w:u w:val="single"/>
        </w:rPr>
        <w:t>systemic war</w:t>
      </w:r>
      <w:r>
        <w:rPr>
          <w:u w:val="single"/>
        </w:rPr>
        <w:t xml:space="preserve">fare are the alternatives to astral abundance. </w:t>
      </w:r>
      <w:r>
        <w:rPr>
          <w:sz w:val="12"/>
          <w:szCs w:val="12"/>
        </w:rPr>
        <w:t xml:space="preserve">The choices between astral abundance and a downward spiral in global standards of living are stark. </w:t>
      </w:r>
      <w:r>
        <w:rPr>
          <w:u w:val="single"/>
        </w:rPr>
        <w:t xml:space="preserve">Within the </w:t>
      </w:r>
      <w:r>
        <w:rPr>
          <w:b/>
          <w:u w:val="single"/>
        </w:rPr>
        <w:t>next few decades</w:t>
      </w:r>
      <w:r>
        <w:rPr>
          <w:u w:val="single"/>
        </w:rPr>
        <w:t xml:space="preserve"> these problems will be increasingly real.</w:t>
      </w:r>
      <w:r>
        <w:rPr>
          <w:sz w:val="12"/>
          <w:szCs w:val="12"/>
        </w:rPr>
        <w:t xml:space="preserve"> By then </w:t>
      </w:r>
      <w:r>
        <w:rPr>
          <w:u w:val="single"/>
        </w:rPr>
        <w:t xml:space="preserve">the world may almost be </w:t>
      </w:r>
      <w:r>
        <w:rPr>
          <w:b/>
          <w:u w:val="single"/>
        </w:rPr>
        <w:t>begging</w:t>
      </w:r>
      <w:r>
        <w:rPr>
          <w:u w:val="single"/>
        </w:rPr>
        <w:t xml:space="preserve"> for new, out of- the-box thinking. </w:t>
      </w:r>
      <w:r>
        <w:rPr>
          <w:sz w:val="12"/>
          <w:szCs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19C7882" w14:textId="77777777" w:rsidR="008C3243" w:rsidRDefault="008C3243" w:rsidP="008C3243">
      <w:pPr>
        <w:pStyle w:val="Heading4"/>
      </w:pPr>
      <w:r>
        <w:t>Resource scarcity coming now and causes extinction—asteroid mining is the only way to solve</w:t>
      </w:r>
    </w:p>
    <w:p w14:paraId="7AC80171" w14:textId="77777777" w:rsidR="008C3243" w:rsidRDefault="008C3243" w:rsidP="008C3243">
      <w:proofErr w:type="spellStart"/>
      <w:r>
        <w:rPr>
          <w:b/>
          <w:sz w:val="26"/>
          <w:szCs w:val="26"/>
        </w:rPr>
        <w:t>Crombrugghe</w:t>
      </w:r>
      <w:proofErr w:type="spellEnd"/>
      <w:r>
        <w:rPr>
          <w:b/>
          <w:sz w:val="26"/>
          <w:szCs w:val="26"/>
        </w:rPr>
        <w:t xml:space="preserve"> 18 </w:t>
      </w:r>
      <w:r>
        <w:t xml:space="preserve">– </w:t>
      </w:r>
      <w:proofErr w:type="spellStart"/>
      <w:r>
        <w:t>Guerric</w:t>
      </w:r>
      <w:proofErr w:type="spellEnd"/>
      <w:r>
        <w:t xml:space="preserve">, Business Development Manager Brussels, Brussels Capital Region, “Asteroid mining as a necessary answer to mineral scarcity”, LinkedIn, 1/11/2018, </w:t>
      </w:r>
      <w:hyperlink r:id="rId16">
        <w:r>
          <w:rPr>
            <w:color w:val="000000"/>
          </w:rPr>
          <w:t>https://www.linkedin.com/pulse/asteroid-mining-necessary-answer-mineral-scarcity-de-crombrugghe</w:t>
        </w:r>
      </w:hyperlink>
    </w:p>
    <w:p w14:paraId="65EC53AB" w14:textId="77777777" w:rsidR="008C3243" w:rsidRDefault="008C3243" w:rsidP="008C3243">
      <w:pPr>
        <w:rPr>
          <w:sz w:val="14"/>
          <w:szCs w:val="14"/>
        </w:rPr>
      </w:pPr>
      <w:r>
        <w:rPr>
          <w:highlight w:val="green"/>
          <w:u w:val="single"/>
        </w:rPr>
        <w:t>We need minerals</w:t>
      </w:r>
      <w:r>
        <w:rPr>
          <w:sz w:val="14"/>
          <w:szCs w:val="14"/>
        </w:rPr>
        <w:t xml:space="preserve">, and we always will. Yet, our </w:t>
      </w:r>
      <w:r>
        <w:rPr>
          <w:highlight w:val="green"/>
          <w:u w:val="single"/>
        </w:rPr>
        <w:t xml:space="preserve">reserves are </w:t>
      </w:r>
      <w:proofErr w:type="gramStart"/>
      <w:r>
        <w:rPr>
          <w:highlight w:val="green"/>
          <w:u w:val="single"/>
        </w:rPr>
        <w:t>finite</w:t>
      </w:r>
      <w:proofErr w:type="gramEnd"/>
      <w:r>
        <w:rPr>
          <w:highlight w:val="green"/>
          <w:u w:val="single"/>
        </w:rPr>
        <w:t xml:space="preserve"> and</w:t>
      </w:r>
      <w:r>
        <w:rPr>
          <w:u w:val="single"/>
        </w:rPr>
        <w:t xml:space="preserve"> a </w:t>
      </w:r>
      <w:r>
        <w:rPr>
          <w:highlight w:val="green"/>
          <w:u w:val="single"/>
        </w:rPr>
        <w:t>100% end-of-life recycling rate is impossible</w:t>
      </w:r>
      <w:r>
        <w:rPr>
          <w:u w:val="single"/>
        </w:rPr>
        <w:t xml:space="preserve"> to achieve</w:t>
      </w:r>
      <w:r>
        <w:rPr>
          <w:sz w:val="14"/>
          <w:szCs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Pr>
          <w:sz w:val="14"/>
          <w:szCs w:val="14"/>
        </w:rPr>
        <w:t>Both of these</w:t>
      </w:r>
      <w:proofErr w:type="gramEnd"/>
      <w:r>
        <w:rPr>
          <w:sz w:val="14"/>
          <w:szCs w:val="14"/>
        </w:rPr>
        <w:t xml:space="preserve">, in turn, drive our staggering resource consumption: there are more of us, and each of us needs more. On the other, the </w:t>
      </w:r>
      <w:r>
        <w:rPr>
          <w:u w:val="single"/>
        </w:rPr>
        <w:t>Earth is a closed system, and resources are only available in a finite amount.</w:t>
      </w:r>
      <w:r>
        <w:rPr>
          <w:sz w:val="14"/>
          <w:szCs w:val="14"/>
        </w:rPr>
        <w:t xml:space="preserve"> We all know by now that there is only this much oil &amp; gas, but the same can </w:t>
      </w:r>
      <w:proofErr w:type="gramStart"/>
      <w:r>
        <w:rPr>
          <w:sz w:val="14"/>
          <w:szCs w:val="14"/>
        </w:rPr>
        <w:t>actually be</w:t>
      </w:r>
      <w:proofErr w:type="gramEnd"/>
      <w:r>
        <w:rPr>
          <w:sz w:val="14"/>
          <w:szCs w:val="14"/>
        </w:rPr>
        <w:t xml:space="preserve"> said for water, arable land, minerals, etc. These two simple observations have </w:t>
      </w:r>
      <w:proofErr w:type="gramStart"/>
      <w:r>
        <w:rPr>
          <w:sz w:val="14"/>
          <w:szCs w:val="14"/>
        </w:rPr>
        <w:t>sparkled</w:t>
      </w:r>
      <w:proofErr w:type="gramEnd"/>
      <w:r>
        <w:rPr>
          <w:sz w:val="14"/>
          <w:szCs w:val="14"/>
        </w:rPr>
        <w:t xml:space="preserve"> the debate around the scarcity of resources. Even with the best intentions, mathematics teaches us that it is impossible to indefinitely extract resources from a given finite supply [1]. </w:t>
      </w:r>
      <w:r>
        <w:rPr>
          <w:highlight w:val="green"/>
          <w:u w:val="single"/>
        </w:rPr>
        <w:t>The problem arising in the short-term is the exhaustion of the existing supply</w:t>
      </w:r>
      <w:r>
        <w:rPr>
          <w:sz w:val="14"/>
          <w:szCs w:val="14"/>
        </w:rPr>
        <w:t xml:space="preserve">. That limit is </w:t>
      </w:r>
      <w:proofErr w:type="gramStart"/>
      <w:r>
        <w:rPr>
          <w:sz w:val="14"/>
          <w:szCs w:val="14"/>
        </w:rPr>
        <w:t>actually coming</w:t>
      </w:r>
      <w:proofErr w:type="gramEnd"/>
      <w:r>
        <w:rPr>
          <w:sz w:val="14"/>
          <w:szCs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Pr>
          <w:sz w:val="14"/>
          <w:szCs w:val="14"/>
        </w:rPr>
        <w:t>e.g.</w:t>
      </w:r>
      <w:proofErr w:type="gramEnd"/>
      <w:r>
        <w:rPr>
          <w:sz w:val="14"/>
          <w:szCs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Pr>
          <w:sz w:val="14"/>
          <w:szCs w:val="14"/>
        </w:rPr>
        <w:t>An</w:t>
      </w:r>
      <w:proofErr w:type="gramEnd"/>
      <w:r>
        <w:rPr>
          <w:sz w:val="14"/>
          <w:szCs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Pr>
          <w:highlight w:val="green"/>
          <w:u w:val="single"/>
        </w:rPr>
        <w:t xml:space="preserve">every solution </w:t>
      </w:r>
      <w:r>
        <w:rPr>
          <w:u w:val="single"/>
        </w:rPr>
        <w:t xml:space="preserve">based on recycling </w:t>
      </w:r>
      <w:r>
        <w:rPr>
          <w:highlight w:val="green"/>
          <w:u w:val="single"/>
        </w:rPr>
        <w:t>is</w:t>
      </w:r>
      <w:r>
        <w:rPr>
          <w:u w:val="single"/>
        </w:rPr>
        <w:t xml:space="preserve">, again, nothing more than </w:t>
      </w:r>
      <w:r>
        <w:rPr>
          <w:b/>
          <w:highlight w:val="green"/>
          <w:u w:val="single"/>
        </w:rPr>
        <w:t>a temporary fix</w:t>
      </w:r>
      <w:r>
        <w:rPr>
          <w:highlight w:val="green"/>
          <w:u w:val="single"/>
        </w:rPr>
        <w:t>,</w:t>
      </w:r>
      <w:r>
        <w:rPr>
          <w:sz w:val="14"/>
          <w:szCs w:val="14"/>
          <w:highlight w:val="green"/>
        </w:rPr>
        <w:t xml:space="preserve"> </w:t>
      </w:r>
      <w:r>
        <w:rPr>
          <w:u w:val="single"/>
        </w:rPr>
        <w:t xml:space="preserve">buying us a </w:t>
      </w:r>
      <w:r>
        <w:rPr>
          <w:b/>
          <w:u w:val="single"/>
        </w:rPr>
        <w:t>finite</w:t>
      </w:r>
      <w:r>
        <w:rPr>
          <w:u w:val="single"/>
        </w:rPr>
        <w:t xml:space="preserve"> amount of time</w:t>
      </w:r>
      <w:r>
        <w:rPr>
          <w:sz w:val="14"/>
          <w:szCs w:val="14"/>
        </w:rPr>
        <w:t xml:space="preserve">. The United Nations Environment </w:t>
      </w:r>
      <w:proofErr w:type="spellStart"/>
      <w:r>
        <w:rPr>
          <w:sz w:val="14"/>
          <w:szCs w:val="14"/>
        </w:rPr>
        <w:t>Programme</w:t>
      </w:r>
      <w:proofErr w:type="spellEnd"/>
      <w:r>
        <w:rPr>
          <w:sz w:val="14"/>
          <w:szCs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Pr>
          <w:sz w:val="14"/>
          <w:szCs w:val="14"/>
        </w:rPr>
        <w:t>cycle</w:t>
      </w:r>
      <w:proofErr w:type="gramEnd"/>
      <w:r>
        <w:rPr>
          <w:sz w:val="14"/>
          <w:szCs w:val="14"/>
        </w:rPr>
        <w:t xml:space="preserve">. Even with a staggering 99% efficiency, the same 1% limit is achieved in less than 460 cycles. Not bad, of course, but still not enough. Should our hunger for resources continue, and even with the most </w:t>
      </w:r>
      <w:proofErr w:type="spellStart"/>
      <w:r>
        <w:rPr>
          <w:sz w:val="14"/>
          <w:szCs w:val="14"/>
        </w:rPr>
        <w:t>optimised</w:t>
      </w:r>
      <w:proofErr w:type="spellEnd"/>
      <w:r>
        <w:rPr>
          <w:sz w:val="14"/>
          <w:szCs w:val="14"/>
        </w:rPr>
        <w:t xml:space="preserve"> recycling techniques, a second problem will arise in the longer term: </w:t>
      </w:r>
      <w:r>
        <w:rPr>
          <w:highlight w:val="green"/>
          <w:u w:val="single"/>
        </w:rPr>
        <w:t xml:space="preserve">the </w:t>
      </w:r>
      <w:proofErr w:type="gramStart"/>
      <w:r>
        <w:rPr>
          <w:highlight w:val="green"/>
          <w:u w:val="single"/>
        </w:rPr>
        <w:t>amount</w:t>
      </w:r>
      <w:proofErr w:type="gramEnd"/>
      <w:r>
        <w:rPr>
          <w:highlight w:val="green"/>
          <w:u w:val="single"/>
        </w:rPr>
        <w:t xml:space="preserve"> </w:t>
      </w:r>
      <w:r>
        <w:rPr>
          <w:u w:val="single"/>
        </w:rPr>
        <w:t xml:space="preserve">of resources </w:t>
      </w:r>
      <w:r>
        <w:rPr>
          <w:highlight w:val="green"/>
          <w:u w:val="single"/>
        </w:rPr>
        <w:t>needed</w:t>
      </w:r>
      <w:r>
        <w:rPr>
          <w:u w:val="single"/>
        </w:rPr>
        <w:t xml:space="preserve"> at a given time </w:t>
      </w:r>
      <w:r>
        <w:rPr>
          <w:b/>
          <w:highlight w:val="green"/>
          <w:u w:val="single"/>
        </w:rPr>
        <w:t xml:space="preserve">will </w:t>
      </w:r>
      <w:r>
        <w:rPr>
          <w:b/>
          <w:u w:val="single"/>
        </w:rPr>
        <w:t xml:space="preserve">simply </w:t>
      </w:r>
      <w:r>
        <w:rPr>
          <w:b/>
          <w:highlight w:val="green"/>
          <w:u w:val="single"/>
        </w:rPr>
        <w:t xml:space="preserve">exceed the total </w:t>
      </w:r>
      <w:r>
        <w:rPr>
          <w:b/>
          <w:u w:val="single"/>
        </w:rPr>
        <w:t xml:space="preserve">available </w:t>
      </w:r>
      <w:r>
        <w:rPr>
          <w:b/>
          <w:highlight w:val="green"/>
          <w:u w:val="single"/>
        </w:rPr>
        <w:t>stock</w:t>
      </w:r>
      <w:r>
        <w:rPr>
          <w:sz w:val="14"/>
          <w:szCs w:val="14"/>
          <w:highlight w:val="green"/>
        </w:rPr>
        <w:t xml:space="preserve">. </w:t>
      </w:r>
      <w:r>
        <w:rPr>
          <w:u w:val="single"/>
        </w:rPr>
        <w:t>Unless we manage to find growth vectors that do not require raw materials</w:t>
      </w:r>
      <w:r>
        <w:rPr>
          <w:sz w:val="14"/>
          <w:szCs w:val="14"/>
        </w:rPr>
        <w:t xml:space="preserve">, that tipping point is an impassable limit. Its proximity obviously depends on our consumption rate. </w:t>
      </w:r>
      <w:r>
        <w:rPr>
          <w:b/>
          <w:u w:val="single"/>
        </w:rPr>
        <w:t>Asteroid mining</w:t>
      </w:r>
      <w:r>
        <w:rPr>
          <w:sz w:val="14"/>
          <w:szCs w:val="14"/>
        </w:rPr>
        <w:t>? No matter which way we look at it, we will thus be short on resources, either through sheer exhaustion (</w:t>
      </w:r>
      <w:proofErr w:type="gramStart"/>
      <w:r>
        <w:rPr>
          <w:sz w:val="14"/>
          <w:szCs w:val="14"/>
        </w:rPr>
        <w:t>i.e.</w:t>
      </w:r>
      <w:proofErr w:type="gramEnd"/>
      <w:r>
        <w:rPr>
          <w:sz w:val="14"/>
          <w:szCs w:val="14"/>
        </w:rPr>
        <w:t xml:space="preserve"> transformation in an unrecoverable form) or because the demand will exceed the total reserves. We can - and should - talk about recycling, </w:t>
      </w:r>
      <w:proofErr w:type="spellStart"/>
      <w:r>
        <w:rPr>
          <w:sz w:val="14"/>
          <w:szCs w:val="14"/>
        </w:rPr>
        <w:t>dematerialisation</w:t>
      </w:r>
      <w:proofErr w:type="spellEnd"/>
      <w:r>
        <w:rPr>
          <w:sz w:val="14"/>
          <w:szCs w:val="14"/>
        </w:rPr>
        <w:t xml:space="preserve">, and other more ethically questionable solutions such as </w:t>
      </w:r>
      <w:proofErr w:type="gramStart"/>
      <w:r>
        <w:rPr>
          <w:sz w:val="14"/>
          <w:szCs w:val="14"/>
        </w:rPr>
        <w:t>bio-engineering</w:t>
      </w:r>
      <w:proofErr w:type="gramEnd"/>
      <w:r>
        <w:rPr>
          <w:sz w:val="14"/>
          <w:szCs w:val="14"/>
        </w:rPr>
        <w:t xml:space="preserve">. Nonetheless, no matter how good they are, these are only temporary fixes. If we don't radically change our lifestyle, we will sooner or later have to address the elephant in the room: </w:t>
      </w:r>
      <w:r>
        <w:rPr>
          <w:highlight w:val="green"/>
          <w:u w:val="single"/>
        </w:rPr>
        <w:t>the Earth is a closed system, we need new entrants</w:t>
      </w:r>
      <w:r>
        <w:rPr>
          <w:u w:val="single"/>
        </w:rPr>
        <w:t xml:space="preserve">. </w:t>
      </w:r>
      <w:r>
        <w:rPr>
          <w:sz w:val="14"/>
          <w:szCs w:val="14"/>
        </w:rPr>
        <w:t xml:space="preserve">How can space help? Short answer: </w:t>
      </w:r>
      <w:r>
        <w:rPr>
          <w:b/>
          <w:highlight w:val="green"/>
          <w:u w:val="single"/>
        </w:rPr>
        <w:t xml:space="preserve">all these </w:t>
      </w:r>
      <w:r>
        <w:rPr>
          <w:b/>
          <w:u w:val="single"/>
        </w:rPr>
        <w:t xml:space="preserve">minerals </w:t>
      </w:r>
      <w:r>
        <w:rPr>
          <w:b/>
          <w:highlight w:val="green"/>
          <w:u w:val="single"/>
        </w:rPr>
        <w:t xml:space="preserve">can be found in </w:t>
      </w:r>
      <w:r>
        <w:rPr>
          <w:b/>
          <w:u w:val="single"/>
        </w:rPr>
        <w:t>space</w:t>
      </w:r>
      <w:r>
        <w:rPr>
          <w:sz w:val="14"/>
          <w:szCs w:val="14"/>
        </w:rPr>
        <w:t xml:space="preserve">. Some are difficult to obtain, others are even more difficult, none are straightforward. The most accessible destination is </w:t>
      </w:r>
      <w:r>
        <w:rPr>
          <w:u w:val="single"/>
        </w:rPr>
        <w:t xml:space="preserve">near-Earth </w:t>
      </w:r>
      <w:r>
        <w:rPr>
          <w:highlight w:val="green"/>
          <w:u w:val="single"/>
        </w:rPr>
        <w:t>asteroids</w:t>
      </w:r>
      <w:r>
        <w:rPr>
          <w:sz w:val="14"/>
          <w:szCs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Pr>
          <w:sz w:val="14"/>
          <w:szCs w:val="14"/>
        </w:rPr>
        <w:t>iron</w:t>
      </w:r>
      <w:proofErr w:type="gramEnd"/>
      <w:r>
        <w:rPr>
          <w:sz w:val="14"/>
          <w:szCs w:val="14"/>
        </w:rPr>
        <w:t xml:space="preserve"> and cobalt, but also gold, ores from the platinum group. But the list doesn't stop there, </w:t>
      </w:r>
      <w:r>
        <w:rPr>
          <w:b/>
          <w:u w:val="single"/>
        </w:rPr>
        <w:t>many</w:t>
      </w:r>
      <w:r>
        <w:rPr>
          <w:sz w:val="14"/>
          <w:szCs w:val="14"/>
        </w:rPr>
        <w:t xml:space="preserve"> other </w:t>
      </w:r>
      <w:r>
        <w:rPr>
          <w:b/>
          <w:u w:val="single"/>
        </w:rPr>
        <w:t xml:space="preserve">minerals can be found </w:t>
      </w:r>
      <w:r>
        <w:t>in smaller amounts</w:t>
      </w:r>
      <w:r>
        <w:rPr>
          <w:sz w:val="14"/>
          <w:szCs w:val="14"/>
        </w:rPr>
        <w:t xml:space="preserve">: </w:t>
      </w:r>
      <w:r>
        <w:rPr>
          <w:b/>
          <w:u w:val="single"/>
        </w:rPr>
        <w:t xml:space="preserve">iridium, silver, osmium, palladium, rhenium, rhodium, ruthenium, manganese, molybdenum, </w:t>
      </w:r>
      <w:proofErr w:type="spellStart"/>
      <w:r>
        <w:rPr>
          <w:b/>
          <w:u w:val="single"/>
        </w:rPr>
        <w:t>aluminium</w:t>
      </w:r>
      <w:proofErr w:type="spellEnd"/>
      <w:r>
        <w:rPr>
          <w:b/>
          <w:u w:val="single"/>
        </w:rPr>
        <w:t>, titanium, etc</w:t>
      </w:r>
      <w:r>
        <w:rPr>
          <w:u w:val="single"/>
        </w:rPr>
        <w:t xml:space="preserve">. </w:t>
      </w:r>
      <w:r>
        <w:rPr>
          <w:sz w:val="14"/>
          <w:szCs w:val="14"/>
        </w:rPr>
        <w:t xml:space="preserve">How do we get there? Let's take an example: </w:t>
      </w:r>
      <w:proofErr w:type="spellStart"/>
      <w:r>
        <w:rPr>
          <w:sz w:val="14"/>
          <w:szCs w:val="14"/>
        </w:rPr>
        <w:t>Ryugu</w:t>
      </w:r>
      <w:proofErr w:type="spellEnd"/>
      <w:r>
        <w:rPr>
          <w:sz w:val="14"/>
          <w:szCs w:val="14"/>
        </w:rPr>
        <w:t xml:space="preserve">, formerly known as 1999 JU3. It's a C-type asteroid measured to be approximately one </w:t>
      </w:r>
      <w:proofErr w:type="spellStart"/>
      <w:r>
        <w:rPr>
          <w:sz w:val="14"/>
          <w:szCs w:val="14"/>
        </w:rPr>
        <w:t>kilometre</w:t>
      </w:r>
      <w:proofErr w:type="spellEnd"/>
      <w:r>
        <w:rPr>
          <w:sz w:val="14"/>
          <w:szCs w:val="14"/>
        </w:rPr>
        <w:t xml:space="preserve"> in size [2]. In addition to nickel, </w:t>
      </w:r>
      <w:proofErr w:type="gramStart"/>
      <w:r>
        <w:rPr>
          <w:sz w:val="14"/>
          <w:szCs w:val="14"/>
        </w:rPr>
        <w:t>iron</w:t>
      </w:r>
      <w:proofErr w:type="gramEnd"/>
      <w:r>
        <w:rPr>
          <w:sz w:val="14"/>
          <w:szCs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Pr>
          <w:sz w:val="14"/>
          <w:szCs w:val="14"/>
        </w:rPr>
        <w:t>Ryugu</w:t>
      </w:r>
      <w:proofErr w:type="spellEnd"/>
      <w:r>
        <w:rPr>
          <w:sz w:val="14"/>
          <w:szCs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Pr>
          <w:sz w:val="14"/>
          <w:szCs w:val="14"/>
        </w:rPr>
        <w:t>actually another</w:t>
      </w:r>
      <w:proofErr w:type="gramEnd"/>
      <w:r>
        <w:rPr>
          <w:sz w:val="14"/>
          <w:szCs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Pr>
          <w:sz w:val="14"/>
          <w:szCs w:val="14"/>
        </w:rPr>
        <w:t>Referring back</w:t>
      </w:r>
      <w:proofErr w:type="gramEnd"/>
      <w:r>
        <w:rPr>
          <w:sz w:val="14"/>
          <w:szCs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Pr>
          <w:sz w:val="14"/>
          <w:szCs w:val="14"/>
        </w:rPr>
        <w:t>state of affairs</w:t>
      </w:r>
      <w:proofErr w:type="gramEnd"/>
      <w:r>
        <w:rPr>
          <w:sz w:val="14"/>
          <w:szCs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Pr>
          <w:sz w:val="14"/>
          <w:szCs w:val="14"/>
        </w:rPr>
        <w:t>calibre</w:t>
      </w:r>
      <w:proofErr w:type="spellEnd"/>
      <w:r>
        <w:rPr>
          <w:sz w:val="14"/>
          <w:szCs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Pr>
          <w:u w:val="single"/>
        </w:rPr>
        <w:t xml:space="preserve">Firstly, we can only celebrate and support the </w:t>
      </w:r>
      <w:r>
        <w:rPr>
          <w:b/>
          <w:u w:val="single"/>
        </w:rPr>
        <w:t>numerous</w:t>
      </w:r>
      <w:r>
        <w:rPr>
          <w:u w:val="single"/>
        </w:rPr>
        <w:t xml:space="preserve"> private initiatives which contribute to make that reality happen, either indirectly</w:t>
      </w:r>
      <w:r>
        <w:rPr>
          <w:sz w:val="14"/>
          <w:szCs w:val="14"/>
        </w:rPr>
        <w:t xml:space="preserve"> (</w:t>
      </w:r>
      <w:proofErr w:type="gramStart"/>
      <w:r>
        <w:rPr>
          <w:sz w:val="14"/>
          <w:szCs w:val="14"/>
        </w:rPr>
        <w:t>e.g.</w:t>
      </w:r>
      <w:proofErr w:type="gramEnd"/>
      <w:r>
        <w:rPr>
          <w:sz w:val="14"/>
          <w:szCs w:val="14"/>
        </w:rPr>
        <w:t xml:space="preserve"> launchers, space systems, etc.) </w:t>
      </w:r>
      <w:r>
        <w:rPr>
          <w:u w:val="single"/>
        </w:rPr>
        <w:t>or directly</w:t>
      </w:r>
      <w:r>
        <w:rPr>
          <w:sz w:val="14"/>
          <w:szCs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Pr>
          <w:sz w:val="14"/>
          <w:szCs w:val="14"/>
        </w:rPr>
        <w:t>REx</w:t>
      </w:r>
      <w:proofErr w:type="spellEnd"/>
      <w:r>
        <w:rPr>
          <w:sz w:val="14"/>
          <w:szCs w:val="14"/>
        </w:rPr>
        <w:t xml:space="preserve">, or DART. We can only regret that the Asteroid Redirect Mission from NASA and the Asteroid Impact Mission from ESA were not funded. From my perspective, these should </w:t>
      </w:r>
      <w:proofErr w:type="gramStart"/>
      <w:r>
        <w:rPr>
          <w:sz w:val="14"/>
          <w:szCs w:val="14"/>
        </w:rPr>
        <w:t>actually be</w:t>
      </w:r>
      <w:proofErr w:type="gramEnd"/>
      <w:r>
        <w:rPr>
          <w:sz w:val="14"/>
          <w:szCs w:val="14"/>
        </w:rPr>
        <w:t xml:space="preserve"> amongst the top priorities of our space exploration agenda. Not only are they instrumental to our understanding of the solar system, but </w:t>
      </w:r>
      <w:r>
        <w:rPr>
          <w:highlight w:val="green"/>
          <w:u w:val="single"/>
        </w:rPr>
        <w:t>they are</w:t>
      </w:r>
      <w:r>
        <w:rPr>
          <w:sz w:val="14"/>
          <w:szCs w:val="14"/>
        </w:rPr>
        <w:t xml:space="preserve"> also </w:t>
      </w:r>
      <w:r>
        <w:rPr>
          <w:b/>
          <w:highlight w:val="green"/>
          <w:u w:val="single"/>
        </w:rPr>
        <w:t>essential</w:t>
      </w:r>
      <w:r>
        <w:rPr>
          <w:sz w:val="14"/>
          <w:szCs w:val="14"/>
          <w:highlight w:val="green"/>
        </w:rPr>
        <w:t xml:space="preserve"> </w:t>
      </w:r>
      <w:r>
        <w:rPr>
          <w:highlight w:val="green"/>
          <w:u w:val="single"/>
        </w:rPr>
        <w:t>if we want to avoid the same fate as the dinosaurs</w:t>
      </w:r>
      <w:r>
        <w:rPr>
          <w:sz w:val="14"/>
          <w:szCs w:val="14"/>
        </w:rPr>
        <w:t xml:space="preserve">. It's a question of survival. As a bonus, </w:t>
      </w:r>
      <w:r>
        <w:rPr>
          <w:b/>
          <w:u w:val="single"/>
        </w:rPr>
        <w:t xml:space="preserve">they also pave the way towards cost-efficient asteroid mining. </w:t>
      </w:r>
      <w:r>
        <w:rPr>
          <w:sz w:val="14"/>
          <w:szCs w:val="14"/>
        </w:rPr>
        <w:t>In the meantime, we might want to consume existing resources a bit more efficiently.</w:t>
      </w:r>
    </w:p>
    <w:p w14:paraId="3652BEA2" w14:textId="77777777" w:rsidR="008C3243" w:rsidRDefault="008C3243" w:rsidP="008C3243">
      <w:pPr>
        <w:rPr>
          <w:color w:val="000000"/>
        </w:rPr>
      </w:pPr>
    </w:p>
    <w:p w14:paraId="1F681BD4" w14:textId="77777777" w:rsidR="008C3243" w:rsidRDefault="008C3243" w:rsidP="008C3243"/>
    <w:p w14:paraId="69CF8494" w14:textId="77777777" w:rsidR="00A95652" w:rsidRPr="00B55AD5" w:rsidRDefault="00A95652" w:rsidP="00B55AD5"/>
    <w:sectPr w:rsidR="00A95652" w:rsidRPr="00B55AD5">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C3243"/>
    <w:rsid w:val="000139A3"/>
    <w:rsid w:val="00100833"/>
    <w:rsid w:val="00104529"/>
    <w:rsid w:val="00105942"/>
    <w:rsid w:val="00107396"/>
    <w:rsid w:val="00144A4C"/>
    <w:rsid w:val="00176AB0"/>
    <w:rsid w:val="00177B7D"/>
    <w:rsid w:val="0018322D"/>
    <w:rsid w:val="001B5776"/>
    <w:rsid w:val="001E527A"/>
    <w:rsid w:val="001F78CE"/>
    <w:rsid w:val="00240F5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3243"/>
    <w:rsid w:val="0091627E"/>
    <w:rsid w:val="0097032B"/>
    <w:rsid w:val="009D2EAD"/>
    <w:rsid w:val="009D54B2"/>
    <w:rsid w:val="009E1922"/>
    <w:rsid w:val="009F7ED2"/>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139C"/>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C0B7"/>
  <w15:chartTrackingRefBased/>
  <w15:docId w15:val="{B1017C8D-FA62-41CE-A20C-F408E2552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3243"/>
    <w:rPr>
      <w:rFonts w:ascii="Calibri" w:eastAsia="Calibri" w:hAnsi="Calibri" w:cs="Calibri"/>
    </w:rPr>
  </w:style>
  <w:style w:type="paragraph" w:styleId="Heading1">
    <w:name w:val="heading 1"/>
    <w:aliases w:val="Pocket"/>
    <w:basedOn w:val="Normal"/>
    <w:next w:val="Normal"/>
    <w:link w:val="Heading1Char"/>
    <w:qFormat/>
    <w:rsid w:val="008C32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8C32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8C32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t"/>
    <w:basedOn w:val="Normal"/>
    <w:next w:val="Normal"/>
    <w:link w:val="Heading4Char"/>
    <w:uiPriority w:val="3"/>
    <w:unhideWhenUsed/>
    <w:qFormat/>
    <w:rsid w:val="008C32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32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3243"/>
  </w:style>
  <w:style w:type="character" w:customStyle="1" w:styleId="Heading1Char">
    <w:name w:val="Heading 1 Char"/>
    <w:aliases w:val="Pocket Char"/>
    <w:basedOn w:val="DefaultParagraphFont"/>
    <w:link w:val="Heading1"/>
    <w:rsid w:val="008C32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8C324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8C3243"/>
    <w:rPr>
      <w:rFonts w:ascii="Calibri" w:eastAsiaTheme="majorEastAsia" w:hAnsi="Calibri" w:cstheme="majorBidi"/>
      <w:b/>
      <w:sz w:val="32"/>
      <w:szCs w:val="24"/>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t Char"/>
    <w:basedOn w:val="DefaultParagraphFont"/>
    <w:link w:val="Heading4"/>
    <w:uiPriority w:val="3"/>
    <w:rsid w:val="008C3243"/>
    <w:rPr>
      <w:rFonts w:ascii="Calibri" w:eastAsiaTheme="majorEastAsia" w:hAnsi="Calibri" w:cstheme="majorBidi"/>
      <w:b/>
      <w:iCs/>
      <w:sz w:val="26"/>
    </w:rPr>
  </w:style>
  <w:style w:type="character" w:styleId="Emphasis">
    <w:name w:val="Emphasis"/>
    <w:aliases w:val="Evidence,Minimized,minimized,Highlighted,Size 10,emphasis in card,CD Card,ED - Tag,Underlined,Bold Underline,Emphasis!!,small,Qualifications,bold underline,normal card text,Shrunk,qualifications in card,qualifications,Style1,Box,emphasis,s,tag2,B"/>
    <w:basedOn w:val="DefaultParagraphFont"/>
    <w:link w:val="Emphasis1"/>
    <w:uiPriority w:val="7"/>
    <w:qFormat/>
    <w:rsid w:val="008C324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8C3243"/>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old"/>
    <w:basedOn w:val="DefaultParagraphFont"/>
    <w:uiPriority w:val="6"/>
    <w:qFormat/>
    <w:rsid w:val="008C3243"/>
    <w:rPr>
      <w:b w:val="0"/>
      <w:sz w:val="22"/>
      <w:u w:val="single"/>
    </w:rPr>
  </w:style>
  <w:style w:type="character" w:styleId="Hyperlink">
    <w:name w:val="Hyperlink"/>
    <w:aliases w:val="No Spacing Char,Card Format Char,ClearFormatting Char,Clear Char,DDI Tag Char,Tag Title Char,Tag and Cite Char,No Spacing22 Char,No Spacing41 Char,No Spacing6 Char,No Spacing7 Char,Very Small Text Char,No Spacing8 Char,Dont u Char,Important,Read"/>
    <w:basedOn w:val="DefaultParagraphFont"/>
    <w:link w:val="NoSpacing"/>
    <w:uiPriority w:val="99"/>
    <w:unhideWhenUsed/>
    <w:rsid w:val="008C3243"/>
    <w:rPr>
      <w:color w:val="auto"/>
      <w:u w:val="none"/>
    </w:rPr>
  </w:style>
  <w:style w:type="character" w:styleId="FollowedHyperlink">
    <w:name w:val="FollowedHyperlink"/>
    <w:basedOn w:val="DefaultParagraphFont"/>
    <w:uiPriority w:val="99"/>
    <w:semiHidden/>
    <w:unhideWhenUsed/>
    <w:rsid w:val="008C3243"/>
    <w:rPr>
      <w:color w:val="auto"/>
      <w:u w:val="none"/>
    </w:rPr>
  </w:style>
  <w:style w:type="paragraph" w:customStyle="1" w:styleId="Emphasis1">
    <w:name w:val="Emphasis1"/>
    <w:basedOn w:val="Normal"/>
    <w:link w:val="Emphasis"/>
    <w:uiPriority w:val="7"/>
    <w:qFormat/>
    <w:rsid w:val="008C3243"/>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NoSpacing">
    <w:name w:val="No Spacing"/>
    <w:aliases w:val="Card Format,ClearFormatting,Clear,DDI Tag,Tag Title,Tag and Cite,No Spacing22,No Spacing41,No Spacing6,No Spacing7,Very Small Text,No Spacing8,Dont u,No Spacing311,No Spacing111112,No Spacing51,No Spacing3,Card,card,Dont use,No Spacing31"/>
    <w:basedOn w:val="Heading1"/>
    <w:link w:val="Hyperlink"/>
    <w:autoRedefine/>
    <w:uiPriority w:val="99"/>
    <w:qFormat/>
    <w:rsid w:val="008C3243"/>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C3243"/>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u w:val="single"/>
    </w:rPr>
  </w:style>
  <w:style w:type="paragraph" w:styleId="Title">
    <w:name w:val="Title"/>
    <w:aliases w:val="Cites and Cards,UNDERLINE,Bold Underlined,title,Block Heading,Read This"/>
    <w:basedOn w:val="Normal"/>
    <w:link w:val="TitleChar"/>
    <w:uiPriority w:val="6"/>
    <w:qFormat/>
    <w:rsid w:val="00F3139C"/>
    <w:pPr>
      <w:widowControl w:val="0"/>
      <w:autoSpaceDE w:val="0"/>
      <w:autoSpaceDN w:val="0"/>
      <w:adjustRightInd w:val="0"/>
      <w:spacing w:before="240" w:after="60"/>
      <w:jc w:val="center"/>
      <w:outlineLvl w:val="0"/>
    </w:pPr>
    <w:rPr>
      <w:rFonts w:eastAsiaTheme="minorHAnsi"/>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F3139C"/>
    <w:rPr>
      <w:rFonts w:ascii="Calibri" w:hAnsi="Calibri" w:cs="Calibri"/>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zocleantech.com/article.aspx?ArticleID=1193" TargetMode="External"/><Relationship Id="rId13" Type="http://schemas.openxmlformats.org/officeDocument/2006/relationships/hyperlink" Target="https://www.science.org/content/article/new-threat-ozone-layer-foun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pacenews.com/spacex-to-explore-ways-to-provide-weather-data-to-u-s-military/" TargetMode="External"/><Relationship Id="rId12" Type="http://schemas.openxmlformats.org/officeDocument/2006/relationships/hyperlink" Target="https://www.theguardian.com/environment/2021/sep/16/larger-than-usual-ozone-layer-hole-bigger-than-antarctic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inkedin.com/pulse/asteroid-mining-necessary-answer-mineral-scarcity-de-crombrugghe" TargetMode="External"/><Relationship Id="rId1" Type="http://schemas.openxmlformats.org/officeDocument/2006/relationships/customXml" Target="../customXml/item1.xml"/><Relationship Id="rId6" Type="http://schemas.openxmlformats.org/officeDocument/2006/relationships/hyperlink" Target="https://www.greensightag.com/logbook/can-starlink-save-the-world-by-connecting-farms/" TargetMode="External"/><Relationship Id="rId11" Type="http://schemas.openxmlformats.org/officeDocument/2006/relationships/hyperlink" Target="https://www.defenseone.com/ideas/2017/11/cyber-and-space-weapons-are-making-nuclear-deterrence-trickier/142767/" TargetMode="External"/><Relationship Id="rId5" Type="http://schemas.openxmlformats.org/officeDocument/2006/relationships/webSettings" Target="webSettings.xml"/><Relationship Id="rId15" Type="http://schemas.openxmlformats.org/officeDocument/2006/relationships/hyperlink" Target="https://www.europeanleadershipnetwork.org/commentary/the-art-of-space-deterrence/" TargetMode="External"/><Relationship Id="rId10" Type="http://schemas.openxmlformats.org/officeDocument/2006/relationships/hyperlink" Target="https://archive.is/XElln" TargetMode="External"/><Relationship Id="rId4" Type="http://schemas.openxmlformats.org/officeDocument/2006/relationships/settings" Target="settings.xml"/><Relationship Id="rId9" Type="http://schemas.openxmlformats.org/officeDocument/2006/relationships/hyperlink" Target="https://www.foreignaffairs.com/articles/united-states/2020-06-09/next-liberal-order" TargetMode="External"/><Relationship Id="rId14" Type="http://schemas.openxmlformats.org/officeDocument/2006/relationships/hyperlink" Target="http://www.rationaloptimist.com/blog/the-ozone-hole-was-exaggerated-as-a-problem.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13637</Words>
  <Characters>77735</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1</cp:revision>
  <dcterms:created xsi:type="dcterms:W3CDTF">2022-01-16T14:31:00Z</dcterms:created>
  <dcterms:modified xsi:type="dcterms:W3CDTF">2022-01-16T14:47:00Z</dcterms:modified>
</cp:coreProperties>
</file>