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C168F" w14:textId="52F07088" w:rsidR="00B01772" w:rsidRDefault="00B01772" w:rsidP="00B01772">
      <w:pPr>
        <w:pStyle w:val="Heading2"/>
      </w:pPr>
      <w:r>
        <w:t>1.</w:t>
      </w:r>
    </w:p>
    <w:p w14:paraId="3AF7B6B1" w14:textId="484BF5A8" w:rsidR="00B01772" w:rsidRDefault="00B01772" w:rsidP="00B01772">
      <w:pPr>
        <w:pStyle w:val="Heading4"/>
      </w:pPr>
      <w:r w:rsidRPr="00BC4B37">
        <w:t xml:space="preserve">Interpretation—the </w:t>
      </w:r>
      <w:proofErr w:type="spellStart"/>
      <w:r w:rsidRPr="00BC4B37">
        <w:t>aff</w:t>
      </w:r>
      <w:proofErr w:type="spellEnd"/>
      <w:r w:rsidRPr="00BC4B37">
        <w:t xml:space="preserve"> may not specify a </w:t>
      </w:r>
      <w:r>
        <w:t>just government</w:t>
      </w:r>
    </w:p>
    <w:p w14:paraId="4C286B68" w14:textId="77777777" w:rsidR="00B01772" w:rsidRDefault="00B01772" w:rsidP="00B01772">
      <w:pPr>
        <w:pStyle w:val="Heading4"/>
      </w:pPr>
      <w:r>
        <w:t xml:space="preserve">A is </w:t>
      </w:r>
      <w:proofErr w:type="gramStart"/>
      <w:r>
        <w:t>an</w:t>
      </w:r>
      <w:proofErr w:type="gramEnd"/>
      <w:r>
        <w:t xml:space="preserve"> generic indefinite singular. Cohen 01 </w:t>
      </w:r>
    </w:p>
    <w:p w14:paraId="45AD5D15" w14:textId="77777777" w:rsidR="00B01772" w:rsidRDefault="00B01772" w:rsidP="00B01772">
      <w:pPr>
        <w:rPr>
          <w:rStyle w:val="Style13ptBold"/>
        </w:rPr>
      </w:pPr>
      <w:r w:rsidRPr="00271F77">
        <w:rPr>
          <w:rStyle w:val="Style13ptBold"/>
        </w:rPr>
        <w:t xml:space="preserve">Ariel Cohen (Ben-Gurion University of the Negev), “On the Generic Use of Indefinite Singulars,” Journal of Semantics 18:3, 2001 </w:t>
      </w:r>
      <w:hyperlink r:id="rId6" w:history="1">
        <w:r w:rsidRPr="007723F6">
          <w:rPr>
            <w:rStyle w:val="Hyperlink"/>
            <w:sz w:val="16"/>
          </w:rPr>
          <w:t>https://core.ac.uk/download/pdf/188590876.pdf</w:t>
        </w:r>
      </w:hyperlink>
    </w:p>
    <w:p w14:paraId="26D8C27A" w14:textId="77777777" w:rsidR="00B01772" w:rsidRPr="00271F77" w:rsidRDefault="00B01772" w:rsidP="00B01772">
      <w:pPr>
        <w:rPr>
          <w:rStyle w:val="Style13ptBold"/>
        </w:rPr>
      </w:pPr>
      <w:r>
        <w:rPr>
          <w:rStyle w:val="Style13ptBold"/>
        </w:rPr>
        <w:t xml:space="preserve">*IS generic = </w:t>
      </w:r>
      <w:r w:rsidRPr="00C972AA">
        <w:rPr>
          <w:rStyle w:val="Style13ptBold"/>
        </w:rPr>
        <w:t>Indefinite Singulars</w:t>
      </w:r>
    </w:p>
    <w:p w14:paraId="64A97F9C" w14:textId="77777777" w:rsidR="00B01772" w:rsidRDefault="00B01772" w:rsidP="00B01772">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559173D7" w14:textId="77777777" w:rsidR="00B01772" w:rsidRDefault="00B01772" w:rsidP="00B01772">
      <w:pPr>
        <w:pStyle w:val="Heading4"/>
      </w:pPr>
      <w:r>
        <w:t xml:space="preserve">Rules readings are always generalized – specific instances are not consistent. </w:t>
      </w:r>
      <w:proofErr w:type="spellStart"/>
      <w:r>
        <w:t>lCohen</w:t>
      </w:r>
      <w:proofErr w:type="spellEnd"/>
      <w:r>
        <w:t xml:space="preserve"> 01</w:t>
      </w:r>
    </w:p>
    <w:p w14:paraId="4815D5B9" w14:textId="77777777" w:rsidR="00B01772" w:rsidRPr="00271F77" w:rsidRDefault="00B01772" w:rsidP="00B01772">
      <w:pPr>
        <w:rPr>
          <w:sz w:val="16"/>
        </w:rPr>
      </w:pPr>
      <w:r w:rsidRPr="00271F77">
        <w:rPr>
          <w:rStyle w:val="Style13ptBold"/>
        </w:rPr>
        <w:t>Ariel Cohen (Ben-Gurion University of the Negev), “On the Generic Use of Indefinite Singulars,” Journal of Semantics 18:3, 2001 https://core.ac.uk/download/pdf/188590876.pdf</w:t>
      </w:r>
    </w:p>
    <w:p w14:paraId="08B4F327" w14:textId="77777777" w:rsidR="00B01772" w:rsidRPr="004F776C" w:rsidRDefault="00B01772" w:rsidP="00B01772">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 xml:space="preserve">forms part of the description of a general </w:t>
      </w:r>
      <w:proofErr w:type="gramStart"/>
      <w:r w:rsidRPr="00C972AA">
        <w:rPr>
          <w:rStyle w:val="StyleUnderline"/>
          <w:highlight w:val="yellow"/>
        </w:rPr>
        <w:t>rule</w:t>
      </w:r>
      <w:r w:rsidRPr="00557D4E">
        <w:rPr>
          <w:rStyle w:val="StyleUnderline"/>
          <w:sz w:val="16"/>
          <w:szCs w:val="16"/>
        </w:rPr>
        <w:t>.¶</w:t>
      </w:r>
      <w:proofErr w:type="gramEnd"/>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20E0C396" w14:textId="77777777" w:rsidR="00B01772" w:rsidRPr="003A22DC" w:rsidRDefault="00B01772" w:rsidP="00B01772">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3BD7DBA5" w14:textId="631218BD" w:rsidR="00B01772" w:rsidRPr="00B01772" w:rsidRDefault="00B01772" w:rsidP="00B01772">
      <w:pPr>
        <w:pStyle w:val="Heading4"/>
      </w:pPr>
      <w:r w:rsidRPr="00BC4B37">
        <w:t>Violation—</w:t>
      </w:r>
      <w:r>
        <w:t xml:space="preserve">they specified </w:t>
      </w:r>
      <w:r>
        <w:t>India</w:t>
      </w:r>
    </w:p>
    <w:p w14:paraId="5777914F" w14:textId="77777777" w:rsidR="00B01772" w:rsidRDefault="00B01772" w:rsidP="00B01772">
      <w:pPr>
        <w:pStyle w:val="Heading4"/>
      </w:pPr>
      <w:r>
        <w:t>Vote neg:</w:t>
      </w:r>
    </w:p>
    <w:p w14:paraId="210E7B70" w14:textId="77777777" w:rsidR="00B01772" w:rsidRPr="003A22DC" w:rsidRDefault="00B01772" w:rsidP="00B01772">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3A23534" w14:textId="77777777" w:rsidR="00B01772" w:rsidRDefault="00B01772" w:rsidP="00B01772">
      <w:pPr>
        <w:pStyle w:val="Heading4"/>
      </w:pPr>
      <w:r>
        <w:t>2]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the Economy DA, Advantage CPs, etc. are jettisoned when the </w:t>
      </w:r>
      <w:proofErr w:type="spellStart"/>
      <w:r>
        <w:t>aff</w:t>
      </w:r>
      <w:proofErr w:type="spellEnd"/>
      <w:r>
        <w:t xml:space="preserve"> specifies a country that we don’t have specific </w:t>
      </w:r>
      <w:proofErr w:type="spellStart"/>
      <w:r>
        <w:t>ev</w:t>
      </w:r>
      <w:proofErr w:type="spellEnd"/>
      <w:r>
        <w:t xml:space="preserve"> to.</w:t>
      </w:r>
    </w:p>
    <w:p w14:paraId="40DFEA9A" w14:textId="77777777" w:rsidR="00B01772" w:rsidRPr="003F64ED" w:rsidRDefault="00B01772" w:rsidP="00B01772">
      <w:pPr>
        <w:keepNext/>
        <w:keepLines/>
        <w:spacing w:before="40" w:after="0"/>
        <w:outlineLvl w:val="3"/>
        <w:rPr>
          <w:rFonts w:eastAsia="MS Gothic"/>
          <w:b/>
          <w:iCs/>
          <w:sz w:val="26"/>
        </w:rPr>
      </w:pPr>
      <w:r w:rsidRPr="00EE6D45">
        <w:rPr>
          <w:rFonts w:eastAsia="MS Gothic"/>
          <w:b/>
          <w:iCs/>
          <w:sz w:val="26"/>
        </w:rPr>
        <w:t xml:space="preserve">3] TVA solves – read the </w:t>
      </w:r>
      <w:proofErr w:type="spellStart"/>
      <w:r w:rsidRPr="00EE6D45">
        <w:rPr>
          <w:rFonts w:eastAsia="MS Gothic"/>
          <w:b/>
          <w:iCs/>
          <w:sz w:val="26"/>
        </w:rPr>
        <w:t>aff</w:t>
      </w:r>
      <w:proofErr w:type="spellEnd"/>
      <w:r w:rsidRPr="00EE6D45">
        <w:rPr>
          <w:rFonts w:eastAsia="MS Gothic"/>
          <w:b/>
          <w:iCs/>
          <w:sz w:val="26"/>
        </w:rPr>
        <w:t xml:space="preserve"> as advantage – most authors advocate </w:t>
      </w:r>
      <w:r>
        <w:rPr>
          <w:rFonts w:eastAsia="MS Gothic"/>
          <w:b/>
          <w:iCs/>
          <w:sz w:val="26"/>
        </w:rPr>
        <w:t>for a change in a strike writ large</w:t>
      </w:r>
    </w:p>
    <w:p w14:paraId="6937E032" w14:textId="77777777" w:rsidR="00B01772" w:rsidRDefault="00B01772" w:rsidP="00B01772">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r>
        <w:rPr>
          <w:rFonts w:eastAsia="Cambria"/>
        </w:rPr>
        <w:t xml:space="preserve"> </w:t>
      </w:r>
    </w:p>
    <w:p w14:paraId="1FA0DE98" w14:textId="77777777" w:rsidR="00B01772" w:rsidRDefault="00B01772" w:rsidP="00B01772">
      <w:pPr>
        <w:pStyle w:val="Heading4"/>
      </w:pPr>
      <w:r w:rsidRPr="00BC4B37">
        <w:t>No RVIs—it’s your burden to be topical.</w:t>
      </w:r>
      <w:r>
        <w:t xml:space="preserve"> Anything else chills real abuse</w:t>
      </w:r>
    </w:p>
    <w:p w14:paraId="79882D6E" w14:textId="6D1A02B2" w:rsidR="00B01772" w:rsidRDefault="00B01772" w:rsidP="00B01772">
      <w:pPr>
        <w:pStyle w:val="Heading4"/>
      </w:pPr>
      <w:r>
        <w:t>T before 1ar Theory – norms – we only have a couple months to set t norms but can debate about condo, pics, etc. all we want every topic which ow/s</w:t>
      </w:r>
    </w:p>
    <w:p w14:paraId="7592D2C6" w14:textId="100BF43F" w:rsidR="00B01772" w:rsidRDefault="00B01772" w:rsidP="00B01772">
      <w:pPr>
        <w:pStyle w:val="Heading2"/>
      </w:pPr>
      <w:r>
        <w:lastRenderedPageBreak/>
        <w:t>2.</w:t>
      </w:r>
    </w:p>
    <w:p w14:paraId="3274DB6F" w14:textId="77777777" w:rsidR="00B01772" w:rsidRPr="00EB3B01" w:rsidRDefault="00B01772" w:rsidP="00B01772">
      <w:pPr>
        <w:pStyle w:val="Heading4"/>
      </w:pPr>
      <w:r>
        <w:t xml:space="preserve">The utilization of strikes is a reformist </w:t>
      </w:r>
      <w:r w:rsidRPr="007D2D3E">
        <w:rPr>
          <w:u w:val="single"/>
        </w:rPr>
        <w:t>smokescreen</w:t>
      </w:r>
      <w:r>
        <w:t xml:space="preserve"> that reinforces capitalist labor-relations.</w:t>
      </w:r>
    </w:p>
    <w:p w14:paraId="48130817" w14:textId="77777777" w:rsidR="00B01772" w:rsidRDefault="00B01772" w:rsidP="00B01772">
      <w:r w:rsidRPr="00A251A1">
        <w:rPr>
          <w:rStyle w:val="Style13ptBold"/>
        </w:rPr>
        <w:t>IP 16</w:t>
      </w:r>
      <w:r>
        <w:t xml:space="preserve"> [Note – the website </w:t>
      </w:r>
      <w:proofErr w:type="spellStart"/>
      <w:r>
        <w:t>cntrl</w:t>
      </w:r>
      <w:proofErr w:type="spellEnd"/>
      <w:r>
        <w:t xml:space="preserve"> </w:t>
      </w:r>
      <w:proofErr w:type="spellStart"/>
      <w:r>
        <w:t>c+v</w:t>
      </w:r>
      <w:proofErr w:type="spellEnd"/>
      <w:r>
        <w:t xml:space="preserve"> is </w:t>
      </w:r>
      <w:proofErr w:type="gramStart"/>
      <w:r>
        <w:t>really weird</w:t>
      </w:r>
      <w:proofErr w:type="gramEnd"/>
      <w:r>
        <w:t xml:space="preserve"> so there might be a misspelled word (like “down” to “clown”) or a misplaced comma or period. I’m not sure how to fix it but please let me know if you do! </w:t>
      </w:r>
      <w:r w:rsidRPr="00A93712">
        <w:t>Internationalist Perspective</w:t>
      </w:r>
      <w:r>
        <w:t xml:space="preserve"> (</w:t>
      </w:r>
      <w:r w:rsidRPr="00A93712">
        <w:t>left-communist publication defending Marxism as a living theory and critiquing left-communist theory</w:t>
      </w:r>
      <w:r>
        <w:t>).</w:t>
      </w:r>
      <w:r w:rsidRPr="00A93712">
        <w:t xml:space="preserve"> “Trade unions: pillars of capitalism - Internationalist Perspective”</w:t>
      </w:r>
      <w:r>
        <w:t>.</w:t>
      </w:r>
      <w:r w:rsidRPr="00A93712">
        <w:t xml:space="preserve"> </w:t>
      </w:r>
      <w:proofErr w:type="spellStart"/>
      <w:r w:rsidRPr="00A93712">
        <w:t>LibCom</w:t>
      </w:r>
      <w:proofErr w:type="spellEnd"/>
      <w:r>
        <w:t>.</w:t>
      </w:r>
      <w:r w:rsidRPr="00A93712">
        <w:t xml:space="preserve"> 1/5/16</w:t>
      </w:r>
      <w:r>
        <w:t xml:space="preserve">. Accessed 11/12/21. </w:t>
      </w:r>
      <w:hyperlink r:id="rId7" w:history="1">
        <w:r w:rsidRPr="00A93712">
          <w:t>https://libcom.org/library/trade-unions-pillars-capitalism-internationalist-perspective</w:t>
        </w:r>
      </w:hyperlink>
      <w:r w:rsidRPr="00A93712">
        <w:t xml:space="preserve"> //Recut Xu</w:t>
      </w:r>
      <w:r>
        <w:t xml:space="preserve"> from Majeed]</w:t>
      </w:r>
    </w:p>
    <w:p w14:paraId="35A5BDF3" w14:textId="79155D54" w:rsidR="00B01772" w:rsidRPr="00B01772" w:rsidRDefault="00B01772" w:rsidP="00B01772">
      <w:pPr>
        <w:rPr>
          <w:sz w:val="16"/>
        </w:rPr>
      </w:pPr>
      <w:r w:rsidRPr="00263812">
        <w:rPr>
          <w:rStyle w:val="Emphasis"/>
        </w:rPr>
        <w:t xml:space="preserve">Most of us agree that the </w:t>
      </w:r>
      <w:r w:rsidRPr="00D645A6">
        <w:rPr>
          <w:rStyle w:val="Emphasis"/>
          <w:highlight w:val="green"/>
        </w:rPr>
        <w:t>unions are</w:t>
      </w:r>
      <w:r w:rsidRPr="00263812">
        <w:rPr>
          <w:rStyle w:val="Emphasis"/>
        </w:rPr>
        <w:t xml:space="preserve"> an integral part of </w:t>
      </w:r>
      <w:r w:rsidRPr="00D645A6">
        <w:rPr>
          <w:rStyle w:val="Emphasis"/>
          <w:highlight w:val="green"/>
        </w:rPr>
        <w:t>the capitalist system</w:t>
      </w:r>
      <w:r w:rsidRPr="00263812">
        <w:rPr>
          <w:rStyle w:val="Emphasis"/>
        </w:rPr>
        <w:t xml:space="preserve">. </w:t>
      </w:r>
      <w:r w:rsidRPr="00D1447D">
        <w:rPr>
          <w:sz w:val="16"/>
        </w:rPr>
        <w:t>Not just the corrupt ones and those with a heavy bureaucratic apparatus but also those who profess a belief in "grass roots democracy" or even in "revolution". The arguments given for that position have been mostly empirical.</w:t>
      </w:r>
      <w:r w:rsidRPr="00263812">
        <w:rPr>
          <w:rStyle w:val="Emphasis"/>
        </w:rPr>
        <w:t xml:space="preserve"> Indeed, </w:t>
      </w:r>
      <w:r w:rsidRPr="00361CFD">
        <w:rPr>
          <w:rStyle w:val="Emphasis"/>
        </w:rPr>
        <w:t xml:space="preserve">time and time again, the unions have screwed the workers, </w:t>
      </w:r>
      <w:proofErr w:type="gramStart"/>
      <w:r w:rsidRPr="00361CFD">
        <w:rPr>
          <w:rStyle w:val="Emphasis"/>
        </w:rPr>
        <w:t>contained</w:t>
      </w:r>
      <w:proofErr w:type="gramEnd"/>
      <w:r w:rsidRPr="00361CFD">
        <w:rPr>
          <w:rStyle w:val="Emphasis"/>
        </w:rPr>
        <w:t xml:space="preserve"> and defanged their struggle, have spread capitalist ideology in the working class and acted as capital's police on</w:t>
      </w:r>
      <w:r w:rsidRPr="00263812">
        <w:rPr>
          <w:rStyle w:val="Emphasis"/>
        </w:rPr>
        <w:t xml:space="preserve"> the shop floor. </w:t>
      </w:r>
      <w:r w:rsidRPr="00D1447D">
        <w:rPr>
          <w:sz w:val="16"/>
        </w:rPr>
        <w:t xml:space="preserve">But empirical arguments are not enough. Indeed, </w:t>
      </w:r>
      <w:proofErr w:type="gramStart"/>
      <w:r w:rsidRPr="00D1447D">
        <w:rPr>
          <w:sz w:val="16"/>
        </w:rPr>
        <w:t>on the basis of</w:t>
      </w:r>
      <w:proofErr w:type="gramEnd"/>
      <w:r w:rsidRPr="00D1447D">
        <w:rPr>
          <w:sz w:val="16"/>
        </w:rPr>
        <w:t xml:space="preserve"> past experience alone, one could very well conclude that global revolution is impossible, as Paul wrote. </w:t>
      </w:r>
      <w:r w:rsidRPr="00263812">
        <w:rPr>
          <w:rStyle w:val="Emphasis"/>
        </w:rPr>
        <w:t xml:space="preserve">Some have argued that it's </w:t>
      </w:r>
      <w:r w:rsidRPr="00D645A6">
        <w:rPr>
          <w:rStyle w:val="Emphasis"/>
          <w:highlight w:val="green"/>
        </w:rPr>
        <w:t>the union's</w:t>
      </w:r>
      <w:r w:rsidRPr="00263812">
        <w:rPr>
          <w:rStyle w:val="Emphasis"/>
        </w:rPr>
        <w:t xml:space="preserve"> </w:t>
      </w:r>
      <w:r w:rsidRPr="00D645A6">
        <w:rPr>
          <w:rStyle w:val="Emphasis"/>
          <w:highlight w:val="green"/>
        </w:rPr>
        <w:t>function</w:t>
      </w:r>
      <w:r w:rsidRPr="00263812">
        <w:rPr>
          <w:rStyle w:val="Emphasis"/>
        </w:rPr>
        <w:t xml:space="preserve"> within the capitalist economy - </w:t>
      </w:r>
      <w:r w:rsidRPr="00D645A6">
        <w:rPr>
          <w:rStyle w:val="Emphasis"/>
          <w:highlight w:val="green"/>
        </w:rPr>
        <w:t>to manage the sale of labor power</w:t>
      </w:r>
      <w:r w:rsidRPr="00263812">
        <w:rPr>
          <w:rStyle w:val="Emphasis"/>
        </w:rPr>
        <w:t xml:space="preserve">- which </w:t>
      </w:r>
      <w:r w:rsidRPr="00361CFD">
        <w:rPr>
          <w:rStyle w:val="Emphasis"/>
        </w:rPr>
        <w:t xml:space="preserve">inevitably </w:t>
      </w:r>
      <w:r w:rsidRPr="00D645A6">
        <w:rPr>
          <w:rStyle w:val="Emphasis"/>
          <w:highlight w:val="green"/>
        </w:rPr>
        <w:t>ties it to the system and</w:t>
      </w:r>
      <w:r w:rsidRPr="00263812">
        <w:rPr>
          <w:rStyle w:val="Emphasis"/>
        </w:rPr>
        <w:t xml:space="preserve"> hence </w:t>
      </w:r>
      <w:r w:rsidRPr="00D645A6">
        <w:rPr>
          <w:rStyle w:val="Emphasis"/>
          <w:highlight w:val="green"/>
        </w:rPr>
        <w:t>opposes</w:t>
      </w:r>
      <w:r w:rsidRPr="00263812">
        <w:rPr>
          <w:rStyle w:val="Emphasis"/>
        </w:rPr>
        <w:t xml:space="preserve"> it to </w:t>
      </w:r>
      <w:r w:rsidRPr="00D645A6">
        <w:rPr>
          <w:rStyle w:val="Emphasis"/>
          <w:highlight w:val="green"/>
        </w:rPr>
        <w:t xml:space="preserve">the class </w:t>
      </w:r>
      <w:r w:rsidRPr="00361CFD">
        <w:rPr>
          <w:rStyle w:val="Emphasis"/>
        </w:rPr>
        <w:t xml:space="preserve">whose fundamental interests are </w:t>
      </w:r>
      <w:proofErr w:type="spellStart"/>
      <w:r w:rsidRPr="00361CFD">
        <w:rPr>
          <w:rStyle w:val="Emphasis"/>
        </w:rPr>
        <w:t>irreconciliable</w:t>
      </w:r>
      <w:proofErr w:type="spellEnd"/>
      <w:r w:rsidRPr="00263812">
        <w:rPr>
          <w:rStyle w:val="Emphasis"/>
        </w:rPr>
        <w:t xml:space="preserve"> with those of that system. </w:t>
      </w:r>
      <w:r w:rsidRPr="00D1447D">
        <w:rPr>
          <w:sz w:val="16"/>
        </w:rPr>
        <w:t xml:space="preserve">That is true but it's not sufficient either. One could argue that </w:t>
      </w:r>
      <w:proofErr w:type="gramStart"/>
      <w:r w:rsidRPr="00D1447D">
        <w:rPr>
          <w:sz w:val="16"/>
        </w:rPr>
        <w:t>as long as</w:t>
      </w:r>
      <w:proofErr w:type="gramEnd"/>
      <w:r w:rsidRPr="00D1447D">
        <w:rPr>
          <w:sz w:val="16"/>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w:t>
      </w:r>
      <w:proofErr w:type="gramStart"/>
      <w:r w:rsidRPr="00D1447D">
        <w:rPr>
          <w:sz w:val="16"/>
        </w:rPr>
        <w:t>bad</w:t>
      </w:r>
      <w:proofErr w:type="gramEnd"/>
      <w:r w:rsidRPr="00D1447D">
        <w:rPr>
          <w:sz w:val="16"/>
        </w:rPr>
        <w:t xml:space="preserve"> but unionism is good. Moreover, despite the widespread disillusion, many workers still see the unions as their (imperfect) </w:t>
      </w:r>
      <w:proofErr w:type="spellStart"/>
      <w:r w:rsidRPr="00D1447D">
        <w:rPr>
          <w:sz w:val="16"/>
        </w:rPr>
        <w:t>organisations</w:t>
      </w:r>
      <w:proofErr w:type="spellEnd"/>
      <w:r w:rsidRPr="00D1447D">
        <w:rPr>
          <w:sz w:val="16"/>
        </w:rPr>
        <w:t xml:space="preserve">, and sometimes the most combative workers are active in them. And sometimes capitalists fight the unions and try to get rid of them. When they attack a union and the workers </w:t>
      </w:r>
      <w:proofErr w:type="gramStart"/>
      <w:r w:rsidRPr="00D1447D">
        <w:rPr>
          <w:sz w:val="16"/>
        </w:rPr>
        <w:t>rise up</w:t>
      </w:r>
      <w:proofErr w:type="gramEnd"/>
      <w:r w:rsidRPr="00D1447D">
        <w:rPr>
          <w:sz w:val="16"/>
        </w:rPr>
        <w:t xml:space="preserve"> to defend "their" </w:t>
      </w:r>
      <w:proofErr w:type="spellStart"/>
      <w:r w:rsidRPr="00D1447D">
        <w:rPr>
          <w:sz w:val="16"/>
        </w:rPr>
        <w:t>organisation</w:t>
      </w:r>
      <w:proofErr w:type="spellEnd"/>
      <w:r w:rsidRPr="00D1447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D1447D">
        <w:rPr>
          <w:sz w:val="16"/>
        </w:rPr>
        <w:t>organisation</w:t>
      </w:r>
      <w:proofErr w:type="spellEnd"/>
      <w:r w:rsidRPr="00D1447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D1447D">
        <w:rPr>
          <w:sz w:val="16"/>
        </w:rPr>
        <w:t>organised</w:t>
      </w:r>
      <w:proofErr w:type="spellEnd"/>
      <w:r w:rsidRPr="00D1447D">
        <w:rPr>
          <w:sz w:val="16"/>
        </w:rPr>
        <w:t xml:space="preserve"> by the unions? To answer those and many other questions pertaining to the practical aspects of class struggle and the defense of workers' immediate interests, </w:t>
      </w:r>
      <w:r w:rsidRPr="00A659BF">
        <w:rPr>
          <w:rStyle w:val="Emphasis"/>
        </w:rPr>
        <w:t xml:space="preserve">the question why </w:t>
      </w:r>
      <w:r w:rsidRPr="00361CFD">
        <w:rPr>
          <w:rStyle w:val="Emphasis"/>
        </w:rPr>
        <w:t>unions are not just counter- revolutionary but against the working class in their daily practice, must be ans</w:t>
      </w:r>
      <w:r w:rsidRPr="00A659BF">
        <w:rPr>
          <w:rStyle w:val="Emphasis"/>
        </w:rPr>
        <w:t>wered first.</w:t>
      </w:r>
      <w:r w:rsidRPr="00D1447D">
        <w:rPr>
          <w:sz w:val="16"/>
        </w:rPr>
        <w:t xml:space="preserve"> The answer is not that obvious. After all, it is a logical reaction of workers, who are utterly powerless as individuals towards their employers who seek to exploit them as much as possible, to band together in permanent </w:t>
      </w:r>
      <w:proofErr w:type="spellStart"/>
      <w:r w:rsidRPr="00D1447D">
        <w:rPr>
          <w:sz w:val="16"/>
        </w:rPr>
        <w:t>organisations</w:t>
      </w:r>
      <w:proofErr w:type="spellEnd"/>
      <w:r w:rsidRPr="00D1447D">
        <w:rPr>
          <w:sz w:val="16"/>
        </w:rPr>
        <w:t xml:space="preserve"> to defend the price of their labor power. The first unions were clearly created by the working class even though many did bear the corporatist imprints of the guilds (professional </w:t>
      </w:r>
      <w:proofErr w:type="spellStart"/>
      <w:r w:rsidRPr="00D1447D">
        <w:rPr>
          <w:sz w:val="16"/>
        </w:rPr>
        <w:t>organisations</w:t>
      </w:r>
      <w:proofErr w:type="spellEnd"/>
      <w:r w:rsidRPr="00D1447D">
        <w:rPr>
          <w:sz w:val="16"/>
        </w:rPr>
        <w:t xml:space="preserve"> from the pre-capitalist era). Their existence as permanent </w:t>
      </w:r>
      <w:proofErr w:type="spellStart"/>
      <w:r w:rsidRPr="00D1447D">
        <w:rPr>
          <w:sz w:val="16"/>
        </w:rPr>
        <w:t>organisations</w:t>
      </w:r>
      <w:proofErr w:type="spellEnd"/>
      <w:r w:rsidRPr="00D1447D">
        <w:rPr>
          <w:sz w:val="16"/>
        </w:rPr>
        <w:t xml:space="preserve"> </w:t>
      </w:r>
      <w:proofErr w:type="gramStart"/>
      <w:r w:rsidRPr="00D1447D">
        <w:rPr>
          <w:sz w:val="16"/>
        </w:rPr>
        <w:t>was</w:t>
      </w:r>
      <w:proofErr w:type="gramEnd"/>
      <w:r w:rsidRPr="00D1447D">
        <w:rPr>
          <w:sz w:val="16"/>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D1447D">
        <w:rPr>
          <w:sz w:val="16"/>
        </w:rPr>
        <w:t>etc</w:t>
      </w:r>
      <w:proofErr w:type="spellEnd"/>
      <w:r w:rsidRPr="00D1447D">
        <w:rPr>
          <w:sz w:val="16"/>
        </w:rPr>
        <w:t xml:space="preserve">). Likewise, the growth of unions into bigger </w:t>
      </w:r>
      <w:proofErr w:type="spellStart"/>
      <w:r w:rsidRPr="00D1447D">
        <w:rPr>
          <w:sz w:val="16"/>
        </w:rPr>
        <w:t>organisations</w:t>
      </w:r>
      <w:proofErr w:type="spellEnd"/>
      <w:r w:rsidRPr="00D1447D">
        <w:rPr>
          <w:sz w:val="16"/>
        </w:rPr>
        <w:t xml:space="preserve">, operating on a national scale, reflected the need of workers to increase their power by extending their class solidarity. </w:t>
      </w:r>
      <w:proofErr w:type="gramStart"/>
      <w:r w:rsidRPr="00D1447D">
        <w:rPr>
          <w:sz w:val="16"/>
        </w:rPr>
        <w:t>So</w:t>
      </w:r>
      <w:proofErr w:type="gramEnd"/>
      <w:r w:rsidRPr="00D1447D">
        <w:rPr>
          <w:sz w:val="16"/>
        </w:rPr>
        <w:t xml:space="preserve"> the growth of the unions reflected and stimulated class consciousness. Capitalists feared and loathed them and fought them bitterly. Yet very soon, the permanency of these large </w:t>
      </w:r>
      <w:proofErr w:type="spellStart"/>
      <w:r w:rsidRPr="00D1447D">
        <w:rPr>
          <w:sz w:val="16"/>
        </w:rPr>
        <w:t>organisations</w:t>
      </w:r>
      <w:proofErr w:type="spellEnd"/>
      <w:r w:rsidRPr="00D1447D">
        <w:rPr>
          <w:sz w:val="16"/>
        </w:rPr>
        <w:t xml:space="preserve"> posed a problem.</w:t>
      </w:r>
      <w:r w:rsidRPr="00263812">
        <w:rPr>
          <w:rStyle w:val="Emphasis"/>
        </w:rPr>
        <w:t xml:space="preserve"> The class struggle goes through ups and clowns which reflect the </w:t>
      </w:r>
      <w:r w:rsidRPr="00D645A6">
        <w:rPr>
          <w:rStyle w:val="Emphasis"/>
          <w:highlight w:val="green"/>
        </w:rPr>
        <w:t>contradictory tendencies</w:t>
      </w:r>
      <w:r w:rsidRPr="00263812">
        <w:rPr>
          <w:rStyle w:val="Emphasis"/>
        </w:rPr>
        <w:t xml:space="preserve"> to which the workers, as an exploited class, are subjected. The conditions </w:t>
      </w:r>
      <w:r w:rsidRPr="00D645A6">
        <w:rPr>
          <w:rStyle w:val="Emphasis"/>
          <w:highlight w:val="green"/>
        </w:rPr>
        <w:t>of exploitation</w:t>
      </w:r>
      <w:r w:rsidRPr="00263812">
        <w:rPr>
          <w:rStyle w:val="Emphasis"/>
        </w:rPr>
        <w:t xml:space="preserve"> </w:t>
      </w:r>
      <w:r w:rsidRPr="00D645A6">
        <w:rPr>
          <w:rStyle w:val="Emphasis"/>
          <w:highlight w:val="green"/>
        </w:rPr>
        <w:t>push</w:t>
      </w:r>
      <w:r w:rsidRPr="00263812">
        <w:rPr>
          <w:rStyle w:val="Emphasis"/>
        </w:rPr>
        <w:t xml:space="preserve"> the </w:t>
      </w:r>
      <w:r w:rsidRPr="00D645A6">
        <w:rPr>
          <w:rStyle w:val="Emphasis"/>
          <w:highlight w:val="green"/>
        </w:rPr>
        <w:t>workers</w:t>
      </w:r>
      <w:r w:rsidRPr="00263812">
        <w:rPr>
          <w:rStyle w:val="Emphasis"/>
        </w:rPr>
        <w:t xml:space="preserve"> to fight collectively and thereby to assert itself as a class with interests separate and opposed to those of capital; </w:t>
      </w:r>
      <w:r w:rsidRPr="00D1447D">
        <w:rPr>
          <w:sz w:val="16"/>
        </w:rPr>
        <w:t xml:space="preserve">but those same conditions also create competition among workers, </w:t>
      </w:r>
      <w:proofErr w:type="spellStart"/>
      <w:r w:rsidRPr="00D1447D">
        <w:rPr>
          <w:sz w:val="16"/>
        </w:rPr>
        <w:t>atomisation</w:t>
      </w:r>
      <w:proofErr w:type="spellEnd"/>
      <w:r w:rsidRPr="00D1447D">
        <w:rPr>
          <w:sz w:val="16"/>
        </w:rPr>
        <w:t>, alienation, passivity, receptiveness to the ideology of the dominant class. Those two tendencies do not neutralize each other but give the class struggle a very non-linear character</w:t>
      </w:r>
      <w:r w:rsidRPr="00263812">
        <w:rPr>
          <w:rStyle w:val="Emphasis"/>
        </w:rPr>
        <w:t xml:space="preserve">, </w:t>
      </w:r>
      <w:r w:rsidRPr="00D645A6">
        <w:rPr>
          <w:rStyle w:val="Emphasis"/>
          <w:highlight w:val="green"/>
        </w:rPr>
        <w:t>with</w:t>
      </w:r>
      <w:r w:rsidRPr="00263812">
        <w:rPr>
          <w:rStyle w:val="Emphasis"/>
        </w:rPr>
        <w:t xml:space="preserve"> </w:t>
      </w:r>
      <w:r w:rsidRPr="00D645A6">
        <w:rPr>
          <w:rStyle w:val="Emphasis"/>
          <w:highlight w:val="green"/>
        </w:rPr>
        <w:t>sudden advances and retreats</w:t>
      </w:r>
      <w:r w:rsidRPr="00263812">
        <w:rPr>
          <w:rStyle w:val="Emphasis"/>
        </w:rPr>
        <w:t xml:space="preserve">, moments of rising class consciousness and stretches of 'social peace', as one or the other of those tendencies dominate. During those periods of no collective struggle, </w:t>
      </w:r>
      <w:r w:rsidRPr="005542C7">
        <w:rPr>
          <w:rStyle w:val="Emphasis"/>
        </w:rPr>
        <w:lastRenderedPageBreak/>
        <w:t xml:space="preserve">when </w:t>
      </w:r>
      <w:proofErr w:type="spellStart"/>
      <w:r w:rsidRPr="005542C7">
        <w:rPr>
          <w:rStyle w:val="Emphasis"/>
        </w:rPr>
        <w:t>atomisation</w:t>
      </w:r>
      <w:proofErr w:type="spellEnd"/>
      <w:r w:rsidRPr="005542C7">
        <w:rPr>
          <w:rStyle w:val="Emphasis"/>
        </w:rPr>
        <w:t xml:space="preserve"> and alienation prevail, these</w:t>
      </w:r>
      <w:r w:rsidRPr="00263812">
        <w:rPr>
          <w:rStyle w:val="Emphasis"/>
        </w:rPr>
        <w:t xml:space="preserve"> big permanent </w:t>
      </w:r>
      <w:proofErr w:type="spellStart"/>
      <w:r w:rsidRPr="00D645A6">
        <w:rPr>
          <w:rStyle w:val="Emphasis"/>
          <w:highlight w:val="green"/>
        </w:rPr>
        <w:t>org</w:t>
      </w:r>
      <w:r w:rsidRPr="00263812">
        <w:rPr>
          <w:rStyle w:val="Emphasis"/>
        </w:rPr>
        <w:t>anisation</w:t>
      </w:r>
      <w:r w:rsidRPr="00D645A6">
        <w:rPr>
          <w:rStyle w:val="Emphasis"/>
          <w:highlight w:val="green"/>
        </w:rPr>
        <w:t>s</w:t>
      </w:r>
      <w:proofErr w:type="spellEnd"/>
      <w:r w:rsidRPr="00263812">
        <w:rPr>
          <w:rStyle w:val="Emphasis"/>
        </w:rPr>
        <w:t xml:space="preserve"> </w:t>
      </w:r>
      <w:r w:rsidRPr="00D645A6">
        <w:rPr>
          <w:rStyle w:val="Emphasis"/>
          <w:highlight w:val="green"/>
        </w:rPr>
        <w:t>cannot</w:t>
      </w:r>
      <w:r w:rsidRPr="00263812">
        <w:rPr>
          <w:rStyle w:val="Emphasis"/>
        </w:rPr>
        <w:t xml:space="preserve"> </w:t>
      </w:r>
      <w:r w:rsidRPr="00D645A6">
        <w:rPr>
          <w:rStyle w:val="Emphasis"/>
          <w:highlight w:val="green"/>
        </w:rPr>
        <w:t>express</w:t>
      </w:r>
      <w:r w:rsidRPr="00263812">
        <w:rPr>
          <w:rStyle w:val="Emphasis"/>
        </w:rPr>
        <w:t xml:space="preserve"> what isn't there, </w:t>
      </w:r>
      <w:r w:rsidRPr="00D645A6">
        <w:rPr>
          <w:rStyle w:val="Emphasis"/>
          <w:highlight w:val="green"/>
        </w:rPr>
        <w:t xml:space="preserve">a class collectively </w:t>
      </w:r>
      <w:r w:rsidRPr="000540D4">
        <w:rPr>
          <w:rStyle w:val="Emphasis"/>
        </w:rPr>
        <w:t>fighting</w:t>
      </w:r>
      <w:r w:rsidRPr="00263812">
        <w:rPr>
          <w:rStyle w:val="Emphasis"/>
        </w:rPr>
        <w:t xml:space="preserve">. It does not mean they immediately become </w:t>
      </w:r>
      <w:proofErr w:type="gramStart"/>
      <w:r w:rsidRPr="00263812">
        <w:rPr>
          <w:rStyle w:val="Emphasis"/>
        </w:rPr>
        <w:t>bourgeois</w:t>
      </w:r>
      <w:proofErr w:type="gramEnd"/>
      <w:r w:rsidRPr="00263812">
        <w:rPr>
          <w:rStyle w:val="Emphasis"/>
        </w:rPr>
        <w:t xml:space="preserve"> but they inevitably acquire an autonomy from the class they are supposed to represent. As autonomous institutions they inevitably </w:t>
      </w:r>
      <w:r w:rsidRPr="00D645A6">
        <w:rPr>
          <w:rStyle w:val="Emphasis"/>
          <w:highlight w:val="green"/>
        </w:rPr>
        <w:t xml:space="preserve">develop hierarchical, </w:t>
      </w:r>
      <w:r w:rsidRPr="00361CFD">
        <w:rPr>
          <w:rStyle w:val="Emphasis"/>
        </w:rPr>
        <w:t xml:space="preserve">authoritarian </w:t>
      </w:r>
      <w:r w:rsidRPr="00D645A6">
        <w:rPr>
          <w:rStyle w:val="Emphasis"/>
          <w:highlight w:val="green"/>
        </w:rPr>
        <w:t>attitudes</w:t>
      </w:r>
      <w:r w:rsidRPr="00263812">
        <w:rPr>
          <w:rStyle w:val="Emphasis"/>
        </w:rPr>
        <w:t xml:space="preserve"> </w:t>
      </w:r>
      <w:r w:rsidRPr="00D645A6">
        <w:rPr>
          <w:rStyle w:val="Emphasis"/>
          <w:highlight w:val="green"/>
        </w:rPr>
        <w:t>and</w:t>
      </w:r>
      <w:r w:rsidRPr="00263812">
        <w:rPr>
          <w:rStyle w:val="Emphasis"/>
        </w:rPr>
        <w:t xml:space="preserve"> relations and come to </w:t>
      </w:r>
      <w:r w:rsidRPr="00361CFD">
        <w:rPr>
          <w:rStyle w:val="Emphasis"/>
        </w:rPr>
        <w:t xml:space="preserve">have </w:t>
      </w:r>
      <w:r w:rsidRPr="00D645A6">
        <w:rPr>
          <w:rStyle w:val="Emphasis"/>
          <w:highlight w:val="green"/>
        </w:rPr>
        <w:t>interests</w:t>
      </w:r>
      <w:r w:rsidRPr="00263812">
        <w:rPr>
          <w:rStyle w:val="Emphasis"/>
        </w:rPr>
        <w:t xml:space="preserve"> which are </w:t>
      </w:r>
      <w:r w:rsidRPr="00D645A6">
        <w:rPr>
          <w:rStyle w:val="Emphasis"/>
          <w:highlight w:val="green"/>
        </w:rPr>
        <w:t>distinct from</w:t>
      </w:r>
      <w:r w:rsidRPr="00263812">
        <w:rPr>
          <w:rStyle w:val="Emphasis"/>
        </w:rPr>
        <w:t xml:space="preserve"> those of </w:t>
      </w:r>
      <w:r w:rsidRPr="00D645A6">
        <w:rPr>
          <w:rStyle w:val="Emphasis"/>
          <w:highlight w:val="green"/>
        </w:rPr>
        <w:t xml:space="preserve">the </w:t>
      </w:r>
      <w:proofErr w:type="gramStart"/>
      <w:r w:rsidRPr="00D645A6">
        <w:rPr>
          <w:rStyle w:val="Emphasis"/>
          <w:highlight w:val="green"/>
        </w:rPr>
        <w:t>class</w:t>
      </w:r>
      <w:r w:rsidRPr="00263812">
        <w:rPr>
          <w:rStyle w:val="Emphasis"/>
        </w:rPr>
        <w:t xml:space="preserve"> as a whole</w:t>
      </w:r>
      <w:proofErr w:type="gramEnd"/>
      <w:r w:rsidRPr="00263812">
        <w:rPr>
          <w:rStyle w:val="Emphasis"/>
        </w:rPr>
        <w:t xml:space="preserve">. </w:t>
      </w:r>
      <w:proofErr w:type="gramStart"/>
      <w:r w:rsidRPr="00D1447D">
        <w:rPr>
          <w:sz w:val="16"/>
        </w:rPr>
        <w:t>Thus</w:t>
      </w:r>
      <w:proofErr w:type="gramEnd"/>
      <w:r w:rsidRPr="00D1447D">
        <w:rPr>
          <w:sz w:val="16"/>
        </w:rPr>
        <w:t xml:space="preserve"> the source of conflict of interests between the working class and the unions is already potentially present in the permanence of unions as social institutions.</w:t>
      </w:r>
      <w:r>
        <w:rPr>
          <w:rStyle w:val="Emphasis"/>
        </w:rPr>
        <w:t xml:space="preserve"> </w:t>
      </w:r>
      <w:r w:rsidRPr="00D1447D">
        <w:rPr>
          <w:sz w:val="16"/>
        </w:rPr>
        <w:t xml:space="preserve">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D1447D">
        <w:rPr>
          <w:sz w:val="16"/>
        </w:rPr>
        <w:t>as long as</w:t>
      </w:r>
      <w:proofErr w:type="gramEnd"/>
      <w:r w:rsidRPr="00D1447D">
        <w:rPr>
          <w:sz w:val="16"/>
        </w:rPr>
        <w:t xml:space="preserve"> possible and keeping the wages as measly as possible. It </w:t>
      </w:r>
      <w:proofErr w:type="gramStart"/>
      <w:r w:rsidRPr="00D1447D">
        <w:rPr>
          <w:sz w:val="16"/>
        </w:rPr>
        <w:t>look</w:t>
      </w:r>
      <w:proofErr w:type="gramEnd"/>
      <w:r w:rsidRPr="00D1447D">
        <w:rPr>
          <w:sz w:val="16"/>
        </w:rPr>
        <w:t xml:space="preserve"> a long time for a specifically capitalist method of production (based on </w:t>
      </w:r>
      <w:proofErr w:type="spellStart"/>
      <w:r w:rsidRPr="00D1447D">
        <w:rPr>
          <w:sz w:val="16"/>
        </w:rPr>
        <w:t>machinism</w:t>
      </w:r>
      <w:proofErr w:type="spellEnd"/>
      <w:r w:rsidRPr="00D1447D">
        <w:rPr>
          <w:sz w:val="16"/>
        </w:rPr>
        <w:t xml:space="preserve">,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D1447D">
        <w:rPr>
          <w:sz w:val="16"/>
        </w:rPr>
        <w:t>media</w:t>
      </w:r>
      <w:proofErr w:type="gramEnd"/>
      <w:r w:rsidRPr="00D1447D">
        <w:rPr>
          <w:sz w:val="16"/>
        </w:rPr>
        <w:t xml:space="preserve">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w:t>
      </w:r>
      <w:proofErr w:type="spellStart"/>
      <w:r w:rsidRPr="00D1447D">
        <w:rPr>
          <w:sz w:val="16"/>
        </w:rPr>
        <w:t>organisations</w:t>
      </w:r>
      <w:proofErr w:type="spellEnd"/>
      <w:r w:rsidRPr="00D1447D">
        <w:rPr>
          <w:sz w:val="16"/>
        </w:rPr>
        <w:t xml:space="preserve"> of the fledging working class too could maintain a relative autonomy. Unions were not the only permanent workers </w:t>
      </w:r>
      <w:proofErr w:type="spellStart"/>
      <w:r w:rsidRPr="00D1447D">
        <w:rPr>
          <w:sz w:val="16"/>
        </w:rPr>
        <w:t>organisations</w:t>
      </w:r>
      <w:proofErr w:type="spellEnd"/>
      <w:r w:rsidRPr="00D1447D">
        <w:rPr>
          <w:sz w:val="16"/>
        </w:rPr>
        <w:t xml:space="preserve"> that flourished in that space: there were workers' cooperatives, mutual aid societies, political mass parties, cultural </w:t>
      </w:r>
      <w:proofErr w:type="spellStart"/>
      <w:r w:rsidRPr="00D1447D">
        <w:rPr>
          <w:sz w:val="16"/>
        </w:rPr>
        <w:t>organisations</w:t>
      </w:r>
      <w:proofErr w:type="spellEnd"/>
      <w:r w:rsidRPr="00D1447D">
        <w:rPr>
          <w:sz w:val="16"/>
        </w:rPr>
        <w:t xml:space="preserve">,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w:t>
      </w:r>
      <w:r w:rsidRPr="00361CFD">
        <w:rPr>
          <w:sz w:val="16"/>
        </w:rPr>
        <w:t>means to organically integrate them; the unions were still by and large standing outside the state. As the real domination of capital progressed and the complexity, technification and interwovenness of the capitalist economy developed,</w:t>
      </w:r>
      <w:r w:rsidRPr="00361CFD">
        <w:rPr>
          <w:rStyle w:val="Emphasis"/>
        </w:rPr>
        <w:t xml:space="preserve"> the state gradually fused with the economy and its tentacles spread ov</w:t>
      </w:r>
      <w:r w:rsidRPr="00263812">
        <w:rPr>
          <w:rStyle w:val="Emphasis"/>
        </w:rPr>
        <w:t xml:space="preserve">er civil society. </w:t>
      </w:r>
      <w:r w:rsidRPr="00D1447D">
        <w:rPr>
          <w:sz w:val="16"/>
        </w:rPr>
        <w:t xml:space="preserve">It's striking how this transformation of the economy and the integration of the unions into the structure of capitalist society went hand in hand, </w:t>
      </w:r>
      <w:proofErr w:type="gramStart"/>
      <w:r w:rsidRPr="00D1447D">
        <w:rPr>
          <w:sz w:val="16"/>
        </w:rPr>
        <w:t>in particular towards</w:t>
      </w:r>
      <w:proofErr w:type="gramEnd"/>
      <w:r w:rsidRPr="00D1447D">
        <w:rPr>
          <w:sz w:val="16"/>
        </w:rPr>
        <w:t xml:space="preserve"> the end of the 19th and the beginning of the 20th century.</w:t>
      </w:r>
      <w:r>
        <w:rPr>
          <w:rStyle w:val="Emphasis"/>
        </w:rPr>
        <w:t xml:space="preserve"> </w:t>
      </w:r>
      <w:r w:rsidRPr="00D1447D">
        <w:rPr>
          <w:sz w:val="16"/>
        </w:rPr>
        <w:t xml:space="preserve">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w:t>
      </w:r>
      <w:proofErr w:type="gramStart"/>
      <w:r w:rsidRPr="00D1447D">
        <w:rPr>
          <w:sz w:val="16"/>
        </w:rPr>
        <w:t>slaughtered</w:t>
      </w:r>
      <w:proofErr w:type="gramEnd"/>
      <w:r w:rsidRPr="00D1447D">
        <w:rPr>
          <w:sz w:val="16"/>
        </w:rPr>
        <w:t xml:space="preserve"> and it happened with the active collaboration of the unions. This epochal event </w:t>
      </w:r>
      <w:proofErr w:type="spellStart"/>
      <w:r w:rsidRPr="00D1447D">
        <w:rPr>
          <w:sz w:val="16"/>
        </w:rPr>
        <w:t>signalled</w:t>
      </w:r>
      <w:proofErr w:type="spellEnd"/>
      <w:r w:rsidRPr="00D1447D">
        <w:rPr>
          <w:sz w:val="16"/>
        </w:rPr>
        <w:t xml:space="preserve"> a new paradigm in which both crisis and war meant something different than before: they became both catastrophic and global in nature as well as essential to the continuation of capitalist accumulation. </w:t>
      </w:r>
      <w:r w:rsidRPr="00263812">
        <w:rPr>
          <w:rStyle w:val="Emphasis"/>
        </w:rPr>
        <w:t xml:space="preserve">Today more than ever, </w:t>
      </w:r>
      <w:r w:rsidRPr="00D645A6">
        <w:rPr>
          <w:rStyle w:val="Emphasis"/>
          <w:highlight w:val="green"/>
        </w:rPr>
        <w:t>there cannot exist any</w:t>
      </w:r>
      <w:r w:rsidRPr="00263812">
        <w:rPr>
          <w:rStyle w:val="Emphasis"/>
        </w:rPr>
        <w:t xml:space="preserve"> large permanent </w:t>
      </w:r>
      <w:r w:rsidRPr="00D645A6">
        <w:rPr>
          <w:rStyle w:val="Emphasis"/>
          <w:highlight w:val="green"/>
        </w:rPr>
        <w:t>institution</w:t>
      </w:r>
      <w:r w:rsidRPr="00263812">
        <w:rPr>
          <w:rStyle w:val="Emphasis"/>
        </w:rPr>
        <w:t xml:space="preserve"> </w:t>
      </w:r>
      <w:r w:rsidRPr="00D645A6">
        <w:rPr>
          <w:rStyle w:val="Emphasis"/>
          <w:highlight w:val="green"/>
        </w:rPr>
        <w:t>outside</w:t>
      </w:r>
      <w:r w:rsidRPr="00263812">
        <w:rPr>
          <w:rStyle w:val="Emphasis"/>
        </w:rPr>
        <w:t xml:space="preserve"> of the fabric of </w:t>
      </w:r>
      <w:r w:rsidRPr="00D645A6">
        <w:rPr>
          <w:rStyle w:val="Emphasis"/>
          <w:highlight w:val="green"/>
        </w:rPr>
        <w:t>capital</w:t>
      </w:r>
      <w:r w:rsidRPr="00263812">
        <w:rPr>
          <w:rStyle w:val="Emphasis"/>
        </w:rPr>
        <w:t xml:space="preserve">. </w:t>
      </w:r>
      <w:r w:rsidRPr="00D1447D">
        <w:rPr>
          <w:sz w:val="16"/>
        </w:rPr>
        <w:t>That is true not just for unions but also for churches, political parties, cultural institutions and so on.</w:t>
      </w:r>
      <w:r w:rsidRPr="00263812">
        <w:rPr>
          <w:rStyle w:val="Emphasis"/>
        </w:rPr>
        <w:t xml:space="preserve"> </w:t>
      </w:r>
      <w:r w:rsidRPr="00D645A6">
        <w:rPr>
          <w:rStyle w:val="Emphasis"/>
          <w:highlight w:val="green"/>
        </w:rPr>
        <w:t>The market either absorbs them</w:t>
      </w:r>
      <w:r w:rsidRPr="00263812">
        <w:rPr>
          <w:rStyle w:val="Emphasis"/>
        </w:rPr>
        <w:t xml:space="preserve">, accords them a specialized function within its overall operating structure, a niche </w:t>
      </w:r>
      <w:r w:rsidRPr="00D645A6">
        <w:rPr>
          <w:rStyle w:val="Emphasis"/>
          <w:highlight w:val="green"/>
        </w:rPr>
        <w:t>according to</w:t>
      </w:r>
      <w:r w:rsidRPr="00263812">
        <w:rPr>
          <w:rStyle w:val="Emphasis"/>
        </w:rPr>
        <w:t xml:space="preserve"> what they can do for </w:t>
      </w:r>
      <w:r w:rsidRPr="00D645A6">
        <w:rPr>
          <w:rStyle w:val="Emphasis"/>
          <w:highlight w:val="green"/>
        </w:rPr>
        <w:t xml:space="preserve">the </w:t>
      </w:r>
      <w:proofErr w:type="spellStart"/>
      <w:r w:rsidRPr="00D645A6">
        <w:rPr>
          <w:rStyle w:val="Emphasis"/>
          <w:highlight w:val="green"/>
        </w:rPr>
        <w:t>valorisation</w:t>
      </w:r>
      <w:proofErr w:type="spellEnd"/>
      <w:r w:rsidRPr="00D645A6">
        <w:rPr>
          <w:rStyle w:val="Emphasis"/>
          <w:highlight w:val="green"/>
        </w:rPr>
        <w:t xml:space="preserve"> of capital, or marginalizes them</w:t>
      </w:r>
      <w:r w:rsidRPr="00263812">
        <w:rPr>
          <w:rStyle w:val="Emphasis"/>
        </w:rPr>
        <w:t xml:space="preserve">, makes them disappear. When </w:t>
      </w:r>
      <w:r w:rsidRPr="00D645A6">
        <w:rPr>
          <w:rStyle w:val="Emphasis"/>
          <w:highlight w:val="green"/>
        </w:rPr>
        <w:t>the</w:t>
      </w:r>
      <w:r w:rsidRPr="00263812">
        <w:rPr>
          <w:rStyle w:val="Emphasis"/>
        </w:rPr>
        <w:t xml:space="preserve"> class </w:t>
      </w:r>
      <w:r w:rsidRPr="00D645A6">
        <w:rPr>
          <w:rStyle w:val="Emphasis"/>
          <w:highlight w:val="green"/>
        </w:rPr>
        <w:t xml:space="preserve">struggle heats </w:t>
      </w:r>
      <w:proofErr w:type="gramStart"/>
      <w:r w:rsidRPr="00D645A6">
        <w:rPr>
          <w:rStyle w:val="Emphasis"/>
          <w:highlight w:val="green"/>
        </w:rPr>
        <w:t>up</w:t>
      </w:r>
      <w:r w:rsidRPr="00263812">
        <w:rPr>
          <w:rStyle w:val="Emphasis"/>
        </w:rPr>
        <w:t xml:space="preserve"> ,</w:t>
      </w:r>
      <w:proofErr w:type="gramEnd"/>
      <w:r w:rsidRPr="00263812">
        <w:rPr>
          <w:rStyle w:val="Emphasis"/>
        </w:rPr>
        <w:t xml:space="preserve"> </w:t>
      </w:r>
      <w:r w:rsidRPr="00D645A6">
        <w:rPr>
          <w:rStyle w:val="Emphasis"/>
          <w:highlight w:val="green"/>
        </w:rPr>
        <w:t>the market shifts</w:t>
      </w:r>
      <w:r w:rsidRPr="00263812">
        <w:rPr>
          <w:rStyle w:val="Emphasis"/>
        </w:rPr>
        <w:t xml:space="preserve">, </w:t>
      </w:r>
      <w:r w:rsidRPr="00D1447D">
        <w:rPr>
          <w:sz w:val="16"/>
        </w:rPr>
        <w:t xml:space="preserve">a demand is created for a company of management of 'human resources' that has a more radical market image, which is quickly filled, either by a new union or by a </w:t>
      </w:r>
      <w:proofErr w:type="spellStart"/>
      <w:r w:rsidRPr="00D1447D">
        <w:rPr>
          <w:sz w:val="16"/>
        </w:rPr>
        <w:t>radicalisation</w:t>
      </w:r>
      <w:proofErr w:type="spellEnd"/>
      <w:r w:rsidRPr="00D1447D">
        <w:rPr>
          <w:sz w:val="16"/>
        </w:rPr>
        <w:t xml:space="preserve"> of the existing ones.</w:t>
      </w:r>
      <w:r w:rsidRPr="00263812">
        <w:rPr>
          <w:rStyle w:val="Emphasis"/>
        </w:rPr>
        <w:t xml:space="preserve"> </w:t>
      </w:r>
      <w:r w:rsidRPr="00D645A6">
        <w:rPr>
          <w:rStyle w:val="Emphasis"/>
          <w:highlight w:val="green"/>
        </w:rPr>
        <w:t>Neither represents a gain for the</w:t>
      </w:r>
      <w:r w:rsidRPr="00263812">
        <w:rPr>
          <w:rStyle w:val="Emphasis"/>
        </w:rPr>
        <w:t xml:space="preserve"> </w:t>
      </w:r>
      <w:r w:rsidRPr="00D645A6">
        <w:rPr>
          <w:rStyle w:val="Emphasis"/>
          <w:highlight w:val="green"/>
        </w:rPr>
        <w:t>working class</w:t>
      </w:r>
      <w:r w:rsidRPr="00263812">
        <w:rPr>
          <w:rStyle w:val="Emphasis"/>
        </w:rPr>
        <w:t xml:space="preserve">. </w:t>
      </w:r>
      <w:r w:rsidRPr="00D1447D">
        <w:rPr>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263812">
        <w:rPr>
          <w:rStyle w:val="Emphasis"/>
        </w:rPr>
        <w:t xml:space="preserve"> </w:t>
      </w:r>
      <w:r w:rsidRPr="00361CFD">
        <w:rPr>
          <w:rStyle w:val="Emphasis"/>
        </w:rPr>
        <w:t>the working class will have to take on the entire capitalist machinery, including the unions.</w:t>
      </w:r>
      <w:r>
        <w:rPr>
          <w:rStyle w:val="Emphasis"/>
        </w:rPr>
        <w:t xml:space="preserve"> </w:t>
      </w:r>
      <w:r w:rsidRPr="00D1447D">
        <w:rPr>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D1447D">
        <w:rPr>
          <w:sz w:val="16"/>
        </w:rPr>
        <w:t>labor day</w:t>
      </w:r>
      <w:proofErr w:type="gramEnd"/>
      <w:r w:rsidRPr="00D1447D">
        <w:rPr>
          <w:sz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D1447D">
        <w:rPr>
          <w:sz w:val="16"/>
        </w:rPr>
        <w:t>specialisation</w:t>
      </w:r>
      <w:proofErr w:type="spellEnd"/>
      <w:r w:rsidRPr="00D1447D">
        <w:rPr>
          <w:sz w:val="16"/>
        </w:rPr>
        <w:t xml:space="preserve"> and thus interdependency, became more vulnerable to interruptions, to class struggle. That was a powerful incentive, especially in the post-</w:t>
      </w:r>
      <w:proofErr w:type="gramStart"/>
      <w:r w:rsidRPr="00D1447D">
        <w:rPr>
          <w:sz w:val="16"/>
        </w:rPr>
        <w:t>world war</w:t>
      </w:r>
      <w:proofErr w:type="gramEnd"/>
      <w:r w:rsidRPr="00D1447D">
        <w:rPr>
          <w:sz w:val="16"/>
        </w:rPr>
        <w:t xml:space="preserve"> two period, to grant better wages and to give the unions a bigger say in the management of the economy. The unions have their own </w:t>
      </w:r>
      <w:proofErr w:type="gramStart"/>
      <w:r w:rsidRPr="00D1447D">
        <w:rPr>
          <w:sz w:val="16"/>
        </w:rPr>
        <w:t>particular interests</w:t>
      </w:r>
      <w:proofErr w:type="gramEnd"/>
      <w:r w:rsidRPr="00D1447D">
        <w:rPr>
          <w:sz w:val="16"/>
        </w:rPr>
        <w:t xml:space="preserve">. As companies that manage the sale and the smooth exploitation of variable capital, they compete among themselves and have a market image to defend, both in regard to the workers the y </w:t>
      </w:r>
      <w:proofErr w:type="gramStart"/>
      <w:r w:rsidRPr="00D1447D">
        <w:rPr>
          <w:sz w:val="16"/>
        </w:rPr>
        <w:t>seek</w:t>
      </w:r>
      <w:proofErr w:type="gramEnd"/>
      <w:r w:rsidRPr="00D1447D">
        <w:rPr>
          <w:sz w:val="16"/>
        </w:rPr>
        <w:t xml:space="preserve"> to represent and in regard to the enterprises with whom they seek to negotiate. Their credibility is their most </w:t>
      </w:r>
      <w:proofErr w:type="gramStart"/>
      <w:r w:rsidRPr="00D1447D">
        <w:rPr>
          <w:sz w:val="16"/>
        </w:rPr>
        <w:t>valuable asset</w:t>
      </w:r>
      <w:proofErr w:type="gramEnd"/>
      <w:r w:rsidRPr="00D1447D">
        <w:rPr>
          <w:sz w:val="16"/>
        </w:rPr>
        <w:t xml:space="preserve">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w:t>
      </w:r>
      <w:proofErr w:type="gramStart"/>
      <w:r w:rsidRPr="00D1447D">
        <w:rPr>
          <w:sz w:val="16"/>
        </w:rPr>
        <w:t>have to</w:t>
      </w:r>
      <w:proofErr w:type="gramEnd"/>
      <w:r w:rsidRPr="00D1447D">
        <w:rPr>
          <w:sz w:val="16"/>
        </w:rPr>
        <w:t xml:space="preserve">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263812">
        <w:rPr>
          <w:rStyle w:val="Emphasis"/>
        </w:rPr>
        <w:t xml:space="preserve"> The </w:t>
      </w:r>
      <w:r w:rsidRPr="00D645A6">
        <w:rPr>
          <w:rStyle w:val="Emphasis"/>
          <w:highlight w:val="green"/>
        </w:rPr>
        <w:t>'post-Fordism'</w:t>
      </w:r>
      <w:r w:rsidRPr="00263812">
        <w:rPr>
          <w:rStyle w:val="Emphasis"/>
        </w:rPr>
        <w:t xml:space="preserve"> in which it </w:t>
      </w:r>
      <w:r w:rsidRPr="00D645A6">
        <w:rPr>
          <w:rStyle w:val="Emphasis"/>
          <w:highlight w:val="green"/>
        </w:rPr>
        <w:t>resulted</w:t>
      </w:r>
      <w:r w:rsidRPr="00263812">
        <w:rPr>
          <w:rStyle w:val="Emphasis"/>
        </w:rPr>
        <w:t xml:space="preserve">, </w:t>
      </w:r>
      <w:r w:rsidRPr="00D645A6">
        <w:rPr>
          <w:rStyle w:val="Emphasis"/>
          <w:highlight w:val="green"/>
        </w:rPr>
        <w:t>with</w:t>
      </w:r>
      <w:r w:rsidRPr="00263812">
        <w:rPr>
          <w:rStyle w:val="Emphasis"/>
        </w:rPr>
        <w:t xml:space="preserve"> its increased </w:t>
      </w:r>
      <w:r w:rsidRPr="00D645A6">
        <w:rPr>
          <w:rStyle w:val="Emphasis"/>
          <w:highlight w:val="green"/>
        </w:rPr>
        <w:t>automation</w:t>
      </w:r>
      <w:r w:rsidRPr="00263812">
        <w:rPr>
          <w:rStyle w:val="Emphasis"/>
        </w:rPr>
        <w:t xml:space="preserve">, the computerization of labor, the </w:t>
      </w:r>
      <w:proofErr w:type="spellStart"/>
      <w:r w:rsidRPr="00D645A6">
        <w:rPr>
          <w:rStyle w:val="Emphasis"/>
          <w:highlight w:val="green"/>
        </w:rPr>
        <w:t>decentralisation</w:t>
      </w:r>
      <w:proofErr w:type="spellEnd"/>
      <w:r w:rsidRPr="00263812">
        <w:rPr>
          <w:rStyle w:val="Emphasis"/>
        </w:rPr>
        <w:t xml:space="preserve"> of production, the explosion of </w:t>
      </w:r>
      <w:r w:rsidRPr="00D645A6">
        <w:rPr>
          <w:rStyle w:val="Emphasis"/>
          <w:highlight w:val="green"/>
        </w:rPr>
        <w:t>outsourcing</w:t>
      </w:r>
      <w:r w:rsidRPr="00263812">
        <w:rPr>
          <w:rStyle w:val="Emphasis"/>
        </w:rPr>
        <w:t xml:space="preserve">, </w:t>
      </w:r>
      <w:r w:rsidRPr="00263812">
        <w:rPr>
          <w:rStyle w:val="Emphasis"/>
        </w:rPr>
        <w:lastRenderedPageBreak/>
        <w:t xml:space="preserve">subcontracting and temp work, </w:t>
      </w:r>
      <w:r w:rsidRPr="00361CFD">
        <w:rPr>
          <w:rStyle w:val="Emphasis"/>
        </w:rPr>
        <w:t>the increased mobility of capital (vastly expanding the use layoffs and closings, and the threat thereof, as social</w:t>
      </w:r>
      <w:r w:rsidRPr="00263812">
        <w:rPr>
          <w:rStyle w:val="Emphasis"/>
        </w:rPr>
        <w:t xml:space="preserve"> weapons) </w:t>
      </w:r>
      <w:r w:rsidRPr="00D645A6">
        <w:rPr>
          <w:rStyle w:val="Emphasis"/>
          <w:highlight w:val="green"/>
        </w:rPr>
        <w:t>decreased</w:t>
      </w:r>
      <w:r w:rsidRPr="00263812">
        <w:rPr>
          <w:rStyle w:val="Emphasis"/>
        </w:rPr>
        <w:t xml:space="preserve"> the </w:t>
      </w:r>
      <w:r w:rsidRPr="00D645A6">
        <w:rPr>
          <w:rStyle w:val="Emphasis"/>
          <w:highlight w:val="green"/>
        </w:rPr>
        <w:t xml:space="preserve">vulnerability </w:t>
      </w:r>
      <w:r w:rsidRPr="008E7FD5">
        <w:rPr>
          <w:rStyle w:val="Emphasis"/>
        </w:rPr>
        <w:t xml:space="preserve">of production </w:t>
      </w:r>
      <w:r w:rsidRPr="00D645A6">
        <w:rPr>
          <w:rStyle w:val="Emphasis"/>
          <w:highlight w:val="green"/>
        </w:rPr>
        <w:t>to industrial action</w:t>
      </w:r>
      <w:r w:rsidRPr="00263812">
        <w:rPr>
          <w:rStyle w:val="Emphasis"/>
        </w:rPr>
        <w:t xml:space="preserve"> considerably. By decreasing that vulnerability, </w:t>
      </w:r>
      <w:r w:rsidRPr="00D645A6">
        <w:rPr>
          <w:rStyle w:val="Emphasis"/>
          <w:highlight w:val="green"/>
        </w:rPr>
        <w:t>capital</w:t>
      </w:r>
      <w:r w:rsidRPr="00263812">
        <w:rPr>
          <w:rStyle w:val="Emphasis"/>
        </w:rPr>
        <w:t xml:space="preserve"> also </w:t>
      </w:r>
      <w:r w:rsidRPr="00D645A6">
        <w:rPr>
          <w:rStyle w:val="Emphasis"/>
          <w:highlight w:val="green"/>
        </w:rPr>
        <w:t>decreased</w:t>
      </w:r>
      <w:r w:rsidRPr="00263812">
        <w:rPr>
          <w:rStyle w:val="Emphasis"/>
        </w:rPr>
        <w:t xml:space="preserve"> its </w:t>
      </w:r>
      <w:r w:rsidRPr="00D645A6">
        <w:rPr>
          <w:rStyle w:val="Emphasis"/>
          <w:highlight w:val="green"/>
        </w:rPr>
        <w:t>dependence on</w:t>
      </w:r>
      <w:r w:rsidRPr="00263812">
        <w:rPr>
          <w:rStyle w:val="Emphasis"/>
        </w:rPr>
        <w:t xml:space="preserve"> the </w:t>
      </w:r>
      <w:r w:rsidRPr="00D645A6">
        <w:rPr>
          <w:rStyle w:val="Emphasis"/>
          <w:highlight w:val="green"/>
        </w:rPr>
        <w:t>unions</w:t>
      </w:r>
      <w:r w:rsidRPr="00263812">
        <w:rPr>
          <w:rStyle w:val="Emphasis"/>
        </w:rPr>
        <w:t xml:space="preserve">. </w:t>
      </w:r>
      <w:r w:rsidRPr="00D1447D">
        <w:rPr>
          <w:sz w:val="16"/>
        </w:rPr>
        <w:t xml:space="preserve">This allowed for more anti-unionism among </w:t>
      </w:r>
      <w:proofErr w:type="gramStart"/>
      <w:r w:rsidRPr="00D1447D">
        <w:rPr>
          <w:sz w:val="16"/>
        </w:rPr>
        <w:t>capitalists, and</w:t>
      </w:r>
      <w:proofErr w:type="gramEnd"/>
      <w:r w:rsidRPr="00D1447D">
        <w:rPr>
          <w:sz w:val="16"/>
        </w:rPr>
        <w:t xml:space="preserve"> led to a marked increase of 'union-busting'. But this also helped the unions to shore up. their credibility in the eyes of the workers somewhat, because the enemy of your enemy can seem to be your friend.</w:t>
      </w:r>
      <w:r>
        <w:rPr>
          <w:rStyle w:val="Emphasis"/>
        </w:rPr>
        <w:t xml:space="preserve"> </w:t>
      </w:r>
      <w:r w:rsidRPr="00D1447D">
        <w:rPr>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263812">
        <w:rPr>
          <w:rStyle w:val="Emphasis"/>
        </w:rPr>
        <w:t xml:space="preserve"> of which they are a part, was going, their </w:t>
      </w:r>
      <w:r w:rsidRPr="00D645A6">
        <w:rPr>
          <w:rStyle w:val="Emphasis"/>
          <w:highlight w:val="green"/>
        </w:rPr>
        <w:t>resistance</w:t>
      </w:r>
      <w:r w:rsidRPr="00263812">
        <w:rPr>
          <w:rStyle w:val="Emphasis"/>
        </w:rPr>
        <w:t xml:space="preserve"> was </w:t>
      </w:r>
      <w:r w:rsidRPr="00D645A6">
        <w:rPr>
          <w:rStyle w:val="Emphasis"/>
          <w:highlight w:val="green"/>
        </w:rPr>
        <w:t>doomed to be ineffective</w:t>
      </w:r>
      <w:r w:rsidRPr="00263812">
        <w:rPr>
          <w:rStyle w:val="Emphasis"/>
        </w:rPr>
        <w:t xml:space="preserve">. </w:t>
      </w:r>
      <w:r w:rsidRPr="00D1447D">
        <w:rPr>
          <w:sz w:val="16"/>
        </w:rPr>
        <w:t>The alternative of the unions to this trend is conservative, to resist changes in capitalism.</w:t>
      </w:r>
      <w:r w:rsidRPr="00263812">
        <w:rPr>
          <w:rStyle w:val="Emphasis"/>
        </w:rPr>
        <w:t xml:space="preserve"> As this is impossible, they end up almost invariably </w:t>
      </w:r>
      <w:r w:rsidRPr="00D645A6">
        <w:rPr>
          <w:rStyle w:val="Emphasis"/>
          <w:highlight w:val="green"/>
        </w:rPr>
        <w:t xml:space="preserve">defending 'capitalism lite', </w:t>
      </w:r>
      <w:r w:rsidRPr="00783A74">
        <w:rPr>
          <w:rStyle w:val="Emphasis"/>
        </w:rPr>
        <w:t>layouts</w:t>
      </w:r>
      <w:r w:rsidRPr="00263812">
        <w:rPr>
          <w:rStyle w:val="Emphasis"/>
        </w:rPr>
        <w:t xml:space="preserve">, but </w:t>
      </w:r>
      <w:r w:rsidRPr="00D645A6">
        <w:rPr>
          <w:rStyle w:val="Emphasis"/>
          <w:highlight w:val="green"/>
        </w:rPr>
        <w:t>less layoffs</w:t>
      </w:r>
      <w:r w:rsidRPr="00263812">
        <w:rPr>
          <w:rStyle w:val="Emphasis"/>
        </w:rPr>
        <w:t xml:space="preserve"> than the bosses are demanding, </w:t>
      </w:r>
      <w:r w:rsidRPr="00D645A6">
        <w:rPr>
          <w:rStyle w:val="Emphasis"/>
          <w:highlight w:val="green"/>
        </w:rPr>
        <w:t>wage cuts</w:t>
      </w:r>
      <w:r w:rsidRPr="00263812">
        <w:rPr>
          <w:rStyle w:val="Emphasis"/>
        </w:rPr>
        <w:t xml:space="preserve">, but </w:t>
      </w:r>
      <w:r w:rsidRPr="00D645A6">
        <w:rPr>
          <w:rStyle w:val="Emphasis"/>
          <w:highlight w:val="green"/>
        </w:rPr>
        <w:t>with a percent</w:t>
      </w:r>
      <w:r w:rsidRPr="00263812">
        <w:rPr>
          <w:rStyle w:val="Emphasis"/>
        </w:rPr>
        <w:t xml:space="preserve">age and a half </w:t>
      </w:r>
      <w:r w:rsidRPr="00D645A6">
        <w:rPr>
          <w:rStyle w:val="Emphasis"/>
          <w:highlight w:val="green"/>
        </w:rPr>
        <w:t>shaved off</w:t>
      </w:r>
      <w:r w:rsidRPr="00263812">
        <w:rPr>
          <w:rStyle w:val="Emphasis"/>
        </w:rPr>
        <w:t xml:space="preserve">. </w:t>
      </w:r>
      <w:proofErr w:type="gramStart"/>
      <w:r w:rsidRPr="00D1447D">
        <w:rPr>
          <w:sz w:val="16"/>
        </w:rPr>
        <w:t>But,</w:t>
      </w:r>
      <w:proofErr w:type="gramEnd"/>
      <w:r w:rsidRPr="00D1447D">
        <w:rPr>
          <w:sz w:val="16"/>
        </w:rPr>
        <w:t xml:space="preserve">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19A796EA" w14:textId="77777777" w:rsidR="00B01772" w:rsidRPr="000F479C" w:rsidRDefault="00B01772" w:rsidP="00B01772">
      <w:pPr>
        <w:pStyle w:val="Heading4"/>
      </w:pPr>
      <w:r w:rsidRPr="000F479C">
        <w:t xml:space="preserve">The will to secure civil society against the crises of financialization is parasitic on black exploitation and death - Racial capitalism requires predatory lending, financial states of exception, automated processing, extraction, confinement, and gratuitous violence </w:t>
      </w:r>
    </w:p>
    <w:p w14:paraId="4D55512B" w14:textId="77777777" w:rsidR="00B01772" w:rsidRPr="000F479C" w:rsidRDefault="00B01772" w:rsidP="00B01772">
      <w:r w:rsidRPr="000F479C">
        <w:rPr>
          <w:rStyle w:val="Style13ptBold"/>
        </w:rPr>
        <w:t>Wang 18</w:t>
      </w:r>
      <w:r w:rsidRPr="000F479C">
        <w:t xml:space="preserve"> [Jackie, PhD </w:t>
      </w:r>
      <w:proofErr w:type="gramStart"/>
      <w:r w:rsidRPr="000F479C">
        <w:t>African-American</w:t>
      </w:r>
      <w:proofErr w:type="gramEnd"/>
      <w:r w:rsidRPr="000F479C">
        <w:t xml:space="preserve"> Studies @ Harvard, “Carceral Capitalism” p. 63-85//ak47]</w:t>
      </w:r>
    </w:p>
    <w:p w14:paraId="5D17C75F" w14:textId="77777777" w:rsidR="00B01772" w:rsidRPr="00D645A6" w:rsidRDefault="00B01772" w:rsidP="00B01772">
      <w:pPr>
        <w:rPr>
          <w:rStyle w:val="Emphasis"/>
        </w:rPr>
      </w:pPr>
      <w:r w:rsidRPr="004650CD">
        <w:rPr>
          <w:sz w:val="16"/>
        </w:rPr>
        <w:t xml:space="preserve">Mass Incarceration, the Debt Economy, and the Post-Work Society The purpose of the above summary of the Black Panther Party’s analysis of prisons and how technological innovation could lead to the </w:t>
      </w:r>
      <w:proofErr w:type="spellStart"/>
      <w:r w:rsidRPr="004650CD">
        <w:rPr>
          <w:sz w:val="16"/>
        </w:rPr>
        <w:t>lumpenization</w:t>
      </w:r>
      <w:proofErr w:type="spellEnd"/>
      <w:r w:rsidRPr="004650CD">
        <w:rPr>
          <w:sz w:val="16"/>
        </w:rPr>
        <w:t xml:space="preserve"> of the working class is to draw attention to the possibility that labor-saving technologies will not necessarily liberate humans from work as we move toward a post-scarcity and post-work society,</w:t>
      </w:r>
      <w:r w:rsidRPr="00D645A6">
        <w:rPr>
          <w:rStyle w:val="Emphasis"/>
        </w:rPr>
        <w:t xml:space="preserve"> but can lead to the creation of </w:t>
      </w:r>
      <w:r w:rsidRPr="00D645A6">
        <w:rPr>
          <w:rStyle w:val="Emphasis"/>
          <w:highlight w:val="green"/>
        </w:rPr>
        <w:t>surplus populations</w:t>
      </w:r>
      <w:r w:rsidRPr="00D645A6">
        <w:rPr>
          <w:rStyle w:val="Emphasis"/>
        </w:rPr>
        <w:t xml:space="preserve"> that </w:t>
      </w:r>
      <w:r w:rsidRPr="00D645A6">
        <w:rPr>
          <w:rStyle w:val="Emphasis"/>
          <w:highlight w:val="green"/>
        </w:rPr>
        <w:t>are housed</w:t>
      </w:r>
      <w:r w:rsidRPr="00D645A6">
        <w:rPr>
          <w:rStyle w:val="Emphasis"/>
        </w:rPr>
        <w:t>—</w:t>
      </w:r>
      <w:r w:rsidRPr="00D645A6">
        <w:rPr>
          <w:rStyle w:val="Emphasis"/>
          <w:highlight w:val="green"/>
        </w:rPr>
        <w:t>and generate value</w:t>
      </w:r>
      <w:r w:rsidRPr="00D645A6">
        <w:rPr>
          <w:rStyle w:val="Emphasis"/>
        </w:rPr>
        <w:t xml:space="preserve">—in prison or are folded into the economy as debtors. </w:t>
      </w:r>
      <w:r w:rsidRPr="004650CD">
        <w:rPr>
          <w:sz w:val="16"/>
        </w:rPr>
        <w:t xml:space="preserve">Although Cleaver hypothesized that the welfare state would prop up consumption as more people were shunted from the production process, in the decades since he published his essay, the welfare state has contracted while the debt economy has ballooned. Maurizio Lazzarato, in The Making of the Indebted Man, analyzes the significance of this transition from social right to social debt: “When social rights (unemployment insurance, the minimum wage, health care, etc.) are transformed into social debt and private debt, and beneficiaries into debtors whose repayment means adopting prescribed behavior, subjective relations between ‘creditor’ institutions, which allocate rights, and ‘debtors,’ who benefit from assistance or services, begin to function in a radically different way, just as Marx foresaw.”³¹ For Lazzarato, debt should be conceptualized not only in terms of money and repayment, but also in terms of the disciplinary function of debt and the docile subjectivities produced by indebtedness. He writes: Unlike what happens on financial markets, the beneficiary as “debtor” is not expected to reimburse in actual money but rather in conduct, attitudes, ways of behaving, plans, subjective commitments, the time devoted to finding a job, the time used for conforming oneself to the criteria dictated by the market and business, etc. Debt directly entails life discipline and a way of life that requires “work on the self,” a permanent negotiation with oneself, a specific form of subjectivity: that of the indebted man. </w:t>
      </w:r>
      <w:r w:rsidRPr="00616557">
        <w:rPr>
          <w:rStyle w:val="Emphasis"/>
        </w:rPr>
        <w:t xml:space="preserve">In other words, </w:t>
      </w:r>
      <w:r w:rsidRPr="00616557">
        <w:rPr>
          <w:rStyle w:val="Emphasis"/>
          <w:highlight w:val="green"/>
        </w:rPr>
        <w:t>debt reconfigures biopolitical power by demanding a</w:t>
      </w:r>
      <w:r w:rsidRPr="00616557">
        <w:rPr>
          <w:rStyle w:val="Emphasis"/>
        </w:rPr>
        <w:t xml:space="preserve"> production of subjectivity specific to indebted </w:t>
      </w:r>
      <w:proofErr w:type="gramStart"/>
      <w:r w:rsidRPr="00616557">
        <w:rPr>
          <w:rStyle w:val="Emphasis"/>
        </w:rPr>
        <w:t>man.³</w:t>
      </w:r>
      <w:proofErr w:type="gramEnd"/>
      <w:r w:rsidRPr="00616557">
        <w:rPr>
          <w:rStyle w:val="Emphasis"/>
        </w:rPr>
        <w:t>²</w:t>
      </w:r>
      <w:r w:rsidRPr="004650CD">
        <w:rPr>
          <w:sz w:val="16"/>
        </w:rPr>
        <w:t xml:space="preserve"> Thus, as more people join the ranks of the lumpen or the precariat, and as production migrates around the globe or becomes more efficient, we have witnessed the expansion of the debt economy. Debt not only means that the creditor essentially owns the future of the debt (which would unconsciously and consciously affect the life choices made by the debtor),</w:t>
      </w:r>
      <w:r w:rsidRPr="00D645A6">
        <w:rPr>
          <w:rStyle w:val="Emphasis"/>
        </w:rPr>
        <w:t xml:space="preserve"> but that debt </w:t>
      </w:r>
      <w:proofErr w:type="gramStart"/>
      <w:r w:rsidRPr="00D645A6">
        <w:rPr>
          <w:rStyle w:val="Emphasis"/>
        </w:rPr>
        <w:t>actually produces</w:t>
      </w:r>
      <w:proofErr w:type="gramEnd"/>
      <w:r w:rsidRPr="00D645A6">
        <w:rPr>
          <w:rStyle w:val="Emphasis"/>
        </w:rPr>
        <w:t xml:space="preserve"> a </w:t>
      </w:r>
      <w:r w:rsidRPr="00D645A6">
        <w:rPr>
          <w:rStyle w:val="Emphasis"/>
          <w:highlight w:val="green"/>
        </w:rPr>
        <w:t>specific kind of subjectivity</w:t>
      </w:r>
      <w:r w:rsidRPr="00D645A6">
        <w:rPr>
          <w:rStyle w:val="Emphasis"/>
        </w:rPr>
        <w:t xml:space="preserve">. </w:t>
      </w:r>
      <w:r w:rsidRPr="004650CD">
        <w:rPr>
          <w:sz w:val="16"/>
        </w:rPr>
        <w:t xml:space="preserve">In Humans Need Not Apply, Jerry Kaplan—a futurist, entrepreneur, and fellow at the Stanford Center for Legal Informatics—predicts that 90 percent of the jobs that exist now will eventually be automated. While some post-Marxist tech critics hypothesize that automation will inevitably lead to guaranteed basic income, the monetization of the social value of our participation as users, and the creation of a post-work society, it seems just as plausible—given recent trends—that the social and economic crisis of unemployment caused by automation will lead to the creation of new debt and credit regimes. Such innovations are already incubating in Silicon Valley. In his book Humans Need Not Apply: A Guide to Wealth and Work in the Age of Artificial Intelligence, Kaplan proposes job mortgages as a way to weather what he believes will be an economic transitional phase: I will propose an approach to this problem in the form of a new type of financial instrument, the “job mortgage,” secured exclusively by your future labor (earned income) similar to the way your home mortgage is secured exclusively by your property. Out of work? Payments are suspended for some reasonable grace period, until you find another job. In the proposed system, employers and schools will have incentives to collaborate in a new way. Employers will issue nonbinding letters of intent to hire you if you acquire specified skills, and they will get certain payroll tax breaks if they ultimately follow through. These letters of intent will serve the same purpose for job mortgage lenders as an appraisal serves for a home mortgage lender. Training institutions will have to craft their curricula around the specific skills required by sponsoring employers </w:t>
      </w:r>
      <w:proofErr w:type="gramStart"/>
      <w:r w:rsidRPr="004650CD">
        <w:rPr>
          <w:sz w:val="16"/>
        </w:rPr>
        <w:t>in order to</w:t>
      </w:r>
      <w:proofErr w:type="gramEnd"/>
      <w:r w:rsidRPr="004650CD">
        <w:rPr>
          <w:sz w:val="16"/>
        </w:rPr>
        <w:t xml:space="preserve"> meet the requirements of the loans, or else students won’t enroll. You won’t be committed in advance to accepting a particular </w:t>
      </w:r>
      <w:r w:rsidRPr="004650CD">
        <w:rPr>
          <w:sz w:val="16"/>
        </w:rPr>
        <w:lastRenderedPageBreak/>
        <w:t xml:space="preserve">position if someone else makes you a better offer, but at least you have the comfort of knowing that you are acquiring the skills valued by the marketplace. In effect, this scheme introduces a new form of feedback and liquidity into labor markets, enforced through the discipline of the free </w:t>
      </w:r>
      <w:proofErr w:type="gramStart"/>
      <w:r w:rsidRPr="004650CD">
        <w:rPr>
          <w:sz w:val="16"/>
        </w:rPr>
        <w:t>market.³</w:t>
      </w:r>
      <w:proofErr w:type="gramEnd"/>
      <w:r w:rsidRPr="004650CD">
        <w:rPr>
          <w:sz w:val="16"/>
        </w:rPr>
        <w:t xml:space="preserve">³ Far from inaugurating the communist utopia many of us wish for, technological innovations that reduce the need for human labor may just become an opportunity for financial institutions to have broader ownership of our futures through the creation of new credit instruments. Such an instrument as the job mortgage would not merely be a way to inject liquidity into labor markets, it would be a disciplinary apparatus that comes with a set of terms and requirements. Although the job mortgage would make lending institutions entitled to a percentage of borrowers’ future income, if borrowers don’t find a job, they would still have to pay back a portion of the loan. But questions remain about how borrowers would be punished if they failed to meet the requirements of the job mortgage. What if a borrower takes out a loan and decides to switch career paths? What if the debtor drops out and decides to live in a punk house and hitchhike across the country? What if, after learning how to program the software for </w:t>
      </w:r>
      <w:proofErr w:type="spellStart"/>
      <w:r w:rsidRPr="004650CD">
        <w:rPr>
          <w:sz w:val="16"/>
        </w:rPr>
        <w:t>selfdriving</w:t>
      </w:r>
      <w:proofErr w:type="spellEnd"/>
      <w:r w:rsidRPr="004650CD">
        <w:rPr>
          <w:sz w:val="16"/>
        </w:rPr>
        <w:t xml:space="preserve"> cars, a borrower decides it’s not for them and instead gets into producing electronic music? Will we even be able to imagine such futures for ourselves as the credit system colonizes all areas of our lives and constrains our futures?</w:t>
      </w:r>
      <w:r w:rsidRPr="00D645A6">
        <w:rPr>
          <w:rStyle w:val="Emphasis"/>
        </w:rPr>
        <w:t xml:space="preserve"> Will these </w:t>
      </w:r>
      <w:r w:rsidRPr="00D645A6">
        <w:rPr>
          <w:rStyle w:val="Emphasis"/>
          <w:highlight w:val="green"/>
        </w:rPr>
        <w:t>credit instruments</w:t>
      </w:r>
      <w:r w:rsidRPr="00D645A6">
        <w:rPr>
          <w:rStyle w:val="Emphasis"/>
        </w:rPr>
        <w:t xml:space="preserve"> and the “discipline of the free market” </w:t>
      </w:r>
      <w:r w:rsidRPr="00D645A6">
        <w:rPr>
          <w:rStyle w:val="Emphasis"/>
          <w:highlight w:val="green"/>
        </w:rPr>
        <w:t>reduce our lives to</w:t>
      </w:r>
      <w:r w:rsidRPr="00D645A6">
        <w:rPr>
          <w:rStyle w:val="Emphasis"/>
        </w:rPr>
        <w:t xml:space="preserve"> the acquisition of </w:t>
      </w:r>
      <w:r w:rsidRPr="00D645A6">
        <w:rPr>
          <w:rStyle w:val="Emphasis"/>
          <w:highlight w:val="green"/>
        </w:rPr>
        <w:t>“marketable skills” and make it impossible to explore, wander, create,</w:t>
      </w:r>
      <w:r w:rsidRPr="00D645A6">
        <w:rPr>
          <w:rStyle w:val="Emphasis"/>
        </w:rPr>
        <w:t xml:space="preserve"> invent, learn (as opposed to “acquiring skills”), relax, </w:t>
      </w:r>
      <w:r w:rsidRPr="00D645A6">
        <w:rPr>
          <w:rStyle w:val="Emphasis"/>
          <w:highlight w:val="green"/>
        </w:rPr>
        <w:t>form non-instrumentalized social bonds</w:t>
      </w:r>
      <w:r w:rsidRPr="00D645A6">
        <w:rPr>
          <w:rStyle w:val="Emphasis"/>
        </w:rPr>
        <w:t xml:space="preserve">, loaf, and daydream? </w:t>
      </w:r>
      <w:r w:rsidRPr="004650CD">
        <w:rPr>
          <w:sz w:val="16"/>
        </w:rPr>
        <w:t xml:space="preserve">Without a revolution or a social movement to overturn or counter the direction of the debt economy and techno-capitalism, we might be catapulted into a future where our lives are disciplined and determined by our dependency on credit. The New Racial Capitalism The essays included in this book—which are more suggestive than they are conclusive—attempt to update the analytic of racial capitalism for a contemporary context. Rather than focusing on the axis of production by analyzing how racism operates via wage differentials, this work attempts to identify and analyze what I consider the two main modalities of contemporary racial capitalism: predatory lending and parasitic governance. These racialized economic practices and modes of governance are linked insofar as they both emerge to temporarily stave off crises generated by finance capital. By titling this book Carceral Capitalism, </w:t>
      </w:r>
      <w:r w:rsidRPr="00D645A6">
        <w:rPr>
          <w:rStyle w:val="Emphasis"/>
        </w:rPr>
        <w:t xml:space="preserve">I hope to draw attention to the ways in which the </w:t>
      </w:r>
      <w:r w:rsidRPr="00754E52">
        <w:rPr>
          <w:rStyle w:val="Emphasis"/>
        </w:rPr>
        <w:t xml:space="preserve">carceral techniques of the state are shaped by— and work in tandem with—the imperatives of global capitalism. </w:t>
      </w:r>
      <w:r w:rsidRPr="00754E52">
        <w:rPr>
          <w:sz w:val="16"/>
        </w:rPr>
        <w:t>Predatory lending is a form of bad-faith lending that uses the extension of credit as a method of dispossession. When analyzing</w:t>
      </w:r>
      <w:r w:rsidRPr="004650CD">
        <w:rPr>
          <w:sz w:val="16"/>
        </w:rPr>
        <w:t xml:space="preserve"> contemporary economic practices, a distinction can be made between good-faith and bad-faith forms of credit. Good-faith lending might have a fixed interest rate and be designed such that there is a possibility of the loan being paid. It enables borrowers to accumulate wealth, though as the debt economy expands, it is becoming increasingly difficult for people to ever get out of debt. Bad-faith lending might be a high-interest or free-floating interest rate loan (often offered with a “hook” rate that eventually expires) and is designed such that the borrowers will likely default and thus their property will be taken away (their goods repossessed, their homes foreclosed, etc.). In the United States, the kind of credit a borrower has access to depends in part on the race of the borrower. Today, before working on this introduction, I read an article in The New York Times about how the largest bank in the U.S.—JP Morgan—will pay $55 million in damages for discriminatory lending practices that targeted blacks and Latinxs for higher-interest mortgage loans than whites of the same income bracket (Wells Fargo also had to pay $175 million for engaging in the same practices). As predatory lending systematically prevents mostly poor black Americans from accumulating wealth or private property, it is a form of social exclusion that operates via the inclusion of marginalized populations as borrowers. For it is as borrowers that they are eventually marked for further social exclusion (through credit and e-scores). Predatory lending exists in many forms, including subprime mortgage loans, student loans for sham for-profit colleges (which Obama attempted to regulate, but may be revived by Education Secretary Betsy DeVos), car loans, and so forth. Predatory lending practices also have a decidedly spatialized character. In impoverished urban areas, predatory lending exists in the form of rent-to-own scams, payday loans, commercial bail bonds, and other practices. Overall, predatory lending enables profit maximization when growth is stagnant, but this form of credit will always be plagued by realization problems, which are sometimes resolved using state force. Parasitic forms of governance—which have intensified in the wake of the 2008 crash—are </w:t>
      </w:r>
      <w:proofErr w:type="gramStart"/>
      <w:r w:rsidRPr="004650CD">
        <w:rPr>
          <w:sz w:val="16"/>
        </w:rPr>
        <w:t>actually rooted</w:t>
      </w:r>
      <w:proofErr w:type="gramEnd"/>
      <w:r w:rsidRPr="004650CD">
        <w:rPr>
          <w:sz w:val="16"/>
        </w:rPr>
        <w:t xml:space="preserve"> in decades-old problems that are coming to a head only now. Beginning in the 1970s, there was a revolt in the capitalist class that undermined the tax state and led to the transformation of public finance. During the subsequent decades the tax state was gradually transformed into the debt state</w:t>
      </w:r>
      <w:proofErr w:type="gramStart"/>
      <w:r w:rsidRPr="004650CD">
        <w:rPr>
          <w:sz w:val="16"/>
        </w:rPr>
        <w:t>—“</w:t>
      </w:r>
      <w:proofErr w:type="gramEnd"/>
      <w:r w:rsidRPr="004650CD">
        <w:rPr>
          <w:sz w:val="16"/>
        </w:rPr>
        <w:t>that is, a state which covers a large, possibly rising, part of its expenditure through borrowing rather than taxation, thereby accumulating a debt mountain that it has to finance with an ever greater share of its revenue.”³⁴ This model of public finance creates a situation where creditors, rather than the public, become the privileged constituency of governments. The hegemony of finance is antidemocratic not only because financial institutions are opaque and can influence finance through their ownership of the public debt, but also because fiscal crises (which can be induced by the financial sector) authorize the use of state power to extract from the public.</w:t>
      </w:r>
      <w:r w:rsidRPr="00D645A6">
        <w:rPr>
          <w:rStyle w:val="Emphasis"/>
        </w:rPr>
        <w:t xml:space="preserve"> </w:t>
      </w:r>
      <w:r w:rsidRPr="00D645A6">
        <w:rPr>
          <w:rStyle w:val="Emphasis"/>
          <w:highlight w:val="green"/>
        </w:rPr>
        <w:t>Parasitic governance, as a modality of</w:t>
      </w:r>
      <w:r w:rsidRPr="00D645A6">
        <w:rPr>
          <w:rStyle w:val="Emphasis"/>
        </w:rPr>
        <w:t xml:space="preserve"> the new </w:t>
      </w:r>
      <w:r w:rsidRPr="00D645A6">
        <w:rPr>
          <w:rStyle w:val="Emphasis"/>
          <w:highlight w:val="green"/>
        </w:rPr>
        <w:t>racial capitalism, uses</w:t>
      </w:r>
      <w:r w:rsidRPr="00D645A6">
        <w:rPr>
          <w:rStyle w:val="Emphasis"/>
        </w:rPr>
        <w:t xml:space="preserve"> five primary techniques: 1) </w:t>
      </w:r>
      <w:r w:rsidRPr="00D645A6">
        <w:rPr>
          <w:rStyle w:val="Emphasis"/>
          <w:highlight w:val="green"/>
        </w:rPr>
        <w:t>financial states of exception</w:t>
      </w:r>
      <w:r w:rsidRPr="00D645A6">
        <w:rPr>
          <w:rStyle w:val="Emphasis"/>
        </w:rPr>
        <w:t xml:space="preserve">, 2) </w:t>
      </w:r>
      <w:r w:rsidRPr="00D645A6">
        <w:rPr>
          <w:rStyle w:val="Emphasis"/>
          <w:highlight w:val="green"/>
        </w:rPr>
        <w:t>automated processing</w:t>
      </w:r>
      <w:r w:rsidRPr="00D645A6">
        <w:rPr>
          <w:rStyle w:val="Emphasis"/>
        </w:rPr>
        <w:t xml:space="preserve">, 3) </w:t>
      </w:r>
      <w:r w:rsidRPr="00D645A6">
        <w:rPr>
          <w:rStyle w:val="Emphasis"/>
          <w:highlight w:val="green"/>
        </w:rPr>
        <w:t>extraction and looting</w:t>
      </w:r>
      <w:r w:rsidRPr="00D645A6">
        <w:rPr>
          <w:rStyle w:val="Emphasis"/>
        </w:rPr>
        <w:t xml:space="preserve">, 4) </w:t>
      </w:r>
      <w:r w:rsidRPr="00D645A6">
        <w:rPr>
          <w:rStyle w:val="Emphasis"/>
          <w:highlight w:val="green"/>
        </w:rPr>
        <w:t>confinement</w:t>
      </w:r>
      <w:r w:rsidRPr="00D645A6">
        <w:rPr>
          <w:rStyle w:val="Emphasis"/>
        </w:rPr>
        <w:t xml:space="preserve">, </w:t>
      </w:r>
      <w:r w:rsidRPr="00D645A6">
        <w:rPr>
          <w:rStyle w:val="Emphasis"/>
          <w:highlight w:val="green"/>
        </w:rPr>
        <w:t>and</w:t>
      </w:r>
      <w:r w:rsidRPr="00D645A6">
        <w:rPr>
          <w:rStyle w:val="Emphasis"/>
        </w:rPr>
        <w:t xml:space="preserve"> 5) </w:t>
      </w:r>
      <w:r w:rsidRPr="00D645A6">
        <w:rPr>
          <w:rStyle w:val="Emphasis"/>
          <w:highlight w:val="green"/>
        </w:rPr>
        <w:t>gratuitous violence</w:t>
      </w:r>
      <w:r w:rsidRPr="00D645A6">
        <w:rPr>
          <w:rStyle w:val="Emphasis"/>
        </w:rPr>
        <w:t xml:space="preserve"> (with execution as an extreme manifestation of this technique). </w:t>
      </w:r>
      <w:r w:rsidRPr="002B5419">
        <w:rPr>
          <w:sz w:val="8"/>
          <w:szCs w:val="8"/>
        </w:rPr>
        <w:t xml:space="preserve">The Financial State of Exception Perhaps what I would call a financial state of exception would be best exemplified by the recent cases of the Flint water crisis and the Puerto Rican fiscal crisis. They both entail a suspension of the so-called normal democratic modes of governance (where decisions are made by elected officials) and the implementation of rule by emergency managers (EMs) who represent the interests of the financial sector. Usually it is a state, municipal, or sovereign debt crisis that authorizes the financial takeover of governance (but it can also be a “natural” disaster, as we saw in New Orleans with Hurricane Katrina). A financial state of emergency can also be induced when banks create a liquidity shortage by abruptly refusing to lend money to government bodies (which is what occurred in the 1975 bankruptcy of New York City). Flint, Michigan, is a perfect example of how a financial state of exception can produce a nightmarish outcome. As I write this, it has been more than a thousand days since Flint had clean water—but what does this have to do with the financial and government processes I have described above? In 2011, Governor Rick Snyder appointed emergency managers to seize control of the financial affairs of the city in the name of the public good. Like many other ailing postindustrial cities in Michigan that have experienced depopulation and the collapse of the tax base, Flint was facing a fiscal crisis. In 2014, to cut costs, the city switched its water source from Detroit’s Lake Huron system to the Flint River. Officials—including the emergency financial managers—did this knowing that the city did not have the infrastructure to properly treat the water. The untreated water corroded the pipes, and high levels of lead leaked into the water, poisoning the primarily black residents of the city. To give you a sense of how toxic the water was, consider that at five thousand parts per billion of lead, water is regarded as hazardous waste. When the Flint resident LeeAnne Walters had her water tested, the lead level was at 13,200 ppb. Like many of the children and infants exposed to the contaminated water, Walters’s son Gavin was diagnosed with lead poisoning. In short, the financial state of exception created by the budget crisis authorized the implementation of emergency financial managers whose primary goal was to make Flint solvent by any means necessary, even if it meant endangering the health of the residents. Under the auspices of the EMs, Flint was barred from borrowing money or issuing bonds. Given that, under the current fiscal paradigm, the federal government no longer provides significant funds to cities, the residents were left to suffer the consequences of the dramatic spending cuts. As dry and technical and boring as the topic of municipal finance and fiscal retrenchment is, we see in the case of the Flint water crisis that these matters form the invisible backdrop of our lives: they directly determine our quality of life and even our health outcomes. We cannot, even on a bodily level, flourish under these conditions. But it should be emphasized that vulnerability to parasitic government practices is not equally distributed in the country. The practices you are exposed to depend on where you live (which, given how segregated our country is, is determined in large part by your race and class). Automation The second technique of the parasitic governance model I am outlining is automation. In Weapons of Math Destruction, Cathy O’Neil points out that “The privileged, we’ll see time and again, are processed more by people, the masses by machines.”³⁵ When government bodies are strapped for cash, they can raise revenue by implementing software that automates the process of </w:t>
      </w:r>
      <w:proofErr w:type="spellStart"/>
      <w:r w:rsidRPr="002B5419">
        <w:rPr>
          <w:sz w:val="8"/>
          <w:szCs w:val="8"/>
        </w:rPr>
        <w:t>fining</w:t>
      </w:r>
      <w:proofErr w:type="spellEnd"/>
      <w:r w:rsidRPr="002B5419">
        <w:rPr>
          <w:sz w:val="8"/>
          <w:szCs w:val="8"/>
        </w:rPr>
        <w:t xml:space="preserve"> people; garnishing wages, Social Security, and tax returns; ticketing people; and extracting wealth—all while avoiding the cost of hiring personnel to individually file cases against people. To cite a common example: tickets for traffic violations such as running a red light can be issued by mail when sensors and cameras are affixed to traffic lights. Though this practice seems benign, it can become a nightmarish scenario when a person (perhaps because they have moved) never receives the ticket and thus has a warrant out for their arrest. But perhaps the most paradigmatic example of this practice is a situation that recently came to light in—again—Michigan. In 2013—during the peak of the same fiscal crisis that led to the bankruptcy of Detroit and the Flint water crisis—the Michigan Unemployment Insurance Agency (UIA) implemented a system that automatically issued more than twenty thousand accusations of fraud against people who were applying for unemployment benefits. After a class-action lawsuit was filed, a review of the cases found that 93 percent of the fraud claims issued by the Michigan Integrated Data Automated System (Midas) were false. After the implementation of Midas, the balance of the UIA’s contingent fund (which consists mostly of funds generated from fraud fines) ballooned from $3.1 million to $155 million. Just a week before the report was </w:t>
      </w:r>
      <w:r w:rsidRPr="002B5419">
        <w:rPr>
          <w:sz w:val="8"/>
          <w:szCs w:val="8"/>
        </w:rPr>
        <w:lastRenderedPageBreak/>
        <w:t>released, Michigan passed legislation that enabled the state to use money from the UIA’s contingent fund to balance the state budget. As the attorney David Blanchard put it, “It’s literally balancing the books on the backs of Michigan’s poorest and jobless</w:t>
      </w:r>
      <w:proofErr w:type="gramStart"/>
      <w:r w:rsidRPr="002B5419">
        <w:rPr>
          <w:sz w:val="8"/>
          <w:szCs w:val="8"/>
        </w:rPr>
        <w:t>.”³</w:t>
      </w:r>
      <w:proofErr w:type="gramEnd"/>
      <w:r w:rsidRPr="002B5419">
        <w:rPr>
          <w:sz w:val="8"/>
          <w:szCs w:val="8"/>
        </w:rPr>
        <w:t>⁶ Unfortunately, because the social consequences of automated processing are difficult to make legible and identify, cases such as the Midas case often fail to register as scandals.</w:t>
      </w:r>
      <w:r w:rsidRPr="00D645A6">
        <w:rPr>
          <w:rStyle w:val="Emphasis"/>
        </w:rPr>
        <w:t xml:space="preserve"> Extraction and Looting </w:t>
      </w:r>
      <w:r w:rsidRPr="00D645A6">
        <w:rPr>
          <w:rStyle w:val="Emphasis"/>
          <w:highlight w:val="green"/>
        </w:rPr>
        <w:t>Racialized expropriation</w:t>
      </w:r>
      <w:r w:rsidRPr="00D645A6">
        <w:rPr>
          <w:rStyle w:val="Emphasis"/>
        </w:rPr>
        <w:t xml:space="preserve">, as a tool of both finance capital and the parasitic state, is discussed in greater depth in my chapters on the debt economy and municipal finance. While extraction </w:t>
      </w:r>
      <w:r w:rsidRPr="00D645A6">
        <w:rPr>
          <w:rStyle w:val="Emphasis"/>
          <w:highlight w:val="green"/>
        </w:rPr>
        <w:t>and looting are the lifeblood of global capitalism</w:t>
      </w:r>
      <w:r w:rsidRPr="00D645A6">
        <w:rPr>
          <w:rStyle w:val="Emphasis"/>
        </w:rPr>
        <w:t xml:space="preserve">, </w:t>
      </w:r>
      <w:r w:rsidRPr="004650CD">
        <w:rPr>
          <w:sz w:val="16"/>
        </w:rPr>
        <w:t>it occurs domestically in the public sphere when government bodies—out of pressure to satisfy their private creditors—harm the public not only by gutting social services, but also by looting the public through regressive taxation, fee and fine farming, offender-funded criminal justice “services” such as private probation services, and so forth. While in the private sector the extension of subprime credit is often deployed as a racialized form of expropriation, in the public sector municipal governments (in tandem with or on behalf of financial institutions) use the police and the criminal justice system to loot black jurisdictions. Many Marxist and post- Marxist thinkers, including David Harvey, have analyzed how the advanced global economies— and the U.S. in particular—use their military, economic, and political might to secure access to natural resources and cheap labor, whether it is through lending, military force, brokering deals with corrupt autocrats, sponsoring coups, or international trade agreements made on the terms of the Global North.</w:t>
      </w:r>
      <w:r w:rsidRPr="00D645A6">
        <w:rPr>
          <w:rStyle w:val="Emphasis"/>
        </w:rPr>
        <w:t xml:space="preserve"> Some have argued that </w:t>
      </w:r>
      <w:r w:rsidRPr="00D645A6">
        <w:rPr>
          <w:rStyle w:val="Emphasis"/>
          <w:highlight w:val="green"/>
        </w:rPr>
        <w:t>the expansion of capitalism necessitates</w:t>
      </w:r>
      <w:r w:rsidRPr="00D645A6">
        <w:rPr>
          <w:rStyle w:val="Emphasis"/>
        </w:rPr>
        <w:t xml:space="preserve"> the use of </w:t>
      </w:r>
      <w:r w:rsidRPr="00D645A6">
        <w:rPr>
          <w:rStyle w:val="Emphasis"/>
          <w:highlight w:val="green"/>
        </w:rPr>
        <w:t>force to expropriate wealth from</w:t>
      </w:r>
      <w:r w:rsidRPr="00D645A6">
        <w:rPr>
          <w:rStyle w:val="Emphasis"/>
        </w:rPr>
        <w:t xml:space="preserve"> areas </w:t>
      </w:r>
      <w:r w:rsidRPr="00D645A6">
        <w:rPr>
          <w:rStyle w:val="Emphasis"/>
          <w:highlight w:val="green"/>
        </w:rPr>
        <w:t>“outside” its formal sphere.</w:t>
      </w:r>
      <w:r w:rsidRPr="00D645A6">
        <w:rPr>
          <w:rStyle w:val="Emphasis"/>
        </w:rPr>
        <w:t xml:space="preserve"> </w:t>
      </w:r>
      <w:r w:rsidRPr="004650CD">
        <w:rPr>
          <w:sz w:val="16"/>
        </w:rPr>
        <w:t xml:space="preserve">Harvey has called this dynamic of late capitalism the “new imperialism.” In a postcolonial world, expropriation must proceed along lines other than brute territorial expansion. I will return to this theoretical debate in my chapter on the debt economy, but first I would like to briefly turn to Brandon Terry’s analysis of what could be described as a domestic staging of a similar process: the expropriation of wealth from black America. In “Insurgency and Imagination in an Age of Debt,” Terry uses Stokely Carmichael and Charles V. Hamilton’s conceptualization of black America as an “internal colony” to elucidate finance capital’s predatory relationship to black America. Since the </w:t>
      </w:r>
      <w:proofErr w:type="spellStart"/>
      <w:r w:rsidRPr="004650CD">
        <w:rPr>
          <w:sz w:val="16"/>
        </w:rPr>
        <w:t>neoliberalization</w:t>
      </w:r>
      <w:proofErr w:type="spellEnd"/>
      <w:r w:rsidRPr="004650CD">
        <w:rPr>
          <w:sz w:val="16"/>
        </w:rPr>
        <w:t xml:space="preserve"> of the U.S. economy, household debt has ballooned, and this debt load is disproportionately borne by black Americans and the poor. Between 1980 and 2006, “household debt as a percentage of disposable personal income has grown from 72.1% to 139.7%</w:t>
      </w:r>
      <w:proofErr w:type="gramStart"/>
      <w:r w:rsidRPr="004650CD">
        <w:rPr>
          <w:sz w:val="16"/>
        </w:rPr>
        <w:t>.”³</w:t>
      </w:r>
      <w:proofErr w:type="gramEnd"/>
      <w:r w:rsidRPr="004650CD">
        <w:rPr>
          <w:sz w:val="16"/>
        </w:rPr>
        <w:t>⁷ Given this unequal debt load among urbanized black Americans who have lost access to secure employment (owing to the loss of unionized manufacturing jobs and the scaling back of the public sector), Terry is justified in his centering of “debt and financialization” over “labor and production” as his main axis of analysis.</w:t>
      </w:r>
      <w:r w:rsidRPr="00D645A6">
        <w:rPr>
          <w:rStyle w:val="Emphasis"/>
        </w:rPr>
        <w:t xml:space="preserve"> </w:t>
      </w:r>
      <w:r w:rsidRPr="00754E52">
        <w:rPr>
          <w:rStyle w:val="Emphasis"/>
        </w:rPr>
        <w:t>This debt regime operates not only through categorizing and targeting certain racialized subjects for loans that are essentially scams—it is also territorializing insofar as it relies on spatialized segregation</w:t>
      </w:r>
      <w:r w:rsidRPr="00D645A6">
        <w:rPr>
          <w:rStyle w:val="Emphasis"/>
        </w:rPr>
        <w:t xml:space="preserve"> </w:t>
      </w:r>
      <w:proofErr w:type="gramStart"/>
      <w:r w:rsidRPr="00D645A6">
        <w:rPr>
          <w:rStyle w:val="Emphasis"/>
        </w:rPr>
        <w:t>in order to</w:t>
      </w:r>
      <w:proofErr w:type="gramEnd"/>
      <w:r w:rsidRPr="00D645A6">
        <w:rPr>
          <w:rStyle w:val="Emphasis"/>
        </w:rPr>
        <w:t xml:space="preserve"> function. </w:t>
      </w:r>
      <w:r w:rsidRPr="004650CD">
        <w:rPr>
          <w:sz w:val="16"/>
        </w:rPr>
        <w:t xml:space="preserve">In his description of the “consumer life of the ghetto,” Terry provides </w:t>
      </w:r>
      <w:proofErr w:type="gramStart"/>
      <w:r w:rsidRPr="004650CD">
        <w:rPr>
          <w:sz w:val="16"/>
        </w:rPr>
        <w:t>a number of</w:t>
      </w:r>
      <w:proofErr w:type="gramEnd"/>
      <w:r w:rsidRPr="004650CD">
        <w:rPr>
          <w:sz w:val="16"/>
        </w:rPr>
        <w:t xml:space="preserve"> examples of predatory scams that are only possible vis-à-vis the ghetto as a spatial configuration: a </w:t>
      </w:r>
      <w:proofErr w:type="spellStart"/>
      <w:r w:rsidRPr="004650CD">
        <w:rPr>
          <w:sz w:val="16"/>
        </w:rPr>
        <w:t>Playstation</w:t>
      </w:r>
      <w:proofErr w:type="spellEnd"/>
      <w:r w:rsidRPr="004650CD">
        <w:rPr>
          <w:sz w:val="16"/>
        </w:rPr>
        <w:t xml:space="preserve"> 4 console bundle, as of the writing of this essay, costs $299.99 from the electronics retailer, Best Buy. From the rent-to-own retailer, Rent-A-Center in Dorchester, Massachusetts, the same electronics bundle costs $122 per month, with insurance charges, over a term of sixteen months—amounting to $1,952—an over 650% price increase. When consumers fall short—even if many hundreds of dollars have already been paid—late fees are charged, the police may be called, and goods can be repossessed and resold again for the same exorbitant price. Such </w:t>
      </w:r>
      <w:r w:rsidRPr="00754E52">
        <w:rPr>
          <w:sz w:val="16"/>
        </w:rPr>
        <w:t>profits are parasitic on many of the conditions constitutive of ghettoization—precarious</w:t>
      </w:r>
      <w:r w:rsidRPr="004650CD">
        <w:rPr>
          <w:sz w:val="16"/>
        </w:rPr>
        <w:t xml:space="preserve"> employment, inherited and cumulative disadvantages in wealth, inferior education, information asymmetries rooted in discrimination and social marginalization, and lack of mobility and access to commerce. Where these phenomena do not exist, rent-to-own is a negligible feature of consumer </w:t>
      </w:r>
      <w:proofErr w:type="gramStart"/>
      <w:r w:rsidRPr="004650CD">
        <w:rPr>
          <w:sz w:val="16"/>
        </w:rPr>
        <w:t>life.³</w:t>
      </w:r>
      <w:proofErr w:type="gramEnd"/>
      <w:r w:rsidRPr="004650CD">
        <w:rPr>
          <w:sz w:val="16"/>
        </w:rPr>
        <w:t xml:space="preserve">⁸ In urban ghettos, ethically dubious extractive methods prevail because residents are spatially exposed to predation. Terry suggests that, given the territorializing and expropriative character of capital’s relation to black America, the colonial analogy in Carmichael and Hamilton’s conceptualization of black America as an internal colony is apt in the domains of geography and economics (precisely where the analogy seems “ill-fitting”).³⁹ Some theorists—and particularly Afro-pessimists such as Jared Sexton—would likely cavil at the use of colonialism as an analytic to understand antiblack social dynamics, as black racialization historically occurred on the axis of enslavement (by associating blackness with the transferrable condition of enslavement) and not colonization or territorial conquest. </w:t>
      </w:r>
      <w:r w:rsidRPr="00D645A6">
        <w:rPr>
          <w:rStyle w:val="Emphasis"/>
        </w:rPr>
        <w:t xml:space="preserve">Nonetheless, Terry’s analysis is convincing insofar as it shows how </w:t>
      </w:r>
      <w:r w:rsidRPr="00D645A6">
        <w:rPr>
          <w:rStyle w:val="Emphasis"/>
          <w:highlight w:val="green"/>
        </w:rPr>
        <w:t xml:space="preserve">racial segregation and </w:t>
      </w:r>
      <w:r w:rsidRPr="00C74D57">
        <w:rPr>
          <w:rStyle w:val="Emphasis"/>
        </w:rPr>
        <w:t xml:space="preserve">the spatial concentration of </w:t>
      </w:r>
      <w:r w:rsidRPr="00D645A6">
        <w:rPr>
          <w:rStyle w:val="Emphasis"/>
          <w:highlight w:val="green"/>
        </w:rPr>
        <w:t xml:space="preserve">poverty </w:t>
      </w:r>
      <w:r w:rsidRPr="00C74D57">
        <w:rPr>
          <w:rStyle w:val="Emphasis"/>
        </w:rPr>
        <w:t xml:space="preserve">essentially </w:t>
      </w:r>
      <w:r w:rsidRPr="00D645A6">
        <w:rPr>
          <w:rStyle w:val="Emphasis"/>
          <w:highlight w:val="green"/>
        </w:rPr>
        <w:t xml:space="preserve">create zones that are </w:t>
      </w:r>
      <w:r w:rsidRPr="00C74D57">
        <w:rPr>
          <w:rStyle w:val="Emphasis"/>
        </w:rPr>
        <w:t xml:space="preserve">marked </w:t>
      </w:r>
      <w:proofErr w:type="spellStart"/>
      <w:r w:rsidRPr="00D645A6">
        <w:rPr>
          <w:rStyle w:val="Emphasis"/>
          <w:highlight w:val="green"/>
        </w:rPr>
        <w:t>lootable</w:t>
      </w:r>
      <w:proofErr w:type="spellEnd"/>
      <w:r w:rsidRPr="00D645A6">
        <w:rPr>
          <w:rStyle w:val="Emphasis"/>
          <w:highlight w:val="green"/>
        </w:rPr>
        <w:t>.</w:t>
      </w:r>
      <w:r w:rsidRPr="00D645A6">
        <w:rPr>
          <w:rStyle w:val="Emphasis"/>
        </w:rPr>
        <w:t xml:space="preserve"> </w:t>
      </w:r>
      <w:r w:rsidRPr="004650CD">
        <w:rPr>
          <w:sz w:val="16"/>
        </w:rPr>
        <w:t>The looting persists because residents in these zones have access to neither “good-faith” credit nor the material means to escape spatial exposure to predation. Confinement While the first three categories (of financialization, automation, and looting) represent exclusionary processes that proceed by way of inclusion (subjectivation as citizen debtors, incorporation through the extension of credit),</w:t>
      </w:r>
      <w:r w:rsidRPr="00D645A6">
        <w:rPr>
          <w:rStyle w:val="Emphasis"/>
        </w:rPr>
        <w:t xml:space="preserve"> </w:t>
      </w:r>
      <w:r w:rsidRPr="00D645A6">
        <w:rPr>
          <w:rStyle w:val="Emphasis"/>
          <w:highlight w:val="green"/>
        </w:rPr>
        <w:t>confinement and gratuitous violence</w:t>
      </w:r>
      <w:r w:rsidRPr="00D645A6">
        <w:rPr>
          <w:rStyle w:val="Emphasis"/>
        </w:rPr>
        <w:t xml:space="preserve"> are examples of exclusionary processes that </w:t>
      </w:r>
      <w:r w:rsidRPr="00D645A6">
        <w:rPr>
          <w:rStyle w:val="Emphasis"/>
          <w:highlight w:val="green"/>
        </w:rPr>
        <w:t>result in civic and actual death</w:t>
      </w:r>
      <w:r w:rsidRPr="00D645A6">
        <w:rPr>
          <w:rStyle w:val="Emphasis"/>
        </w:rPr>
        <w:t xml:space="preserve">. </w:t>
      </w:r>
      <w:r w:rsidRPr="002B5419">
        <w:rPr>
          <w:sz w:val="8"/>
          <w:szCs w:val="8"/>
        </w:rPr>
        <w:t xml:space="preserve">In other words, in the first three instances the parasitic state and predatory credit system must keep people alive </w:t>
      </w:r>
      <w:proofErr w:type="gramStart"/>
      <w:r w:rsidRPr="002B5419">
        <w:rPr>
          <w:sz w:val="8"/>
          <w:szCs w:val="8"/>
        </w:rPr>
        <w:t>in order to</w:t>
      </w:r>
      <w:proofErr w:type="gramEnd"/>
      <w:r w:rsidRPr="002B5419">
        <w:rPr>
          <w:sz w:val="8"/>
          <w:szCs w:val="8"/>
        </w:rPr>
        <w:t xml:space="preserve"> extract from them; in the latter two instances it must confine and kill to maintain the current racial order. As we move to the fourth and fifth techniques of parasitic governance—confinement and gratuitous violence—we reach the point at which political economy fails as a lens through which to analyze racial dynamics in the United States. Although the concept of the prison-industrial complex draws attention to the industries that benefit from the prison boom of the last several decades—including the construction companies contracted to build the prisons, the companies contracted to supply food and commissary items, the predatory phone and video companies contracted to provide communication services, and private prison companies such as GEO Group and the Corrections Corporation of America (which has recently rebranded itself as </w:t>
      </w:r>
      <w:proofErr w:type="spellStart"/>
      <w:r w:rsidRPr="002B5419">
        <w:rPr>
          <w:sz w:val="8"/>
          <w:szCs w:val="8"/>
        </w:rPr>
        <w:t>CoreCivic</w:t>
      </w:r>
      <w:proofErr w:type="spellEnd"/>
      <w:r w:rsidRPr="002B5419">
        <w:rPr>
          <w:sz w:val="8"/>
          <w:szCs w:val="8"/>
        </w:rPr>
        <w:t>)—the profit motive itself is not sufficient in explaining the phenomenon of racialized mass incarceration. Nonetheless, an economic analysis of prisons should not be wholly abandoned. In addition to drawing attention to the private companies that benefit from the existence of prisons, there is much that political economy can tell us about prisons in the U.S.: it can elucidate how the economies of rural white America were revived through the construction of prisons and the employment of displaced white workers as prison guards; it can explain how deindustrialization and the migration of jobs to the suburbs and abroad created zones of concentrated black urban poverty; and it can show how the expansion of prisons “solved” the surplus population crisis caused by the wave of unemployment that followed the restructuring of the U.S. economy. Political economy also gives us a way to understand the growth of private prisons in the last several decades (particularly in the arena of juvenile detention) and the use of prison labor to produce goods at an average cost of 93 cents per hour.⁴⁰ The lens of political economy can even shed light on why there has been a marginal decrease in the prison population in the wake of the 2008 financial crash, which led to revenue shortfalls that left many states desperate to slash public spending. Yet to reduce mass incarceration to the profit motive would be misleading, considering that most inmates are held in publicly operated state and federal facilities as well as public local jails. Though as many as seven hundred thousand prisoners are employed in a variety of jobs (ranging from facility maintenance to manufacturing jobs in industries such as furniture production), the majority of those in prisons and jails don’t work. At the end of the day, the cost of housing prisoners is high, and the public bears the burden of the cost. A question that a purely economistic view fails to address is why, when the welfare state was being dismantled and there was an ideological pivot away from “big government,” was the public induced to believe that a prison binge was legitimate while spending on social services, education, and job creation was not? Is it possible that, as the government withdrew from the arena of social welfare and the revolt among those in the capitalist class reorganized politics such that the government was no longer allowed to regulate the economy, the only remaining social entitlement—the entitlement that has come to give the state as an entity its coherence—is the entitlement of security? As President Lyndon B. Johnson said in his March 8, 1965, speech to Congress on the eve of the era of mass incarceration, “No right is more elemental to our society than the right to personal security and no right needs more urgent protection. Our streets must be safe. Our homes and places of business must be secure. Experience and wisdom dictate that one of the most legitimate functions of government is the preservation of law and order</w:t>
      </w:r>
      <w:proofErr w:type="gramStart"/>
      <w:r w:rsidRPr="002B5419">
        <w:rPr>
          <w:sz w:val="8"/>
          <w:szCs w:val="8"/>
        </w:rPr>
        <w:t>.”⁴</w:t>
      </w:r>
      <w:proofErr w:type="gramEnd"/>
      <w:r w:rsidRPr="002B5419">
        <w:rPr>
          <w:sz w:val="8"/>
          <w:szCs w:val="8"/>
        </w:rPr>
        <w:t xml:space="preserve">¹ This evolution in the social function of the state from provider of social services to provider of security also represented an evolution in how racialized populations in the United States would be managed. The project of dismantling the welfare state gained legitimacy through the association of social entitlements with blackness. If black Americans were seen as the primary beneficiaries of social programs (whether affirmative action, Medicaid, or food stamps), then the post–civil rights era conservative view that black Americans were getting ahead at the expense of white Americans would conveniently delegitimize the welfare function of the </w:t>
      </w:r>
      <w:proofErr w:type="gramStart"/>
      <w:r w:rsidRPr="002B5419">
        <w:rPr>
          <w:sz w:val="8"/>
          <w:szCs w:val="8"/>
        </w:rPr>
        <w:t>state as a whole</w:t>
      </w:r>
      <w:proofErr w:type="gramEnd"/>
      <w:r w:rsidRPr="002B5419">
        <w:rPr>
          <w:sz w:val="8"/>
          <w:szCs w:val="8"/>
        </w:rPr>
        <w:t xml:space="preserve">. This is perhaps why many poor and </w:t>
      </w:r>
      <w:proofErr w:type="spellStart"/>
      <w:r w:rsidRPr="002B5419">
        <w:rPr>
          <w:sz w:val="8"/>
          <w:szCs w:val="8"/>
        </w:rPr>
        <w:t>workingclass</w:t>
      </w:r>
      <w:proofErr w:type="spellEnd"/>
      <w:r w:rsidRPr="002B5419">
        <w:rPr>
          <w:sz w:val="8"/>
          <w:szCs w:val="8"/>
        </w:rPr>
        <w:t xml:space="preserve"> Americans can rail against welfare and “greedy minorities” while not even being aware that they are beneficiaries of the very services and programs undermined by their sentiments. It is hardly surprising that today, a survey found that 43 percent of Republicans said that whites, rather than blacks, experience a lot of discrimination, while only 27 percent of Republicans believed that blacks experience a lot of discrimination.⁴² Given that white conservatives feel that blacks have a social advantage over whites, and that this “unfair advantage” is, in their view, facilitated by the state, it follows that gutting social entitlements will bring about their warped version of “equality.” All this is to say that antiblack racism is at the core of mass incarceration and the transformation of the welfare state not only into the (neoliberal) debt state, but into the penal state as well. At the dawn of the carceral era, the United States chose the path of divestment in social entitlements and investment in prisons and police. There was nothing inevitable about this policy path, as Elizabeth Hinton captures in her brilliant book From the War on Poverty to the War on Crime: The Making of Mass Incarceration in America. The project of dismantling the welfare state was intimately tied to constructing urban black Americans trapped in zones of concentrated poverty as deserving of their situation. Coded racism was used to construct poverty as a personal moral failure. A structural analysis of urban poverty was set aside, and a racialized narrative of cultural pathology was taken up. In holding those hit hardest by cataclysmic changes in the economy responsible for their suffering (attributing their situation to laziness, criminal proclivities, and cultural inferiority), black Americans were simultaneously constructed as deserving of punishment</w:t>
      </w:r>
      <w:r w:rsidRPr="004650CD">
        <w:rPr>
          <w:sz w:val="16"/>
        </w:rPr>
        <w:t>.</w:t>
      </w:r>
      <w:r w:rsidRPr="00D645A6">
        <w:rPr>
          <w:rStyle w:val="Emphasis"/>
        </w:rPr>
        <w:t xml:space="preserve"> The conversion of </w:t>
      </w:r>
      <w:r w:rsidRPr="00D645A6">
        <w:rPr>
          <w:rStyle w:val="Emphasis"/>
          <w:highlight w:val="green"/>
        </w:rPr>
        <w:lastRenderedPageBreak/>
        <w:t>poverty into a</w:t>
      </w:r>
      <w:r w:rsidRPr="00D645A6">
        <w:rPr>
          <w:rStyle w:val="Emphasis"/>
        </w:rPr>
        <w:t xml:space="preserve"> personal </w:t>
      </w:r>
      <w:r w:rsidRPr="00D645A6">
        <w:rPr>
          <w:rStyle w:val="Emphasis"/>
          <w:highlight w:val="green"/>
        </w:rPr>
        <w:t xml:space="preserve">moral failure </w:t>
      </w:r>
      <w:r w:rsidRPr="00D645A6">
        <w:rPr>
          <w:rStyle w:val="Emphasis"/>
        </w:rPr>
        <w:t xml:space="preserve">was intimately </w:t>
      </w:r>
      <w:r w:rsidRPr="00D645A6">
        <w:rPr>
          <w:rStyle w:val="Emphasis"/>
          <w:highlight w:val="green"/>
        </w:rPr>
        <w:t>tied to the construction of black Americans as disposable and subject to mass incarceration.</w:t>
      </w:r>
      <w:r w:rsidRPr="00D645A6">
        <w:rPr>
          <w:rStyle w:val="Emphasis"/>
        </w:rPr>
        <w:t xml:space="preserve"> </w:t>
      </w:r>
      <w:r w:rsidRPr="004650CD">
        <w:rPr>
          <w:sz w:val="16"/>
        </w:rPr>
        <w:t xml:space="preserve">Antiblack racism, and not merely the profit motive, is at the heart of mass incarceration. Thus, the title of this book, Carceral Capitalism, is not an attempt to posit </w:t>
      </w:r>
      <w:proofErr w:type="spellStart"/>
      <w:r w:rsidRPr="004650CD">
        <w:rPr>
          <w:sz w:val="16"/>
        </w:rPr>
        <w:t>carcerality</w:t>
      </w:r>
      <w:proofErr w:type="spellEnd"/>
      <w:r w:rsidRPr="004650CD">
        <w:rPr>
          <w:sz w:val="16"/>
        </w:rPr>
        <w:t xml:space="preserve"> as an effect of capitalism, but to think about the carceral continuum alongside and in conjunction with the dynamics of late capitalism.</w:t>
      </w:r>
    </w:p>
    <w:p w14:paraId="74485ECD" w14:textId="77777777" w:rsidR="00B01772" w:rsidRPr="006B7D80" w:rsidRDefault="00B01772" w:rsidP="00B01772">
      <w:pPr>
        <w:keepNext/>
        <w:keepLines/>
        <w:spacing w:before="40" w:after="0"/>
        <w:outlineLvl w:val="3"/>
        <w:rPr>
          <w:rFonts w:eastAsiaTheme="majorEastAsia"/>
          <w:b/>
          <w:iCs/>
          <w:sz w:val="26"/>
        </w:rPr>
      </w:pPr>
      <w:r>
        <w:rPr>
          <w:rFonts w:eastAsiaTheme="majorEastAsia"/>
          <w:b/>
          <w:iCs/>
          <w:sz w:val="26"/>
        </w:rPr>
        <w:t>Resource competition and wealth extraction under R</w:t>
      </w:r>
      <w:r w:rsidRPr="006B7D80">
        <w:rPr>
          <w:rFonts w:eastAsiaTheme="majorEastAsia"/>
          <w:b/>
          <w:iCs/>
          <w:sz w:val="26"/>
        </w:rPr>
        <w:t xml:space="preserve">acial Capitalism produces </w:t>
      </w:r>
      <w:r>
        <w:rPr>
          <w:rFonts w:eastAsiaTheme="majorEastAsia"/>
          <w:b/>
          <w:iCs/>
          <w:sz w:val="26"/>
        </w:rPr>
        <w:t xml:space="preserve">fascism, </w:t>
      </w:r>
      <w:r w:rsidRPr="006B7D80">
        <w:rPr>
          <w:rFonts w:eastAsiaTheme="majorEastAsia"/>
          <w:b/>
          <w:iCs/>
          <w:sz w:val="26"/>
        </w:rPr>
        <w:t xml:space="preserve">endless </w:t>
      </w:r>
      <w:proofErr w:type="gramStart"/>
      <w:r w:rsidRPr="006B7D80">
        <w:rPr>
          <w:rFonts w:eastAsiaTheme="majorEastAsia"/>
          <w:b/>
          <w:iCs/>
          <w:sz w:val="26"/>
        </w:rPr>
        <w:t>war</w:t>
      </w:r>
      <w:proofErr w:type="gramEnd"/>
      <w:r>
        <w:rPr>
          <w:rFonts w:eastAsiaTheme="majorEastAsia"/>
          <w:b/>
          <w:iCs/>
          <w:sz w:val="26"/>
        </w:rPr>
        <w:t xml:space="preserve"> and </w:t>
      </w:r>
      <w:r w:rsidRPr="006B7D80">
        <w:rPr>
          <w:rFonts w:eastAsiaTheme="majorEastAsia"/>
          <w:b/>
          <w:iCs/>
          <w:sz w:val="26"/>
        </w:rPr>
        <w:t>environmental destruction</w:t>
      </w:r>
    </w:p>
    <w:p w14:paraId="1769CFC4" w14:textId="77777777" w:rsidR="00B01772" w:rsidRPr="006B7D80" w:rsidRDefault="00B01772" w:rsidP="00B01772">
      <w:r w:rsidRPr="006B7D80">
        <w:rPr>
          <w:rStyle w:val="Style13ptBold"/>
        </w:rPr>
        <w:t>Robinson 14</w:t>
      </w:r>
      <w:r w:rsidRPr="006B7D80">
        <w:rPr>
          <w:b/>
        </w:rPr>
        <w:t xml:space="preserve"> </w:t>
      </w:r>
      <w:r w:rsidRPr="006B7D80">
        <w:t>(William I., Prof. of Sociology, Global and International Studies, and Latin American Studies, @ UC-Santa Barbara, “Global Capitalism: Crisis of Humanity and the Specter of 21st Century Fascism” The World Financial Review)</w:t>
      </w:r>
    </w:p>
    <w:p w14:paraId="51545E41" w14:textId="77777777" w:rsidR="00B01772" w:rsidRPr="006B7D80" w:rsidRDefault="00B01772" w:rsidP="00B01772">
      <w:pPr>
        <w:rPr>
          <w:sz w:val="10"/>
        </w:rPr>
      </w:pPr>
      <w:r w:rsidRPr="006B7D80">
        <w:rPr>
          <w:sz w:val="10"/>
        </w:rPr>
        <w:t xml:space="preserve">Cyclical, Structural, and Systemic </w:t>
      </w:r>
      <w:proofErr w:type="gramStart"/>
      <w:r w:rsidRPr="006B7D80">
        <w:rPr>
          <w:sz w:val="10"/>
        </w:rPr>
        <w:t>Crises  Most</w:t>
      </w:r>
      <w:proofErr w:type="gramEnd"/>
      <w:r w:rsidRPr="006B7D80">
        <w:rPr>
          <w:sz w:val="10"/>
        </w:rPr>
        <w:t xml:space="preserve"> commentators on the contemporary crisis refer to the “Great Recession” of 2008 and its aftermath. Yet </w:t>
      </w:r>
      <w:r w:rsidRPr="00D645A6">
        <w:rPr>
          <w:rStyle w:val="Emphasis"/>
          <w:highlight w:val="green"/>
        </w:rPr>
        <w:t>the</w:t>
      </w:r>
      <w:r w:rsidRPr="006B7D80">
        <w:rPr>
          <w:sz w:val="10"/>
        </w:rPr>
        <w:t xml:space="preserve"> </w:t>
      </w:r>
      <w:r w:rsidRPr="006B7D80">
        <w:rPr>
          <w:u w:val="single"/>
        </w:rPr>
        <w:t xml:space="preserve">causal </w:t>
      </w:r>
      <w:r w:rsidRPr="00D645A6">
        <w:rPr>
          <w:rStyle w:val="Emphasis"/>
          <w:highlight w:val="green"/>
        </w:rPr>
        <w:t>origins of global crisis are</w:t>
      </w:r>
      <w:r w:rsidRPr="006B7D80">
        <w:rPr>
          <w:u w:val="single"/>
        </w:rPr>
        <w:t xml:space="preserve"> to be </w:t>
      </w:r>
      <w:r w:rsidRPr="00D645A6">
        <w:rPr>
          <w:rStyle w:val="Emphasis"/>
          <w:highlight w:val="green"/>
        </w:rPr>
        <w:t xml:space="preserve">found in over-accumulation </w:t>
      </w:r>
      <w:proofErr w:type="gramStart"/>
      <w:r w:rsidRPr="00D645A6">
        <w:rPr>
          <w:rStyle w:val="Emphasis"/>
          <w:highlight w:val="green"/>
        </w:rPr>
        <w:t>and</w:t>
      </w:r>
      <w:r w:rsidRPr="006B7D80">
        <w:rPr>
          <w:sz w:val="10"/>
        </w:rPr>
        <w:t xml:space="preserve"> also</w:t>
      </w:r>
      <w:proofErr w:type="gramEnd"/>
      <w:r w:rsidRPr="006B7D80">
        <w:rPr>
          <w:sz w:val="10"/>
        </w:rPr>
        <w:t xml:space="preserve"> </w:t>
      </w:r>
      <w:r w:rsidRPr="006B7D80">
        <w:rPr>
          <w:u w:val="single"/>
        </w:rPr>
        <w:t xml:space="preserve">in </w:t>
      </w:r>
      <w:r w:rsidRPr="00D645A6">
        <w:rPr>
          <w:rStyle w:val="Emphasis"/>
          <w:highlight w:val="green"/>
        </w:rPr>
        <w:t>contradictions of state power</w:t>
      </w:r>
      <w:r w:rsidRPr="006B7D80">
        <w:rPr>
          <w:sz w:val="10"/>
        </w:rPr>
        <w:t xml:space="preserve">, or in what Marxists call the internal contradictions of the capitalist system. Moreover, </w:t>
      </w:r>
      <w:r w:rsidRPr="006B7D80">
        <w:rPr>
          <w:u w:val="single"/>
        </w:rPr>
        <w:t xml:space="preserve">because the system is now global, </w:t>
      </w:r>
      <w:r w:rsidRPr="00D645A6">
        <w:rPr>
          <w:rStyle w:val="Emphasis"/>
          <w:highlight w:val="green"/>
        </w:rPr>
        <w:t>crisis in</w:t>
      </w:r>
      <w:r w:rsidRPr="006B7D80">
        <w:rPr>
          <w:u w:val="single"/>
        </w:rPr>
        <w:t xml:space="preserve"> any </w:t>
      </w:r>
      <w:r w:rsidRPr="00D645A6">
        <w:rPr>
          <w:rStyle w:val="Emphasis"/>
          <w:highlight w:val="green"/>
        </w:rPr>
        <w:t>one place</w:t>
      </w:r>
      <w:r w:rsidRPr="006B7D80">
        <w:rPr>
          <w:u w:val="single"/>
        </w:rPr>
        <w:t xml:space="preserve"> tends to </w:t>
      </w:r>
      <w:r w:rsidRPr="00D645A6">
        <w:rPr>
          <w:rStyle w:val="Emphasis"/>
          <w:highlight w:val="green"/>
        </w:rPr>
        <w:t xml:space="preserve">represent crisis for the </w:t>
      </w:r>
      <w:proofErr w:type="gramStart"/>
      <w:r w:rsidRPr="00D645A6">
        <w:rPr>
          <w:rStyle w:val="Emphasis"/>
          <w:highlight w:val="green"/>
        </w:rPr>
        <w:t>system</w:t>
      </w:r>
      <w:r w:rsidRPr="006B7D80">
        <w:rPr>
          <w:u w:val="single"/>
        </w:rPr>
        <w:t xml:space="preserve"> as a whole</w:t>
      </w:r>
      <w:proofErr w:type="gramEnd"/>
      <w:r w:rsidRPr="006B7D80">
        <w:rPr>
          <w:u w:val="single"/>
        </w:rPr>
        <w:t>.</w:t>
      </w:r>
      <w:r w:rsidRPr="006B7D80">
        <w:rPr>
          <w:sz w:val="10"/>
        </w:rPr>
        <w:t xml:space="preserve"> The system cannot expand because the </w:t>
      </w:r>
      <w:proofErr w:type="spellStart"/>
      <w:r w:rsidRPr="006B7D80">
        <w:rPr>
          <w:sz w:val="10"/>
        </w:rPr>
        <w:t>marginalisation</w:t>
      </w:r>
      <w:proofErr w:type="spellEnd"/>
      <w:r w:rsidRPr="006B7D80">
        <w:rPr>
          <w:sz w:val="10"/>
        </w:rPr>
        <w:t xml:space="preserve"> of a significant portion of humanity from direct productive participation, the downward pressure on wages and popular consumption worldwide, and the </w:t>
      </w:r>
      <w:proofErr w:type="spellStart"/>
      <w:r w:rsidRPr="006B7D80">
        <w:rPr>
          <w:sz w:val="10"/>
        </w:rPr>
        <w:t>polarisation</w:t>
      </w:r>
      <w:proofErr w:type="spellEnd"/>
      <w:r w:rsidRPr="006B7D80">
        <w:rPr>
          <w:sz w:val="10"/>
        </w:rPr>
        <w:t xml:space="preserve"> of income, has reduced the ability of the world market to absorb world output. At the same time, </w:t>
      </w:r>
      <w:r w:rsidRPr="006B7D80">
        <w:rPr>
          <w:u w:val="single"/>
        </w:rPr>
        <w:t xml:space="preserve">given the </w:t>
      </w:r>
      <w:proofErr w:type="gramStart"/>
      <w:r w:rsidRPr="006B7D80">
        <w:rPr>
          <w:u w:val="single"/>
        </w:rPr>
        <w:t>particular configuration</w:t>
      </w:r>
      <w:proofErr w:type="gramEnd"/>
      <w:r w:rsidRPr="006B7D80">
        <w:rPr>
          <w:u w:val="single"/>
        </w:rPr>
        <w:t xml:space="preserve"> of social and class forces and the correlation of these forces worldwide, national states are hard-pressed to regulate transnational circuits of accumulation and offset</w:t>
      </w:r>
      <w:r w:rsidRPr="006B7D80">
        <w:rPr>
          <w:sz w:val="10"/>
        </w:rPr>
        <w:t xml:space="preserve"> the </w:t>
      </w:r>
      <w:r w:rsidRPr="006B7D80">
        <w:rPr>
          <w:u w:val="single"/>
        </w:rPr>
        <w:t>explosive contradictions</w:t>
      </w:r>
      <w:r w:rsidRPr="006B7D80">
        <w:rPr>
          <w:sz w:val="10"/>
        </w:rPr>
        <w:t xml:space="preserve"> built into the system.  Is this crisis cyclical, structural, or systemic? </w:t>
      </w:r>
      <w:r w:rsidRPr="006B7D80">
        <w:rPr>
          <w:u w:val="single"/>
        </w:rPr>
        <w:t>Cyclical crises are recurrent to capitalism about once every 10 years and involve recessions that act as self-correcting mechanisms</w:t>
      </w:r>
      <w:r w:rsidRPr="006B7D80">
        <w:rPr>
          <w:sz w:val="10"/>
        </w:rPr>
        <w:t xml:space="preserve"> without any major restructuring of the system. The recessions of the early 1980s, the early 1990s, and of 2001 were cyclical crises. In contrast, the 2008 crisis signaled the slide into a structural crisis</w:t>
      </w:r>
      <w:r w:rsidRPr="006B7D80">
        <w:rPr>
          <w:i/>
          <w:iCs/>
          <w:sz w:val="10"/>
        </w:rPr>
        <w:t xml:space="preserve">. Structural crises </w:t>
      </w:r>
      <w:r w:rsidRPr="006B7D80">
        <w:rPr>
          <w:sz w:val="10"/>
        </w:rPr>
        <w:t xml:space="preserve">reflect deeper contra- dictions that can only be resolved by a major restructuring of the system. The structural crisis of the 1970s was resolved through capitalist </w:t>
      </w:r>
      <w:proofErr w:type="spellStart"/>
      <w:r w:rsidRPr="006B7D80">
        <w:rPr>
          <w:sz w:val="10"/>
        </w:rPr>
        <w:t>globalisation</w:t>
      </w:r>
      <w:proofErr w:type="spellEnd"/>
      <w:r w:rsidRPr="006B7D80">
        <w:rPr>
          <w:sz w:val="10"/>
        </w:rPr>
        <w:t xml:space="preserve">. Prior to that, the structural crisis of the 1930s was resolved through the creation of a new model of redistributive capitalism, and prior to that the </w:t>
      </w:r>
      <w:proofErr w:type="spellStart"/>
      <w:r w:rsidRPr="006B7D80">
        <w:rPr>
          <w:sz w:val="10"/>
        </w:rPr>
        <w:t>struc</w:t>
      </w:r>
      <w:proofErr w:type="spellEnd"/>
      <w:r w:rsidRPr="006B7D80">
        <w:rPr>
          <w:sz w:val="10"/>
        </w:rPr>
        <w:t xml:space="preserve">- </w:t>
      </w:r>
      <w:proofErr w:type="spellStart"/>
      <w:r w:rsidRPr="006B7D80">
        <w:rPr>
          <w:sz w:val="10"/>
        </w:rPr>
        <w:t>tural</w:t>
      </w:r>
      <w:proofErr w:type="spellEnd"/>
      <w:r w:rsidRPr="006B7D80">
        <w:rPr>
          <w:sz w:val="10"/>
        </w:rPr>
        <w:t xml:space="preserve"> crisis of the 1870s resulted in the development of </w:t>
      </w:r>
      <w:proofErr w:type="spellStart"/>
      <w:r w:rsidRPr="006B7D80">
        <w:rPr>
          <w:sz w:val="10"/>
        </w:rPr>
        <w:t>corpo</w:t>
      </w:r>
      <w:proofErr w:type="spellEnd"/>
      <w:r w:rsidRPr="006B7D80">
        <w:rPr>
          <w:sz w:val="10"/>
        </w:rPr>
        <w:t xml:space="preserve">- rate capitalism. </w:t>
      </w:r>
      <w:r w:rsidRPr="006B7D80">
        <w:rPr>
          <w:u w:val="single"/>
        </w:rPr>
        <w:t xml:space="preserve">A systemic crisis involves the replacement of a system by an entirely new system or by an outright collapse. A structural crisis </w:t>
      </w:r>
      <w:proofErr w:type="gramStart"/>
      <w:r w:rsidRPr="006B7D80">
        <w:rPr>
          <w:u w:val="single"/>
        </w:rPr>
        <w:t>opens up</w:t>
      </w:r>
      <w:proofErr w:type="gramEnd"/>
      <w:r w:rsidRPr="006B7D80">
        <w:rPr>
          <w:u w:val="single"/>
        </w:rPr>
        <w:t xml:space="preserve"> the possibility for a systemic crisis.</w:t>
      </w:r>
      <w:r w:rsidRPr="006B7D80">
        <w:rPr>
          <w:sz w:val="10"/>
        </w:rPr>
        <w:t xml:space="preserve"> But if it </w:t>
      </w:r>
      <w:proofErr w:type="gramStart"/>
      <w:r w:rsidRPr="006B7D80">
        <w:rPr>
          <w:sz w:val="10"/>
        </w:rPr>
        <w:t>actually snowballs</w:t>
      </w:r>
      <w:proofErr w:type="gramEnd"/>
      <w:r w:rsidRPr="006B7D80">
        <w:rPr>
          <w:sz w:val="10"/>
        </w:rPr>
        <w:t xml:space="preserve"> into a systemic crisis – in this case, if it gives way either to capitalism being superseded or to a breakdown of global </w:t>
      </w:r>
      <w:proofErr w:type="spellStart"/>
      <w:r w:rsidRPr="006B7D80">
        <w:rPr>
          <w:sz w:val="10"/>
        </w:rPr>
        <w:t>civilisation</w:t>
      </w:r>
      <w:proofErr w:type="spellEnd"/>
      <w:r w:rsidRPr="006B7D80">
        <w:rPr>
          <w:sz w:val="10"/>
        </w:rPr>
        <w:t xml:space="preserve"> – is not predetermined and depends entirely on the response of social and political forces to the crisis and on historical contingencies that are not easy to forecast. </w:t>
      </w:r>
      <w:r w:rsidRPr="006B7D80">
        <w:rPr>
          <w:u w:val="single"/>
        </w:rPr>
        <w:t xml:space="preserve">This is an historic moment of extreme uncertainty, in which collective responses from distinct social and class forces to the crisis are in great flux. </w:t>
      </w:r>
      <w:r w:rsidRPr="006B7D80">
        <w:rPr>
          <w:sz w:val="12"/>
          <w:u w:val="single"/>
        </w:rPr>
        <w:t xml:space="preserve"> </w:t>
      </w:r>
      <w:r w:rsidRPr="006B7D80">
        <w:rPr>
          <w:sz w:val="10"/>
        </w:rPr>
        <w:t xml:space="preserve">Hence my concept of global crisis is broader than financial. </w:t>
      </w:r>
      <w:r w:rsidRPr="006B7D80">
        <w:rPr>
          <w:u w:val="single"/>
        </w:rPr>
        <w:t xml:space="preserve">There are multiple and mutually constitutive dimensions – economic, social, political, cultural, </w:t>
      </w:r>
      <w:proofErr w:type="gramStart"/>
      <w:r w:rsidRPr="006B7D80">
        <w:rPr>
          <w:u w:val="single"/>
        </w:rPr>
        <w:t>ideological</w:t>
      </w:r>
      <w:proofErr w:type="gramEnd"/>
      <w:r w:rsidRPr="006B7D80">
        <w:rPr>
          <w:u w:val="single"/>
        </w:rPr>
        <w:t xml:space="preserve"> and ecological, not to mention the existential crisis of our consciousness</w:t>
      </w:r>
      <w:r w:rsidRPr="006B7D80">
        <w:rPr>
          <w:sz w:val="10"/>
        </w:rPr>
        <w:t xml:space="preserve">, values and very being. There is a crisis of social </w:t>
      </w:r>
      <w:proofErr w:type="spellStart"/>
      <w:r w:rsidRPr="006B7D80">
        <w:rPr>
          <w:sz w:val="10"/>
        </w:rPr>
        <w:t>polarisation</w:t>
      </w:r>
      <w:proofErr w:type="spellEnd"/>
      <w:r w:rsidRPr="006B7D80">
        <w:rPr>
          <w:sz w:val="10"/>
        </w:rPr>
        <w:t xml:space="preserve">, that is, of </w:t>
      </w:r>
      <w:r w:rsidRPr="006B7D80">
        <w:rPr>
          <w:i/>
          <w:iCs/>
          <w:sz w:val="10"/>
        </w:rPr>
        <w:t xml:space="preserve">social reproduction. </w:t>
      </w:r>
      <w:r w:rsidRPr="006B7D80">
        <w:rPr>
          <w:u w:val="single"/>
        </w:rPr>
        <w:t>The system cannot meet the needs</w:t>
      </w:r>
      <w:r w:rsidRPr="006B7D80">
        <w:rPr>
          <w:sz w:val="10"/>
        </w:rPr>
        <w:t xml:space="preserve"> or assure the survival </w:t>
      </w:r>
      <w:r w:rsidRPr="006B7D80">
        <w:rPr>
          <w:u w:val="single"/>
        </w:rPr>
        <w:t>of millions of people</w:t>
      </w:r>
      <w:r w:rsidRPr="006B7D80">
        <w:rPr>
          <w:sz w:val="10"/>
        </w:rPr>
        <w:t xml:space="preserve">, perhaps </w:t>
      </w:r>
      <w:proofErr w:type="gramStart"/>
      <w:r w:rsidRPr="006B7D80">
        <w:rPr>
          <w:sz w:val="10"/>
        </w:rPr>
        <w:t>a majority of</w:t>
      </w:r>
      <w:proofErr w:type="gramEnd"/>
      <w:r w:rsidRPr="006B7D80">
        <w:rPr>
          <w:sz w:val="10"/>
        </w:rPr>
        <w:t xml:space="preserve"> humanity. There are crises of state legitimacy and political authority, or of </w:t>
      </w:r>
      <w:r w:rsidRPr="006B7D80">
        <w:rPr>
          <w:i/>
          <w:iCs/>
          <w:sz w:val="10"/>
        </w:rPr>
        <w:t xml:space="preserve">hegemony </w:t>
      </w:r>
      <w:r w:rsidRPr="006B7D80">
        <w:rPr>
          <w:sz w:val="10"/>
        </w:rPr>
        <w:t xml:space="preserve">and </w:t>
      </w:r>
      <w:r w:rsidRPr="006B7D80">
        <w:rPr>
          <w:i/>
          <w:iCs/>
          <w:sz w:val="10"/>
        </w:rPr>
        <w:t xml:space="preserve">domination. </w:t>
      </w:r>
      <w:r w:rsidRPr="006B7D80">
        <w:rPr>
          <w:sz w:val="10"/>
        </w:rPr>
        <w:t xml:space="preserve">National states face spiraling crises of legitimacy as they fail to meet the social grievances of local working and popular classes experiencing downward mobility, unemployment, heightened </w:t>
      </w:r>
      <w:proofErr w:type="gramStart"/>
      <w:r w:rsidRPr="006B7D80">
        <w:rPr>
          <w:sz w:val="10"/>
        </w:rPr>
        <w:t>insecurity</w:t>
      </w:r>
      <w:proofErr w:type="gramEnd"/>
      <w:r w:rsidRPr="006B7D80">
        <w:rPr>
          <w:sz w:val="10"/>
        </w:rPr>
        <w:t xml:space="preserve"> and greater hardships. </w:t>
      </w:r>
      <w:r w:rsidRPr="006B7D80">
        <w:rPr>
          <w:u w:val="single"/>
        </w:rPr>
        <w:t>The legitimacy of the system has increasingly been called into question by millions</w:t>
      </w:r>
      <w:r w:rsidRPr="006B7D80">
        <w:rPr>
          <w:sz w:val="10"/>
        </w:rPr>
        <w:t xml:space="preserve">, </w:t>
      </w:r>
      <w:r w:rsidRPr="006B7D80">
        <w:rPr>
          <w:u w:val="single"/>
        </w:rPr>
        <w:t>perhaps</w:t>
      </w:r>
      <w:r w:rsidRPr="006B7D80">
        <w:rPr>
          <w:sz w:val="10"/>
        </w:rPr>
        <w:t xml:space="preserve"> even </w:t>
      </w:r>
      <w:r w:rsidRPr="006B7D80">
        <w:rPr>
          <w:u w:val="single"/>
        </w:rPr>
        <w:t>billions</w:t>
      </w:r>
      <w:r w:rsidRPr="006B7D80">
        <w:rPr>
          <w:sz w:val="10"/>
        </w:rPr>
        <w:t xml:space="preserve">, of people around the world, </w:t>
      </w:r>
      <w:r w:rsidRPr="006B7D80">
        <w:rPr>
          <w:u w:val="single"/>
        </w:rPr>
        <w:t>and is facing expanded counter-hegemonic challenges.</w:t>
      </w:r>
      <w:r w:rsidRPr="006B7D80">
        <w:rPr>
          <w:sz w:val="10"/>
        </w:rPr>
        <w:t xml:space="preserve"> Global elites have been unable counter this erosion of the system’s authority in the face of worldwide pressures for a global moral economy. </w:t>
      </w:r>
      <w:r w:rsidRPr="006B7D80">
        <w:rPr>
          <w:u w:val="single"/>
        </w:rPr>
        <w:t xml:space="preserve">And </w:t>
      </w:r>
      <w:r w:rsidRPr="00D645A6">
        <w:rPr>
          <w:rStyle w:val="Emphasis"/>
          <w:highlight w:val="green"/>
        </w:rPr>
        <w:t>a canopy that envelops all these dimensions is</w:t>
      </w:r>
      <w:r w:rsidRPr="006B7D80">
        <w:rPr>
          <w:u w:val="single"/>
        </w:rPr>
        <w:t xml:space="preserve"> a crisis of sustainability rooted in</w:t>
      </w:r>
      <w:r w:rsidRPr="006B7D80">
        <w:rPr>
          <w:sz w:val="10"/>
        </w:rPr>
        <w:t xml:space="preserve"> an ecological holocaust that has already begun, expressed in </w:t>
      </w:r>
      <w:r w:rsidRPr="00D645A6">
        <w:rPr>
          <w:rStyle w:val="Emphasis"/>
          <w:highlight w:val="green"/>
        </w:rPr>
        <w:t xml:space="preserve">climate change and the impending collapse of </w:t>
      </w:r>
      <w:proofErr w:type="spellStart"/>
      <w:r w:rsidRPr="00D645A6">
        <w:rPr>
          <w:rStyle w:val="Emphasis"/>
          <w:highlight w:val="green"/>
        </w:rPr>
        <w:t>centralised</w:t>
      </w:r>
      <w:proofErr w:type="spellEnd"/>
      <w:r w:rsidRPr="00D645A6">
        <w:rPr>
          <w:rStyle w:val="Emphasis"/>
          <w:highlight w:val="green"/>
        </w:rPr>
        <w:t xml:space="preserve"> agricultural</w:t>
      </w:r>
      <w:r w:rsidRPr="006B7D80">
        <w:rPr>
          <w:u w:val="single"/>
        </w:rPr>
        <w:t xml:space="preserve"> systems</w:t>
      </w:r>
      <w:r w:rsidRPr="006B7D80">
        <w:rPr>
          <w:sz w:val="10"/>
        </w:rPr>
        <w:t xml:space="preserve"> in several regions of the world, among other indicators. By </w:t>
      </w:r>
      <w:r w:rsidRPr="006B7D80">
        <w:rPr>
          <w:u w:val="single"/>
        </w:rPr>
        <w:t>a crisis of humanity</w:t>
      </w:r>
      <w:r w:rsidRPr="006B7D80">
        <w:rPr>
          <w:i/>
          <w:iCs/>
          <w:sz w:val="10"/>
        </w:rPr>
        <w:t xml:space="preserve"> </w:t>
      </w:r>
      <w:r w:rsidRPr="006B7D80">
        <w:rPr>
          <w:sz w:val="10"/>
        </w:rPr>
        <w:t xml:space="preserve">I mean a crisis that is approaching systemic proportions, </w:t>
      </w:r>
      <w:r w:rsidRPr="00D645A6">
        <w:rPr>
          <w:rStyle w:val="Emphasis"/>
          <w:highlight w:val="green"/>
        </w:rPr>
        <w:t>threatening the ability of billions of people to survive</w:t>
      </w:r>
      <w:r w:rsidRPr="006B7D80">
        <w:rPr>
          <w:u w:val="single"/>
        </w:rPr>
        <w:t xml:space="preserve">, and raising the specter of a collapse of world </w:t>
      </w:r>
      <w:proofErr w:type="spellStart"/>
      <w:r w:rsidRPr="006B7D80">
        <w:rPr>
          <w:u w:val="single"/>
        </w:rPr>
        <w:t>civilisation</w:t>
      </w:r>
      <w:proofErr w:type="spellEnd"/>
      <w:r w:rsidRPr="006B7D80">
        <w:rPr>
          <w:sz w:val="10"/>
        </w:rPr>
        <w:t xml:space="preserve"> and degeneration into a new “Dark Ages.”2  This crisis of humanity shares a number of aspects with earlier structural crises but there are also several features unique to the present:  1. </w:t>
      </w:r>
      <w:r w:rsidRPr="00D645A6">
        <w:rPr>
          <w:rStyle w:val="Emphasis"/>
          <w:highlight w:val="green"/>
        </w:rPr>
        <w:t>The system is fast reaching</w:t>
      </w:r>
      <w:r w:rsidRPr="006B7D80">
        <w:rPr>
          <w:u w:val="single"/>
        </w:rPr>
        <w:t xml:space="preserve"> the </w:t>
      </w:r>
      <w:r w:rsidRPr="00D645A6">
        <w:rPr>
          <w:rStyle w:val="Emphasis"/>
          <w:highlight w:val="green"/>
        </w:rPr>
        <w:t>ecological limits of its reproduction</w:t>
      </w:r>
      <w:r w:rsidRPr="006B7D80">
        <w:rPr>
          <w:u w:val="single"/>
        </w:rPr>
        <w:t>. Global capitalism now couples human and natural history in such a way as to threaten to bring about what would be the sixth mass extinction</w:t>
      </w:r>
      <w:r w:rsidRPr="006B7D80">
        <w:rPr>
          <w:sz w:val="10"/>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6B7D80">
        <w:rPr>
          <w:u w:val="single"/>
        </w:rPr>
        <w:t>there are nine “planetary boundaries” crucial to maintaining an earth system environment in which humans can exist, four of which are experiencing</w:t>
      </w:r>
      <w:r w:rsidRPr="006B7D80">
        <w:rPr>
          <w:sz w:val="10"/>
        </w:rPr>
        <w:t xml:space="preserve"> at this time </w:t>
      </w:r>
      <w:r w:rsidRPr="006B7D80">
        <w:rPr>
          <w:u w:val="single"/>
        </w:rPr>
        <w:t>the onset of irreversible environmental degradation and three of which</w:t>
      </w:r>
      <w:r w:rsidRPr="006B7D80">
        <w:rPr>
          <w:sz w:val="10"/>
        </w:rPr>
        <w:t xml:space="preserve"> (climate change, the nitrogen cycle, and biodiversity loss) </w:t>
      </w:r>
      <w:r w:rsidRPr="006B7D80">
        <w:rPr>
          <w:u w:val="single"/>
        </w:rPr>
        <w:t>are at “tipping points</w:t>
      </w:r>
      <w:r w:rsidRPr="006B7D80">
        <w:rPr>
          <w:sz w:val="10"/>
        </w:rPr>
        <w:t xml:space="preserve">,” meaning that these processes have already crossed their planetary boundaries.  2. </w:t>
      </w:r>
      <w:r w:rsidRPr="006B7D80">
        <w:rPr>
          <w:u w:val="single"/>
        </w:rPr>
        <w:t xml:space="preserve">The magnitude of the means of </w:t>
      </w:r>
      <w:r w:rsidRPr="00D645A6">
        <w:rPr>
          <w:rStyle w:val="Emphasis"/>
          <w:highlight w:val="green"/>
        </w:rPr>
        <w:t>violence</w:t>
      </w:r>
      <w:r w:rsidRPr="006B7D80">
        <w:rPr>
          <w:u w:val="single"/>
        </w:rPr>
        <w:t xml:space="preserve"> and</w:t>
      </w:r>
      <w:r w:rsidRPr="006B7D80">
        <w:rPr>
          <w:sz w:val="10"/>
        </w:rPr>
        <w:t xml:space="preserve"> social </w:t>
      </w:r>
      <w:r w:rsidRPr="006B7D80">
        <w:rPr>
          <w:u w:val="single"/>
        </w:rPr>
        <w:t xml:space="preserve">control </w:t>
      </w:r>
      <w:r w:rsidRPr="00D645A6">
        <w:rPr>
          <w:rStyle w:val="Emphasis"/>
          <w:highlight w:val="green"/>
        </w:rPr>
        <w:t>is unprecedented</w:t>
      </w:r>
      <w:r w:rsidRPr="006B7D80">
        <w:rPr>
          <w:u w:val="single"/>
        </w:rPr>
        <w:t xml:space="preserve">, as is the concentration of the means of global communication and symbolic </w:t>
      </w:r>
      <w:r w:rsidRPr="00D113BA">
        <w:rPr>
          <w:rStyle w:val="StyleUnderline"/>
        </w:rPr>
        <w:t xml:space="preserve">production and circulation in the hands of a very few powerful groups. </w:t>
      </w:r>
      <w:proofErr w:type="spellStart"/>
      <w:r w:rsidRPr="00D645A6">
        <w:rPr>
          <w:rStyle w:val="Emphasis"/>
          <w:highlight w:val="green"/>
        </w:rPr>
        <w:t>Computerised</w:t>
      </w:r>
      <w:proofErr w:type="spellEnd"/>
      <w:r w:rsidRPr="00D645A6">
        <w:rPr>
          <w:rStyle w:val="Emphasis"/>
          <w:highlight w:val="green"/>
        </w:rPr>
        <w:t xml:space="preserve"> wars, drones, bunker-buster </w:t>
      </w:r>
      <w:r w:rsidRPr="00D645A6">
        <w:rPr>
          <w:rStyle w:val="Emphasis"/>
          <w:highlight w:val="green"/>
        </w:rPr>
        <w:lastRenderedPageBreak/>
        <w:t>bombs</w:t>
      </w:r>
      <w:r w:rsidRPr="006B7D80">
        <w:rPr>
          <w:u w:val="single"/>
        </w:rPr>
        <w:t xml:space="preserve">, </w:t>
      </w:r>
      <w:proofErr w:type="gramStart"/>
      <w:r w:rsidRPr="006B7D80">
        <w:rPr>
          <w:u w:val="single"/>
        </w:rPr>
        <w:t>star wars</w:t>
      </w:r>
      <w:proofErr w:type="gramEnd"/>
      <w:r w:rsidRPr="006B7D80">
        <w:rPr>
          <w:sz w:val="10"/>
        </w:rPr>
        <w:t xml:space="preserve">, and so forth, </w:t>
      </w:r>
      <w:r w:rsidRPr="006B7D80">
        <w:rPr>
          <w:u w:val="single"/>
        </w:rPr>
        <w:t xml:space="preserve">have changed the face of warfare. Warfare has become </w:t>
      </w:r>
      <w:proofErr w:type="spellStart"/>
      <w:r w:rsidRPr="006B7D80">
        <w:rPr>
          <w:u w:val="single"/>
        </w:rPr>
        <w:t>normalised</w:t>
      </w:r>
      <w:proofErr w:type="spellEnd"/>
      <w:r w:rsidRPr="006B7D80">
        <w:rPr>
          <w:u w:val="single"/>
        </w:rPr>
        <w:t xml:space="preserve"> and </w:t>
      </w:r>
      <w:proofErr w:type="spellStart"/>
      <w:r w:rsidRPr="006B7D80">
        <w:rPr>
          <w:u w:val="single"/>
        </w:rPr>
        <w:t>sanitised</w:t>
      </w:r>
      <w:proofErr w:type="spellEnd"/>
      <w:r w:rsidRPr="006B7D80">
        <w:rPr>
          <w:u w:val="single"/>
        </w:rPr>
        <w:t xml:space="preserve"> for those not directly at the receiving end of armed </w:t>
      </w:r>
      <w:r w:rsidRPr="00D113BA">
        <w:rPr>
          <w:rStyle w:val="StyleUnderline"/>
        </w:rPr>
        <w:t xml:space="preserve">aggression. At the same </w:t>
      </w:r>
      <w:proofErr w:type="gramStart"/>
      <w:r w:rsidRPr="00D113BA">
        <w:rPr>
          <w:rStyle w:val="StyleUnderline"/>
        </w:rPr>
        <w:t>time</w:t>
      </w:r>
      <w:proofErr w:type="gramEnd"/>
      <w:r w:rsidRPr="00D113BA">
        <w:rPr>
          <w:rStyle w:val="StyleUnderline"/>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D113BA">
        <w:rPr>
          <w:rStyle w:val="StyleUnderline"/>
        </w:rPr>
        <w:t>arrived;  3</w:t>
      </w:r>
      <w:proofErr w:type="gramEnd"/>
      <w:r w:rsidRPr="00D113BA">
        <w:rPr>
          <w:rStyle w:val="StyleUnderline"/>
        </w:rPr>
        <w:t>. Capitalism is reaching apparent limits to its</w:t>
      </w:r>
      <w:r w:rsidRPr="006B7D80">
        <w:rPr>
          <w:u w:val="single"/>
        </w:rPr>
        <w:t xml:space="preserve"> extensive expansion. There are no longer any new territories of significance that can be integrated into world capitalism, de-</w:t>
      </w:r>
      <w:proofErr w:type="spellStart"/>
      <w:r w:rsidRPr="006B7D80">
        <w:rPr>
          <w:u w:val="single"/>
        </w:rPr>
        <w:t>ruralisation</w:t>
      </w:r>
      <w:proofErr w:type="spellEnd"/>
      <w:r w:rsidRPr="006B7D80">
        <w:rPr>
          <w:u w:val="single"/>
        </w:rPr>
        <w:t xml:space="preserve"> is now well advanced, and the commodification of the countryside and of pre- and non-capitalist spaces has </w:t>
      </w:r>
      <w:r w:rsidRPr="00D113BA">
        <w:rPr>
          <w:rStyle w:val="StyleUnderline"/>
        </w:rPr>
        <w:t xml:space="preserve">intensified, that is, converted in hot-house fashion into spaces of capital, so that intensive expansion is reaching depths </w:t>
      </w:r>
      <w:proofErr w:type="gramStart"/>
      <w:r w:rsidRPr="00D113BA">
        <w:rPr>
          <w:rStyle w:val="StyleUnderline"/>
        </w:rPr>
        <w:t>never before</w:t>
      </w:r>
      <w:proofErr w:type="gramEnd"/>
      <w:r w:rsidRPr="00D113BA">
        <w:rPr>
          <w:rStyle w:val="StyleUnderline"/>
        </w:rPr>
        <w:t xml:space="preserve"> seen. Capitalism must continually expand or collapse. How or where will it now expand?  4. There is the rise of </w:t>
      </w:r>
      <w:r w:rsidRPr="00D645A6">
        <w:rPr>
          <w:rStyle w:val="Emphasis"/>
          <w:highlight w:val="green"/>
        </w:rPr>
        <w:t>a</w:t>
      </w:r>
      <w:r w:rsidRPr="00D113BA">
        <w:rPr>
          <w:rStyle w:val="StyleUnderline"/>
        </w:rPr>
        <w:t xml:space="preserve"> vast </w:t>
      </w:r>
      <w:r w:rsidRPr="00D645A6">
        <w:rPr>
          <w:rStyle w:val="Emphasis"/>
          <w:highlight w:val="green"/>
        </w:rPr>
        <w:t>surplus population</w:t>
      </w:r>
      <w:r w:rsidRPr="00D113BA">
        <w:rPr>
          <w:rStyle w:val="StyleUnderline"/>
        </w:rPr>
        <w:t xml:space="preserve"> inhabiting a “planet of slums,”4 alienated from the productive economy, thrown into the margins</w:t>
      </w:r>
      <w:r w:rsidRPr="006B7D80">
        <w:rPr>
          <w:u w:val="single"/>
        </w:rPr>
        <w:t xml:space="preserve">, and </w:t>
      </w:r>
      <w:r w:rsidRPr="00D645A6">
        <w:rPr>
          <w:rStyle w:val="Emphasis"/>
          <w:highlight w:val="green"/>
        </w:rPr>
        <w:t>subject to</w:t>
      </w:r>
      <w:r w:rsidRPr="006B7D80">
        <w:rPr>
          <w:u w:val="single"/>
        </w:rPr>
        <w:t xml:space="preserve"> sophisticated systems of social </w:t>
      </w:r>
      <w:r w:rsidRPr="00D645A6">
        <w:rPr>
          <w:rStyle w:val="Emphasis"/>
          <w:highlight w:val="green"/>
        </w:rPr>
        <w:t>control and</w:t>
      </w:r>
      <w:r w:rsidRPr="006B7D80">
        <w:rPr>
          <w:b/>
          <w:iCs/>
          <w:u w:val="single"/>
        </w:rPr>
        <w:t xml:space="preserve"> to </w:t>
      </w:r>
      <w:r w:rsidRPr="00D645A6">
        <w:rPr>
          <w:rStyle w:val="Emphasis"/>
          <w:highlight w:val="green"/>
        </w:rPr>
        <w:t>destruction</w:t>
      </w:r>
      <w:r w:rsidRPr="006B7D80">
        <w:rPr>
          <w:u w:val="single"/>
        </w:rPr>
        <w:t xml:space="preserve"> - to a mortal cycle of dispossession-exploitation-exclusion. This includes </w:t>
      </w:r>
      <w:r w:rsidRPr="00D645A6">
        <w:rPr>
          <w:rStyle w:val="Emphasis"/>
          <w:highlight w:val="green"/>
        </w:rPr>
        <w:t xml:space="preserve">prison-industrial and immigrant-detention complexes, omnipresent policing, </w:t>
      </w:r>
      <w:proofErr w:type="spellStart"/>
      <w:r w:rsidRPr="00D645A6">
        <w:rPr>
          <w:rStyle w:val="Emphasis"/>
          <w:highlight w:val="green"/>
        </w:rPr>
        <w:t>militarised</w:t>
      </w:r>
      <w:proofErr w:type="spellEnd"/>
      <w:r w:rsidRPr="00D645A6">
        <w:rPr>
          <w:rStyle w:val="Emphasis"/>
          <w:highlight w:val="green"/>
        </w:rPr>
        <w:t xml:space="preserve"> gentrification</w:t>
      </w:r>
      <w:r w:rsidRPr="006B7D80">
        <w:rPr>
          <w:sz w:val="10"/>
        </w:rPr>
        <w:t xml:space="preserve">, and so </w:t>
      </w:r>
      <w:proofErr w:type="gramStart"/>
      <w:r w:rsidRPr="006B7D80">
        <w:rPr>
          <w:sz w:val="10"/>
        </w:rPr>
        <w:t>on;  5</w:t>
      </w:r>
      <w:proofErr w:type="gramEnd"/>
      <w:r w:rsidRPr="006B7D80">
        <w:rPr>
          <w:sz w:val="10"/>
        </w:rPr>
        <w:t xml:space="preserve">. </w:t>
      </w:r>
      <w:r w:rsidRPr="00D113BA">
        <w:rPr>
          <w:rStyle w:val="StyleUnderline"/>
        </w:rPr>
        <w:t xml:space="preserve">There is a disjuncture between a </w:t>
      </w:r>
      <w:proofErr w:type="spellStart"/>
      <w:r w:rsidRPr="00D113BA">
        <w:rPr>
          <w:rStyle w:val="StyleUnderline"/>
        </w:rPr>
        <w:t>globalising</w:t>
      </w:r>
      <w:proofErr w:type="spellEnd"/>
      <w:r w:rsidRPr="00D113BA">
        <w:rPr>
          <w:rStyle w:val="StyleUnderline"/>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D113BA">
        <w:rPr>
          <w:rStyle w:val="StyleUnderline"/>
        </w:rPr>
        <w:t>organise</w:t>
      </w:r>
      <w:proofErr w:type="spellEnd"/>
      <w:r w:rsidRPr="00D113BA">
        <w:rPr>
          <w:rStyle w:val="StyleUnderline"/>
        </w:rPr>
        <w:t xml:space="preserve"> and </w:t>
      </w:r>
      <w:proofErr w:type="spellStart"/>
      <w:r w:rsidRPr="00D113BA">
        <w:rPr>
          <w:rStyle w:val="StyleUnderline"/>
        </w:rPr>
        <w:t>stabilise</w:t>
      </w:r>
      <w:proofErr w:type="spellEnd"/>
      <w:r w:rsidRPr="00D113BA">
        <w:rPr>
          <w:rStyle w:val="StyleUnderline"/>
        </w:rPr>
        <w:t xml:space="preserve"> the system. </w:t>
      </w:r>
      <w:r w:rsidRPr="00D645A6">
        <w:rPr>
          <w:rStyle w:val="Emphasis"/>
          <w:highlight w:val="green"/>
        </w:rPr>
        <w:t>The spread of w</w:t>
      </w:r>
      <w:r w:rsidRPr="00D113BA">
        <w:rPr>
          <w:rStyle w:val="StyleUnderline"/>
        </w:rPr>
        <w:t xml:space="preserve">eapons of </w:t>
      </w:r>
      <w:r w:rsidRPr="00D645A6">
        <w:rPr>
          <w:rStyle w:val="Emphasis"/>
          <w:highlight w:val="green"/>
        </w:rPr>
        <w:t>m</w:t>
      </w:r>
      <w:r w:rsidRPr="00D113BA">
        <w:rPr>
          <w:rStyle w:val="StyleUnderline"/>
        </w:rPr>
        <w:t xml:space="preserve">ass </w:t>
      </w:r>
      <w:r w:rsidRPr="00D645A6">
        <w:rPr>
          <w:rStyle w:val="Emphasis"/>
          <w:highlight w:val="green"/>
        </w:rPr>
        <w:t>d</w:t>
      </w:r>
      <w:r w:rsidRPr="00D113BA">
        <w:rPr>
          <w:rStyle w:val="StyleUnderline"/>
        </w:rPr>
        <w:t>estr</w:t>
      </w:r>
      <w:r w:rsidRPr="006B7D80">
        <w:rPr>
          <w:u w:val="single"/>
        </w:rPr>
        <w:t xml:space="preserve">uction </w:t>
      </w:r>
      <w:r w:rsidRPr="00D645A6">
        <w:rPr>
          <w:rStyle w:val="Emphasis"/>
          <w:highlight w:val="green"/>
        </w:rPr>
        <w:t>and</w:t>
      </w:r>
      <w:r w:rsidRPr="006B7D80">
        <w:rPr>
          <w:u w:val="single"/>
        </w:rPr>
        <w:t xml:space="preserve"> the unprecedented </w:t>
      </w:r>
      <w:proofErr w:type="spellStart"/>
      <w:r w:rsidRPr="00D645A6">
        <w:rPr>
          <w:rStyle w:val="Emphasis"/>
          <w:highlight w:val="green"/>
        </w:rPr>
        <w:t>militarisation</w:t>
      </w:r>
      <w:proofErr w:type="spellEnd"/>
      <w:r w:rsidRPr="006B7D80">
        <w:rPr>
          <w:u w:val="single"/>
        </w:rPr>
        <w:t xml:space="preserve"> of social life and conflict across the globe </w:t>
      </w:r>
      <w:r w:rsidRPr="00D645A6">
        <w:rPr>
          <w:rStyle w:val="Emphasis"/>
          <w:highlight w:val="green"/>
        </w:rPr>
        <w:t>makes it hard to imagine</w:t>
      </w:r>
      <w:r w:rsidRPr="006B7D80">
        <w:rPr>
          <w:u w:val="single"/>
        </w:rPr>
        <w:t xml:space="preserve"> that </w:t>
      </w:r>
      <w:r w:rsidRPr="00D645A6">
        <w:rPr>
          <w:rStyle w:val="Emphasis"/>
          <w:highlight w:val="green"/>
        </w:rPr>
        <w:t>the system can come under</w:t>
      </w:r>
      <w:r w:rsidRPr="006B7D80">
        <w:rPr>
          <w:u w:val="single"/>
        </w:rPr>
        <w:t xml:space="preserve"> any </w:t>
      </w:r>
      <w:r w:rsidRPr="00D645A6">
        <w:rPr>
          <w:rStyle w:val="Emphasis"/>
          <w:highlight w:val="green"/>
        </w:rPr>
        <w:t>stable political authority</w:t>
      </w:r>
      <w:r w:rsidRPr="006B7D80">
        <w:rPr>
          <w:u w:val="single"/>
        </w:rPr>
        <w:t xml:space="preserve"> that assures its reproduction. </w:t>
      </w:r>
      <w:r w:rsidRPr="006B7D80">
        <w:rPr>
          <w:sz w:val="10"/>
        </w:rPr>
        <w:t xml:space="preserve"> Global Police </w:t>
      </w:r>
      <w:proofErr w:type="gramStart"/>
      <w:r w:rsidRPr="006B7D80">
        <w:rPr>
          <w:sz w:val="10"/>
        </w:rPr>
        <w:t>State  How</w:t>
      </w:r>
      <w:proofErr w:type="gramEnd"/>
      <w:r w:rsidRPr="006B7D80">
        <w:rPr>
          <w:sz w:val="10"/>
        </w:rPr>
        <w:t xml:space="preserve"> have social and political forces worldwide responded to crisis? The crisis has resulted in a rapid political </w:t>
      </w:r>
      <w:proofErr w:type="spellStart"/>
      <w:r w:rsidRPr="006B7D80">
        <w:rPr>
          <w:sz w:val="10"/>
        </w:rPr>
        <w:t>polarisation</w:t>
      </w:r>
      <w:proofErr w:type="spellEnd"/>
      <w:r w:rsidRPr="006B7D80">
        <w:rPr>
          <w:sz w:val="10"/>
        </w:rPr>
        <w:t xml:space="preserve"> in global society. Both right and left-wing forces are ascendant. Three responses seem to be in dispute.  One is what we could call “reformism from above.” This elite reformism is aimed at </w:t>
      </w:r>
      <w:proofErr w:type="spellStart"/>
      <w:r w:rsidRPr="006B7D80">
        <w:rPr>
          <w:sz w:val="10"/>
        </w:rPr>
        <w:t>stabilising</w:t>
      </w:r>
      <w:proofErr w:type="spellEnd"/>
      <w:r w:rsidRPr="006B7D80">
        <w:rPr>
          <w:sz w:val="10"/>
        </w:rPr>
        <w:t xml:space="preserve"> the system, at saving the system from itself and from more radical re- </w:t>
      </w:r>
      <w:proofErr w:type="spellStart"/>
      <w:r w:rsidRPr="006B7D80">
        <w:rPr>
          <w:sz w:val="10"/>
        </w:rPr>
        <w:t>sponses</w:t>
      </w:r>
      <w:proofErr w:type="spellEnd"/>
      <w:r w:rsidRPr="006B7D80">
        <w:rPr>
          <w:sz w:val="10"/>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6B7D80">
        <w:rPr>
          <w:sz w:val="10"/>
        </w:rPr>
        <w:t>grassroots</w:t>
      </w:r>
      <w:proofErr w:type="gramEnd"/>
      <w:r w:rsidRPr="006B7D80">
        <w:rPr>
          <w:sz w:val="10"/>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6B7D80">
        <w:rPr>
          <w:i/>
          <w:iCs/>
          <w:sz w:val="10"/>
        </w:rPr>
        <w:t>21st century fascism</w:t>
      </w:r>
      <w:r w:rsidRPr="006B7D80">
        <w:rPr>
          <w:sz w:val="10"/>
        </w:rPr>
        <w:t xml:space="preserve">.5 </w:t>
      </w:r>
      <w:r w:rsidRPr="00D645A6">
        <w:rPr>
          <w:rStyle w:val="Emphasis"/>
          <w:highlight w:val="green"/>
        </w:rPr>
        <w:t>The ultra-right is</w:t>
      </w:r>
      <w:r w:rsidRPr="006B7D80">
        <w:rPr>
          <w:u w:val="single"/>
        </w:rPr>
        <w:t xml:space="preserve"> an </w:t>
      </w:r>
      <w:r w:rsidRPr="00D645A6">
        <w:rPr>
          <w:rStyle w:val="Emphasis"/>
          <w:highlight w:val="green"/>
        </w:rPr>
        <w:t>insurgent</w:t>
      </w:r>
      <w:r w:rsidRPr="006B7D80">
        <w:rPr>
          <w:u w:val="single"/>
        </w:rPr>
        <w:t xml:space="preserve"> force in many countries.</w:t>
      </w:r>
      <w:r w:rsidRPr="006B7D80">
        <w:rPr>
          <w:sz w:val="10"/>
        </w:rPr>
        <w:t xml:space="preserve"> In broad strokes, </w:t>
      </w:r>
      <w:r w:rsidRPr="006B7D80">
        <w:rPr>
          <w:u w:val="single"/>
        </w:rPr>
        <w:t xml:space="preserve">this project seeks to fuse reactionary political power with transnational capital and to </w:t>
      </w:r>
      <w:proofErr w:type="spellStart"/>
      <w:r w:rsidRPr="006B7D80">
        <w:rPr>
          <w:u w:val="single"/>
        </w:rPr>
        <w:t>organise</w:t>
      </w:r>
      <w:proofErr w:type="spellEnd"/>
      <w:r w:rsidRPr="006B7D80">
        <w:rPr>
          <w:u w:val="single"/>
        </w:rPr>
        <w:t xml:space="preserve"> a mass base among historically privileged sectors of the global working class</w:t>
      </w:r>
      <w:r w:rsidRPr="006B7D80">
        <w:rPr>
          <w:sz w:val="10"/>
        </w:rPr>
        <w:t xml:space="preserve"> – </w:t>
      </w:r>
      <w:r w:rsidRPr="006B7D80">
        <w:rPr>
          <w:u w:val="single"/>
        </w:rPr>
        <w:t>such as white workers</w:t>
      </w:r>
      <w:r w:rsidRPr="006B7D80">
        <w:rPr>
          <w:sz w:val="10"/>
        </w:rPr>
        <w:t xml:space="preserve"> in the North and middle layers in the South – </w:t>
      </w:r>
      <w:r w:rsidRPr="006B7D80">
        <w:rPr>
          <w:u w:val="single"/>
        </w:rPr>
        <w:t xml:space="preserve">that are now experiencing heightened insecurity and the specter of downward mobility. </w:t>
      </w:r>
      <w:r w:rsidRPr="00D645A6">
        <w:rPr>
          <w:rStyle w:val="Emphasis"/>
          <w:highlight w:val="green"/>
        </w:rPr>
        <w:t>It involves militarism,</w:t>
      </w:r>
      <w:r w:rsidRPr="006B7D80">
        <w:rPr>
          <w:b/>
          <w:iCs/>
          <w:u w:val="single"/>
        </w:rPr>
        <w:t xml:space="preserve"> </w:t>
      </w:r>
      <w:r w:rsidRPr="009F66BB">
        <w:rPr>
          <w:rStyle w:val="StyleUnderline"/>
        </w:rPr>
        <w:t>extreme</w:t>
      </w:r>
      <w:r w:rsidRPr="006B7D80">
        <w:rPr>
          <w:b/>
          <w:iCs/>
          <w:u w:val="single"/>
        </w:rPr>
        <w:t xml:space="preserve"> </w:t>
      </w:r>
      <w:proofErr w:type="spellStart"/>
      <w:r w:rsidRPr="00D645A6">
        <w:rPr>
          <w:rStyle w:val="Emphasis"/>
          <w:highlight w:val="green"/>
        </w:rPr>
        <w:t>masculinisation</w:t>
      </w:r>
      <w:proofErr w:type="spellEnd"/>
      <w:r w:rsidRPr="00D645A6">
        <w:rPr>
          <w:rStyle w:val="Emphasis"/>
          <w:highlight w:val="green"/>
        </w:rPr>
        <w:t xml:space="preserve">, homophobia, </w:t>
      </w:r>
      <w:proofErr w:type="gramStart"/>
      <w:r w:rsidRPr="00D645A6">
        <w:rPr>
          <w:rStyle w:val="Emphasis"/>
          <w:highlight w:val="green"/>
        </w:rPr>
        <w:t>racism</w:t>
      </w:r>
      <w:proofErr w:type="gramEnd"/>
      <w:r w:rsidRPr="00D645A6">
        <w:rPr>
          <w:rStyle w:val="Emphasis"/>
          <w:highlight w:val="green"/>
        </w:rPr>
        <w:t xml:space="preserve"> and racist </w:t>
      </w:r>
      <w:proofErr w:type="spellStart"/>
      <w:r w:rsidRPr="00D645A6">
        <w:rPr>
          <w:rStyle w:val="Emphasis"/>
          <w:highlight w:val="green"/>
        </w:rPr>
        <w:t>mobilisations</w:t>
      </w:r>
      <w:proofErr w:type="spellEnd"/>
      <w:r w:rsidRPr="006B7D80">
        <w:rPr>
          <w:u w:val="single"/>
        </w:rPr>
        <w:t>, including the search for scapegoats, such as immigrant workers and</w:t>
      </w:r>
      <w:r w:rsidRPr="006B7D80">
        <w:rPr>
          <w:sz w:val="10"/>
        </w:rPr>
        <w:t xml:space="preserve">, in the West, </w:t>
      </w:r>
      <w:r w:rsidRPr="006B7D80">
        <w:rPr>
          <w:u w:val="single"/>
        </w:rPr>
        <w:t xml:space="preserve">Muslims. </w:t>
      </w:r>
      <w:r w:rsidRPr="00D645A6">
        <w:rPr>
          <w:rStyle w:val="Emphasis"/>
          <w:highlight w:val="green"/>
        </w:rPr>
        <w:t>Twenty-first century fascism</w:t>
      </w:r>
      <w:r w:rsidRPr="006B7D80">
        <w:rPr>
          <w:u w:val="single"/>
        </w:rPr>
        <w:t xml:space="preserve"> evokes mystifying ideologies, often involving race/culture supremacy and xenophobia, embracing an </w:t>
      </w:r>
      <w:proofErr w:type="spellStart"/>
      <w:r w:rsidRPr="006B7D80">
        <w:rPr>
          <w:u w:val="single"/>
        </w:rPr>
        <w:t>idealised</w:t>
      </w:r>
      <w:proofErr w:type="spellEnd"/>
      <w:r w:rsidRPr="006B7D80">
        <w:rPr>
          <w:u w:val="single"/>
        </w:rPr>
        <w:t xml:space="preserve"> and mythical past. Neo-fascist culture </w:t>
      </w:r>
      <w:proofErr w:type="spellStart"/>
      <w:r w:rsidRPr="00D645A6">
        <w:rPr>
          <w:rStyle w:val="Emphasis"/>
          <w:highlight w:val="green"/>
        </w:rPr>
        <w:t>normalises</w:t>
      </w:r>
      <w:proofErr w:type="spellEnd"/>
      <w:r w:rsidRPr="00D645A6">
        <w:rPr>
          <w:rStyle w:val="Emphasis"/>
          <w:highlight w:val="green"/>
        </w:rPr>
        <w:t xml:space="preserve"> and </w:t>
      </w:r>
      <w:proofErr w:type="spellStart"/>
      <w:r w:rsidRPr="00D645A6">
        <w:rPr>
          <w:rStyle w:val="Emphasis"/>
          <w:highlight w:val="green"/>
        </w:rPr>
        <w:t>glamorises</w:t>
      </w:r>
      <w:proofErr w:type="spellEnd"/>
      <w:r w:rsidRPr="00D645A6">
        <w:rPr>
          <w:rStyle w:val="Emphasis"/>
          <w:highlight w:val="green"/>
        </w:rPr>
        <w:t xml:space="preserve"> warfare</w:t>
      </w:r>
      <w:r w:rsidRPr="006B7D80">
        <w:rPr>
          <w:u w:val="single"/>
        </w:rPr>
        <w:t xml:space="preserve"> and social violence, indeed, generates a fascination with domination that is portrayed even as heroic.</w:t>
      </w:r>
    </w:p>
    <w:p w14:paraId="2CB0CB77" w14:textId="1619C139" w:rsidR="00B01772" w:rsidRPr="00963645" w:rsidRDefault="00B01772" w:rsidP="00B01772">
      <w:pPr>
        <w:pStyle w:val="Heading4"/>
        <w:rPr>
          <w:rFonts w:cs="Arial"/>
        </w:rPr>
      </w:pPr>
      <w:r w:rsidRPr="000F479C">
        <w:t xml:space="preserve">The alternative is to reject the </w:t>
      </w:r>
      <w:proofErr w:type="spellStart"/>
      <w:r w:rsidRPr="000F479C">
        <w:t>aff</w:t>
      </w:r>
      <w:proofErr w:type="spellEnd"/>
      <w:r w:rsidRPr="000F479C">
        <w:t xml:space="preserve"> in favor of a material analysis </w:t>
      </w:r>
      <w:r>
        <w:t xml:space="preserve">based on the scientific formulation of Maoist principles. </w:t>
      </w:r>
    </w:p>
    <w:p w14:paraId="157A64A2" w14:textId="77777777" w:rsidR="00B01772" w:rsidRDefault="00B01772" w:rsidP="00B01772">
      <w:pPr>
        <w:spacing w:line="240" w:lineRule="auto"/>
        <w:rPr>
          <w:rFonts w:asciiTheme="minorHAnsi" w:hAnsiTheme="minorHAnsi" w:cstheme="minorHAnsi"/>
        </w:rPr>
      </w:pPr>
      <w:r w:rsidRPr="00034497">
        <w:rPr>
          <w:rStyle w:val="Style13ptBold"/>
          <w:rFonts w:asciiTheme="minorHAnsi" w:hAnsiTheme="minorHAnsi" w:cstheme="minorHAnsi"/>
        </w:rPr>
        <w:t xml:space="preserve">Williams 18 </w:t>
      </w:r>
      <w:r w:rsidRPr="00034497">
        <w:rPr>
          <w:rFonts w:asciiTheme="minorHAnsi" w:hAnsiTheme="minorHAnsi" w:cstheme="minorHAnsi"/>
        </w:rPr>
        <w:t xml:space="preserve">[Carine, 7/30/18, “Why Black People Need Maoism in 2018”, </w:t>
      </w:r>
      <w:r w:rsidRPr="00034497">
        <w:rPr>
          <w:rFonts w:asciiTheme="minorHAnsi" w:hAnsiTheme="minorHAnsi" w:cstheme="minorHAnsi"/>
          <w:i/>
          <w:iCs/>
        </w:rPr>
        <w:t>The Hampton Institute</w:t>
      </w:r>
      <w:r w:rsidRPr="00034497">
        <w:rPr>
          <w:rFonts w:asciiTheme="minorHAnsi" w:hAnsiTheme="minorHAnsi" w:cstheme="minorHAnsi"/>
        </w:rPr>
        <w:t xml:space="preserve">, </w:t>
      </w:r>
      <w:hyperlink r:id="rId8" w:anchor=".XWwv7ZNKh0s" w:history="1">
        <w:r w:rsidRPr="00034497">
          <w:rPr>
            <w:rStyle w:val="Hyperlink"/>
            <w:rFonts w:asciiTheme="minorHAnsi" w:hAnsiTheme="minorHAnsi" w:cstheme="minorHAnsi"/>
          </w:rPr>
          <w:t>http://www.hamptoninstitution.org/why-black-people-need-maoism.html#.XWwv7ZNKh0s</w:t>
        </w:r>
      </w:hyperlink>
      <w:r w:rsidRPr="00034497">
        <w:rPr>
          <w:rFonts w:asciiTheme="minorHAnsi" w:hAnsiTheme="minorHAnsi" w:cstheme="minorHAnsi"/>
        </w:rPr>
        <w:t xml:space="preserve"> // </w:t>
      </w:r>
      <w:proofErr w:type="spellStart"/>
      <w:r w:rsidRPr="00034497">
        <w:rPr>
          <w:rFonts w:asciiTheme="minorHAnsi" w:hAnsiTheme="minorHAnsi" w:cstheme="minorHAnsi"/>
        </w:rPr>
        <w:t>KZaidi</w:t>
      </w:r>
      <w:proofErr w:type="spellEnd"/>
      <w:r w:rsidRPr="00034497">
        <w:rPr>
          <w:rFonts w:asciiTheme="minorHAnsi" w:hAnsiTheme="minorHAnsi" w:cstheme="minorHAnsi"/>
        </w:rPr>
        <w:t>]</w:t>
      </w:r>
    </w:p>
    <w:p w14:paraId="13734A82" w14:textId="5073CA5C" w:rsidR="00B01772" w:rsidRDefault="00B01772" w:rsidP="00B01772">
      <w:pPr>
        <w:rPr>
          <w:rFonts w:asciiTheme="minorHAnsi" w:hAnsiTheme="minorHAnsi" w:cstheme="minorHAnsi"/>
          <w:sz w:val="14"/>
        </w:rPr>
      </w:pPr>
      <w:r w:rsidRPr="008F204E">
        <w:rPr>
          <w:rFonts w:asciiTheme="minorHAnsi" w:hAnsiTheme="minorHAnsi" w:cstheme="minorHAnsi"/>
          <w:sz w:val="14"/>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D645A6">
        <w:rPr>
          <w:rStyle w:val="Emphasis"/>
          <w:rFonts w:asciiTheme="minorHAnsi" w:hAnsiTheme="minorHAnsi" w:cstheme="minorHAnsi"/>
          <w:highlight w:val="green"/>
        </w:rPr>
        <w:t>Maoism is a living</w:t>
      </w:r>
      <w:r w:rsidRPr="00034497">
        <w:rPr>
          <w:rStyle w:val="Emphasis"/>
          <w:rFonts w:asciiTheme="minorHAnsi" w:hAnsiTheme="minorHAnsi" w:cstheme="minorHAnsi"/>
        </w:rPr>
        <w:t xml:space="preserve">, breathing </w:t>
      </w:r>
      <w:r w:rsidRPr="00D645A6">
        <w:rPr>
          <w:rStyle w:val="Emphasis"/>
          <w:rFonts w:asciiTheme="minorHAnsi" w:hAnsiTheme="minorHAnsi" w:cstheme="minorHAnsi"/>
          <w:highlight w:val="green"/>
        </w:rPr>
        <w:t>science.</w:t>
      </w:r>
      <w:r w:rsidRPr="00034497">
        <w:rPr>
          <w:rStyle w:val="Emphasis"/>
          <w:rFonts w:asciiTheme="minorHAnsi" w:hAnsiTheme="minorHAnsi" w:cstheme="minorHAnsi"/>
        </w:rPr>
        <w:t xml:space="preserve"> By science we mean something </w:t>
      </w:r>
      <w:r w:rsidRPr="00D645A6">
        <w:rPr>
          <w:rStyle w:val="Emphasis"/>
          <w:rFonts w:asciiTheme="minorHAnsi" w:hAnsiTheme="minorHAnsi" w:cstheme="minorHAnsi"/>
          <w:highlight w:val="green"/>
        </w:rPr>
        <w:t xml:space="preserve">with universal principles </w:t>
      </w:r>
      <w:r w:rsidRPr="00034497">
        <w:rPr>
          <w:rStyle w:val="Emphasis"/>
          <w:rFonts w:asciiTheme="minorHAnsi" w:hAnsiTheme="minorHAnsi" w:cstheme="minorHAnsi"/>
        </w:rPr>
        <w:t xml:space="preserve">that can be taken and </w:t>
      </w:r>
      <w:r w:rsidRPr="00D645A6">
        <w:rPr>
          <w:rStyle w:val="Emphasis"/>
          <w:rFonts w:asciiTheme="minorHAnsi" w:hAnsiTheme="minorHAnsi" w:cstheme="minorHAnsi"/>
          <w:highlight w:val="green"/>
        </w:rPr>
        <w:t xml:space="preserve">applied by </w:t>
      </w:r>
      <w:r w:rsidRPr="00034497">
        <w:rPr>
          <w:rStyle w:val="Emphasis"/>
          <w:rFonts w:asciiTheme="minorHAnsi" w:hAnsiTheme="minorHAnsi" w:cstheme="minorHAnsi"/>
        </w:rPr>
        <w:t>all who have a</w:t>
      </w:r>
      <w:r w:rsidRPr="00D645A6">
        <w:rPr>
          <w:rStyle w:val="Emphasis"/>
          <w:rFonts w:asciiTheme="minorHAnsi" w:hAnsiTheme="minorHAnsi" w:cstheme="minorHAnsi"/>
          <w:highlight w:val="green"/>
        </w:rPr>
        <w:t xml:space="preserve"> material interest in</w:t>
      </w:r>
      <w:r w:rsidRPr="00034497">
        <w:rPr>
          <w:rStyle w:val="Emphasis"/>
          <w:rFonts w:asciiTheme="minorHAnsi" w:hAnsiTheme="minorHAnsi" w:cstheme="minorHAnsi"/>
        </w:rPr>
        <w:t xml:space="preserve"> making </w:t>
      </w:r>
      <w:r w:rsidRPr="00D645A6">
        <w:rPr>
          <w:rStyle w:val="Emphasis"/>
          <w:rFonts w:asciiTheme="minorHAnsi" w:hAnsiTheme="minorHAnsi" w:cstheme="minorHAnsi"/>
          <w:highlight w:val="green"/>
        </w:rPr>
        <w:t>revolution</w:t>
      </w:r>
      <w:r w:rsidRPr="00034497">
        <w:rPr>
          <w:rStyle w:val="Emphasis"/>
          <w:rFonts w:asciiTheme="minorHAnsi" w:hAnsiTheme="minorHAnsi" w:cstheme="minorHAnsi"/>
        </w:rPr>
        <w:t xml:space="preserve">. </w:t>
      </w:r>
      <w:r w:rsidRPr="008F204E">
        <w:rPr>
          <w:rFonts w:asciiTheme="minorHAnsi" w:hAnsiTheme="minorHAnsi" w:cstheme="minorHAnsi"/>
          <w:sz w:val="14"/>
        </w:rPr>
        <w:t xml:space="preserve">In the United States, this is Black people, or the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w:t>
      </w:r>
      <w:r w:rsidRPr="008F204E">
        <w:rPr>
          <w:sz w:val="14"/>
        </w:rPr>
        <w:t xml:space="preserve">careful. We must place things in their historical context and ensure that we are able </w:t>
      </w:r>
      <w:r w:rsidRPr="008F204E">
        <w:rPr>
          <w:sz w:val="14"/>
        </w:rPr>
        <w:lastRenderedPageBreak/>
        <w:t xml:space="preserve">to divide one into two, meaning see the beneficial as well as the negative aspects of a thing but also realize that one aspect must be primary. The BPP was destroyed by a combination of factors: lack of a really scientific method of analysis and cohesive program of political education, failure to promote and apply the Marxist-Leninist principle of Democratic Centralism (debate inside the party, formation of a political line through this debate, and the upholding of this decision by all party members and organs), and a culture of liberalism that ended with comrades fighting comrades, thus opening the door for external factors (the FBI and other LE agencies) to play havoc and get cadre railroaded into prison and killed. </w:t>
      </w:r>
      <w:r w:rsidRPr="0058222B">
        <w:rPr>
          <w:rStyle w:val="Emphasis"/>
        </w:rPr>
        <w:t xml:space="preserve">We must study and learn </w:t>
      </w:r>
      <w:proofErr w:type="gramStart"/>
      <w:r w:rsidRPr="0058222B">
        <w:rPr>
          <w:rStyle w:val="Emphasis"/>
        </w:rPr>
        <w:t>all of</w:t>
      </w:r>
      <w:proofErr w:type="gramEnd"/>
      <w:r w:rsidRPr="0058222B">
        <w:rPr>
          <w:rStyle w:val="Emphasis"/>
        </w:rPr>
        <w:t xml:space="preserve"> these lessons, because </w:t>
      </w:r>
      <w:r w:rsidRPr="002934D3">
        <w:rPr>
          <w:rStyle w:val="Emphasis"/>
        </w:rPr>
        <w:t xml:space="preserve">when </w:t>
      </w:r>
      <w:r w:rsidRPr="00D645A6">
        <w:rPr>
          <w:rStyle w:val="Emphasis"/>
          <w:highlight w:val="green"/>
        </w:rPr>
        <w:t>we develop</w:t>
      </w:r>
      <w:r w:rsidRPr="0058222B">
        <w:rPr>
          <w:rStyle w:val="Emphasis"/>
        </w:rPr>
        <w:t xml:space="preserve"> another organization with </w:t>
      </w:r>
      <w:r w:rsidRPr="00D645A6">
        <w:rPr>
          <w:rStyle w:val="Emphasis"/>
          <w:highlight w:val="green"/>
        </w:rPr>
        <w:t>the</w:t>
      </w:r>
      <w:r w:rsidRPr="0058222B">
        <w:rPr>
          <w:rStyle w:val="Emphasis"/>
        </w:rPr>
        <w:t xml:space="preserve"> prestige, mass </w:t>
      </w:r>
      <w:r w:rsidRPr="00D645A6">
        <w:rPr>
          <w:rStyle w:val="Emphasis"/>
          <w:highlight w:val="green"/>
        </w:rPr>
        <w:t>base, and power that the Panthers had</w:t>
      </w:r>
      <w:r w:rsidRPr="0058222B">
        <w:rPr>
          <w:rStyle w:val="Emphasis"/>
        </w:rPr>
        <w:t xml:space="preserve">, and we will, </w:t>
      </w:r>
      <w:r w:rsidRPr="002934D3">
        <w:rPr>
          <w:rStyle w:val="Emphasis"/>
        </w:rPr>
        <w:t>they will come for us</w:t>
      </w:r>
      <w:r w:rsidRPr="0058222B">
        <w:rPr>
          <w:rStyle w:val="Emphasis"/>
        </w:rPr>
        <w:t xml:space="preserve"> all again.</w:t>
      </w:r>
      <w:r w:rsidRPr="008F204E">
        <w:rPr>
          <w:sz w:val="14"/>
        </w:rPr>
        <w:t xml:space="preserve"> 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8F204E">
        <w:rPr>
          <w:sz w:val="14"/>
        </w:rPr>
        <w:t>is in disagreement</w:t>
      </w:r>
      <w:proofErr w:type="gramEnd"/>
      <w:r w:rsidRPr="008F204E">
        <w:rPr>
          <w:sz w:val="14"/>
        </w:rPr>
        <w:t xml:space="preserve"> with many Marxist-Leninist organizations today, which uphold these things and other imperialist depredations carried out under the faded red banner of China. The Maoist argument is that Marxist-Leninist terrain has been spent, and the 21st century must learn from Maoism. "</w:t>
      </w:r>
      <w:r w:rsidRPr="008F204E">
        <w:rPr>
          <w:rFonts w:asciiTheme="minorHAnsi" w:hAnsiTheme="minorHAnsi" w:cstheme="minorHAnsi"/>
          <w:sz w:val="14"/>
        </w:rPr>
        <w:t>You haven't seized state power yet!" others cry. Indeed, and there has never been a truly Maoist party that has initiated armed struggle in the imperialist metro poles. This doesn't mean that Maoist principles cannot be applied to these countries,</w:t>
      </w:r>
      <w:r w:rsidRPr="00034497">
        <w:rPr>
          <w:rStyle w:val="Emphasis"/>
          <w:rFonts w:asciiTheme="minorHAnsi" w:hAnsiTheme="minorHAnsi" w:cstheme="minorHAnsi"/>
        </w:rPr>
        <w:t xml:space="preserve"> this means that we must be ever more creative in our application and ever more disciplined in our party-building efforts. </w:t>
      </w:r>
      <w:r w:rsidRPr="00D645A6">
        <w:rPr>
          <w:rStyle w:val="Emphasis"/>
          <w:rFonts w:asciiTheme="minorHAnsi" w:hAnsiTheme="minorHAnsi" w:cstheme="minorHAnsi"/>
          <w:highlight w:val="green"/>
        </w:rPr>
        <w:t>Party building</w:t>
      </w:r>
      <w:r w:rsidRPr="00034497">
        <w:rPr>
          <w:rStyle w:val="Emphasis"/>
          <w:rFonts w:asciiTheme="minorHAnsi" w:hAnsiTheme="minorHAnsi" w:cstheme="minorHAnsi"/>
        </w:rPr>
        <w:t xml:space="preserve"> in the USA </w:t>
      </w:r>
      <w:r w:rsidRPr="00D645A6">
        <w:rPr>
          <w:rStyle w:val="Emphasis"/>
          <w:rFonts w:asciiTheme="minorHAnsi" w:hAnsiTheme="minorHAnsi" w:cstheme="minorHAnsi"/>
          <w:highlight w:val="green"/>
        </w:rPr>
        <w:t>requires the careful</w:t>
      </w:r>
      <w:r w:rsidRPr="00034497">
        <w:rPr>
          <w:rStyle w:val="Emphasis"/>
          <w:rFonts w:asciiTheme="minorHAnsi" w:hAnsiTheme="minorHAnsi" w:cstheme="minorHAnsi"/>
        </w:rPr>
        <w:t xml:space="preserve"> and thorough </w:t>
      </w:r>
      <w:r w:rsidRPr="00D645A6">
        <w:rPr>
          <w:rStyle w:val="Emphasis"/>
          <w:rFonts w:asciiTheme="minorHAnsi" w:hAnsiTheme="minorHAnsi" w:cstheme="minorHAnsi"/>
          <w:highlight w:val="green"/>
        </w:rPr>
        <w:t>cultivation of a</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base.</w:t>
      </w:r>
      <w:r w:rsidRPr="00034497">
        <w:rPr>
          <w:rStyle w:val="Emphasis"/>
          <w:rFonts w:asciiTheme="minorHAnsi" w:hAnsiTheme="minorHAnsi" w:cstheme="minorHAnsi"/>
        </w:rPr>
        <w:t xml:space="preserve"> Tens of thousands, even hundreds of thousands, of </w:t>
      </w:r>
      <w:r w:rsidRPr="00D645A6">
        <w:rPr>
          <w:rStyle w:val="Emphasis"/>
          <w:rFonts w:asciiTheme="minorHAnsi" w:hAnsiTheme="minorHAnsi" w:cstheme="minorHAnsi"/>
          <w:highlight w:val="green"/>
        </w:rPr>
        <w:t>people must</w:t>
      </w:r>
      <w:r w:rsidRPr="00034497">
        <w:rPr>
          <w:rStyle w:val="Emphasis"/>
          <w:rFonts w:asciiTheme="minorHAnsi" w:hAnsiTheme="minorHAnsi" w:cstheme="minorHAnsi"/>
        </w:rPr>
        <w:t xml:space="preserve"> depend on and follow this party and </w:t>
      </w:r>
      <w:r w:rsidRPr="00D645A6">
        <w:rPr>
          <w:rStyle w:val="Emphasis"/>
          <w:rFonts w:asciiTheme="minorHAnsi" w:hAnsiTheme="minorHAnsi" w:cstheme="minorHAnsi"/>
          <w:highlight w:val="green"/>
        </w:rPr>
        <w:t>participate in</w:t>
      </w:r>
      <w:r w:rsidRPr="00034497">
        <w:rPr>
          <w:rStyle w:val="Emphasis"/>
          <w:rFonts w:asciiTheme="minorHAnsi" w:hAnsiTheme="minorHAnsi" w:cstheme="minorHAnsi"/>
        </w:rPr>
        <w:t xml:space="preserve"> mass </w:t>
      </w:r>
      <w:r w:rsidRPr="00D645A6">
        <w:rPr>
          <w:rStyle w:val="Emphasis"/>
          <w:rFonts w:asciiTheme="minorHAnsi" w:hAnsiTheme="minorHAnsi" w:cstheme="minorHAnsi"/>
          <w:highlight w:val="green"/>
        </w:rPr>
        <w:t>organizations before it can</w:t>
      </w:r>
      <w:r w:rsidRPr="00034497">
        <w:rPr>
          <w:rStyle w:val="Emphasis"/>
          <w:rFonts w:asciiTheme="minorHAnsi" w:hAnsiTheme="minorHAnsi" w:cstheme="minorHAnsi"/>
        </w:rPr>
        <w:t xml:space="preserve"> even </w:t>
      </w:r>
      <w:r w:rsidRPr="00D645A6">
        <w:rPr>
          <w:rStyle w:val="Emphasis"/>
          <w:rFonts w:asciiTheme="minorHAnsi" w:hAnsiTheme="minorHAnsi" w:cstheme="minorHAnsi"/>
          <w:highlight w:val="green"/>
        </w:rPr>
        <w:t>be</w:t>
      </w:r>
      <w:r w:rsidRPr="00034497">
        <w:rPr>
          <w:rStyle w:val="Emphasis"/>
          <w:rFonts w:asciiTheme="minorHAnsi" w:hAnsiTheme="minorHAnsi" w:cstheme="minorHAnsi"/>
        </w:rPr>
        <w:t xml:space="preserve">gin to call itself </w:t>
      </w:r>
      <w:r w:rsidRPr="00D645A6">
        <w:rPr>
          <w:rStyle w:val="Emphasis"/>
          <w:rFonts w:asciiTheme="minorHAnsi" w:hAnsiTheme="minorHAnsi" w:cstheme="minorHAnsi"/>
          <w:highlight w:val="green"/>
        </w:rPr>
        <w:t>a vanguard.</w:t>
      </w:r>
      <w:r w:rsidRPr="00034497">
        <w:rPr>
          <w:rStyle w:val="Emphasis"/>
          <w:rFonts w:asciiTheme="minorHAnsi" w:hAnsiTheme="minorHAnsi" w:cstheme="minorHAnsi"/>
        </w:rPr>
        <w:t xml:space="preserve"> </w:t>
      </w:r>
      <w:r w:rsidRPr="008F204E">
        <w:rPr>
          <w:rFonts w:asciiTheme="minorHAnsi" w:hAnsiTheme="minorHAnsi" w:cstheme="minorHAnsi"/>
          <w:sz w:val="14"/>
        </w:rPr>
        <w:t>This is what many who came out of the New Communist Movement of the mid-late 1970s failed to realize. The days of endless squabbling sects that fight over "mass bases" of a handful of other activists must be put to an end,</w:t>
      </w:r>
      <w:r w:rsidRPr="00034497">
        <w:rPr>
          <w:rStyle w:val="Emphasis"/>
          <w:rFonts w:asciiTheme="minorHAnsi" w:hAnsiTheme="minorHAnsi" w:cstheme="minorHAnsi"/>
        </w:rPr>
        <w:t xml:space="preserve"> and </w:t>
      </w:r>
      <w:r w:rsidRPr="00D645A6">
        <w:rPr>
          <w:rStyle w:val="Emphasis"/>
          <w:rFonts w:asciiTheme="minorHAnsi" w:hAnsiTheme="minorHAnsi" w:cstheme="minorHAnsi"/>
          <w:highlight w:val="green"/>
        </w:rPr>
        <w:t>we must</w:t>
      </w:r>
      <w:r w:rsidRPr="00034497">
        <w:rPr>
          <w:rStyle w:val="Emphasis"/>
          <w:rFonts w:asciiTheme="minorHAnsi" w:hAnsiTheme="minorHAnsi" w:cstheme="minorHAnsi"/>
        </w:rPr>
        <w:t xml:space="preserve"> have a truly mass perspective. </w:t>
      </w:r>
      <w:r w:rsidRPr="008F204E">
        <w:rPr>
          <w:rFonts w:asciiTheme="minorHAnsi" w:hAnsiTheme="minorHAnsi" w:cstheme="minorHAnsi"/>
          <w:sz w:val="14"/>
        </w:rPr>
        <w:t>There is optimism in the spread of For the People (FTP) organizations and the development of the Organizing Committee for a Maoist Communist Party (MCP-OC)</w:t>
      </w:r>
      <w:r w:rsidRPr="00034497">
        <w:rPr>
          <w:rStyle w:val="Emphasis"/>
          <w:rFonts w:asciiTheme="minorHAnsi" w:hAnsiTheme="minorHAnsi" w:cstheme="minorHAnsi"/>
        </w:rPr>
        <w:t xml:space="preserve"> which has a more mass orientation and places primacy on the </w:t>
      </w:r>
      <w:r w:rsidRPr="00D645A6">
        <w:rPr>
          <w:rStyle w:val="Emphasis"/>
          <w:rFonts w:asciiTheme="minorHAnsi" w:hAnsiTheme="minorHAnsi" w:cstheme="minorHAnsi"/>
          <w:highlight w:val="green"/>
        </w:rPr>
        <w:t>develop</w:t>
      </w:r>
      <w:r w:rsidRPr="00034497">
        <w:rPr>
          <w:rStyle w:val="Emphasis"/>
          <w:rFonts w:asciiTheme="minorHAnsi" w:hAnsiTheme="minorHAnsi" w:cstheme="minorHAnsi"/>
        </w:rPr>
        <w:t xml:space="preserve">ment of </w:t>
      </w:r>
      <w:r w:rsidRPr="00D645A6">
        <w:rPr>
          <w:rStyle w:val="Emphasis"/>
          <w:rFonts w:asciiTheme="minorHAnsi" w:hAnsiTheme="minorHAnsi" w:cstheme="minorHAnsi"/>
          <w:highlight w:val="green"/>
        </w:rPr>
        <w:t xml:space="preserve">a class analysis </w:t>
      </w:r>
      <w:r w:rsidRPr="00034497">
        <w:rPr>
          <w:rStyle w:val="Emphasis"/>
          <w:rFonts w:asciiTheme="minorHAnsi" w:hAnsiTheme="minorHAnsi" w:cstheme="minorHAnsi"/>
        </w:rPr>
        <w:t xml:space="preserve">and political line in the USA that is </w:t>
      </w:r>
      <w:r w:rsidRPr="00D645A6">
        <w:rPr>
          <w:rStyle w:val="Emphasis"/>
          <w:rFonts w:asciiTheme="minorHAnsi" w:hAnsiTheme="minorHAnsi" w:cstheme="minorHAnsi"/>
          <w:highlight w:val="green"/>
        </w:rPr>
        <w:t>based in</w:t>
      </w:r>
      <w:r w:rsidRPr="00034497">
        <w:rPr>
          <w:rStyle w:val="Emphasis"/>
          <w:rFonts w:asciiTheme="minorHAnsi" w:hAnsiTheme="minorHAnsi" w:cstheme="minorHAnsi"/>
        </w:rPr>
        <w:t xml:space="preserve"> painstaking </w:t>
      </w:r>
      <w:r w:rsidRPr="00D645A6">
        <w:rPr>
          <w:rStyle w:val="Emphasis"/>
          <w:rFonts w:asciiTheme="minorHAnsi" w:hAnsiTheme="minorHAnsi" w:cstheme="minorHAnsi"/>
          <w:highlight w:val="green"/>
        </w:rPr>
        <w:t xml:space="preserve">investigation </w:t>
      </w:r>
      <w:r w:rsidRPr="00034497">
        <w:rPr>
          <w:rStyle w:val="Emphasis"/>
          <w:rFonts w:asciiTheme="minorHAnsi" w:hAnsiTheme="minorHAnsi" w:cstheme="minorHAnsi"/>
        </w:rPr>
        <w:t xml:space="preserve">and rooted in the aspirations and struggles of the most oppressed, </w:t>
      </w:r>
      <w:r w:rsidRPr="008F204E">
        <w:rPr>
          <w:rFonts w:asciiTheme="minorHAnsi" w:hAnsiTheme="minorHAnsi" w:cstheme="minorHAnsi"/>
          <w:sz w:val="14"/>
        </w:rPr>
        <w:t xml:space="preserve">along with a record of seeking to develop international solidarity and prison work. This, I believe, is the best hope for New </w:t>
      </w:r>
      <w:proofErr w:type="spellStart"/>
      <w:r w:rsidRPr="008F204E">
        <w:rPr>
          <w:rFonts w:asciiTheme="minorHAnsi" w:hAnsiTheme="minorHAnsi" w:cstheme="minorHAnsi"/>
          <w:sz w:val="14"/>
        </w:rPr>
        <w:t>Afrikan</w:t>
      </w:r>
      <w:proofErr w:type="spellEnd"/>
      <w:r w:rsidRPr="008F204E">
        <w:rPr>
          <w:rFonts w:asciiTheme="minorHAnsi" w:hAnsiTheme="minorHAnsi" w:cstheme="minorHAnsi"/>
          <w:sz w:val="14"/>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034497">
        <w:rPr>
          <w:rStyle w:val="Emphasis"/>
          <w:rFonts w:asciiTheme="minorHAnsi" w:hAnsiTheme="minorHAnsi" w:cstheme="minorHAnsi"/>
        </w:rPr>
        <w:t xml:space="preserve"> Time is up for spinning our wheels; </w:t>
      </w:r>
      <w:r w:rsidRPr="00D645A6">
        <w:rPr>
          <w:rStyle w:val="Emphasis"/>
          <w:rFonts w:asciiTheme="minorHAnsi" w:hAnsiTheme="minorHAnsi" w:cstheme="minorHAnsi"/>
          <w:highlight w:val="green"/>
        </w:rPr>
        <w:t xml:space="preserve">we must </w:t>
      </w:r>
      <w:r w:rsidRPr="00034497">
        <w:rPr>
          <w:rStyle w:val="Emphasis"/>
          <w:rFonts w:asciiTheme="minorHAnsi" w:hAnsiTheme="minorHAnsi" w:cstheme="minorHAnsi"/>
        </w:rPr>
        <w:t xml:space="preserve">get together, </w:t>
      </w:r>
      <w:r w:rsidRPr="00D645A6">
        <w:rPr>
          <w:rStyle w:val="Emphasis"/>
          <w:rFonts w:asciiTheme="minorHAnsi" w:hAnsiTheme="minorHAnsi" w:cstheme="minorHAnsi"/>
          <w:highlight w:val="green"/>
        </w:rPr>
        <w:t xml:space="preserve">unite </w:t>
      </w:r>
      <w:r w:rsidRPr="00034497">
        <w:rPr>
          <w:rStyle w:val="Emphasis"/>
          <w:rFonts w:asciiTheme="minorHAnsi" w:hAnsiTheme="minorHAnsi" w:cstheme="minorHAnsi"/>
        </w:rPr>
        <w:t xml:space="preserve">on a principled and unshakeable basis, </w:t>
      </w:r>
      <w:r w:rsidRPr="00D645A6">
        <w:rPr>
          <w:rStyle w:val="Emphasis"/>
          <w:rFonts w:asciiTheme="minorHAnsi" w:hAnsiTheme="minorHAnsi" w:cstheme="minorHAnsi"/>
          <w:highlight w:val="green"/>
        </w:rPr>
        <w:t xml:space="preserve">and </w:t>
      </w:r>
      <w:r w:rsidRPr="00034497">
        <w:rPr>
          <w:rStyle w:val="Emphasis"/>
          <w:rFonts w:asciiTheme="minorHAnsi" w:hAnsiTheme="minorHAnsi" w:cstheme="minorHAnsi"/>
        </w:rPr>
        <w:t xml:space="preserve">mount a formidable </w:t>
      </w:r>
      <w:r w:rsidRPr="00D645A6">
        <w:rPr>
          <w:rStyle w:val="Emphasis"/>
          <w:rFonts w:asciiTheme="minorHAnsi" w:hAnsiTheme="minorHAnsi" w:cstheme="minorHAnsi"/>
          <w:highlight w:val="green"/>
        </w:rPr>
        <w:t>resist</w:t>
      </w:r>
      <w:r w:rsidRPr="00034497">
        <w:rPr>
          <w:rStyle w:val="Emphasis"/>
          <w:rFonts w:asciiTheme="minorHAnsi" w:hAnsiTheme="minorHAnsi" w:cstheme="minorHAnsi"/>
        </w:rPr>
        <w:t xml:space="preserve">ance against decades and centuries-old oppression based in </w:t>
      </w:r>
      <w:r w:rsidRPr="00D645A6">
        <w:rPr>
          <w:rStyle w:val="Emphasis"/>
          <w:rFonts w:asciiTheme="minorHAnsi" w:hAnsiTheme="minorHAnsi" w:cstheme="minorHAnsi"/>
          <w:highlight w:val="green"/>
        </w:rPr>
        <w:t>capital</w:t>
      </w:r>
      <w:r w:rsidRPr="00034497">
        <w:rPr>
          <w:rStyle w:val="Emphasis"/>
          <w:rFonts w:asciiTheme="minorHAnsi" w:hAnsiTheme="minorHAnsi" w:cstheme="minorHAnsi"/>
        </w:rPr>
        <w:t xml:space="preserve">ism </w:t>
      </w:r>
      <w:r w:rsidRPr="00D645A6">
        <w:rPr>
          <w:rStyle w:val="Emphasis"/>
          <w:rFonts w:asciiTheme="minorHAnsi" w:hAnsiTheme="minorHAnsi" w:cstheme="minorHAnsi"/>
          <w:highlight w:val="green"/>
        </w:rPr>
        <w:t>and white supremacy</w:t>
      </w:r>
      <w:r w:rsidRPr="00034497">
        <w:rPr>
          <w:rStyle w:val="Emphasis"/>
          <w:rFonts w:asciiTheme="minorHAnsi" w:hAnsiTheme="minorHAnsi" w:cstheme="minorHAnsi"/>
        </w:rPr>
        <w:t xml:space="preserve">. </w:t>
      </w:r>
      <w:r w:rsidRPr="008F204E">
        <w:rPr>
          <w:rFonts w:asciiTheme="minorHAnsi" w:hAnsiTheme="minorHAnsi" w:cstheme="minorHAnsi"/>
          <w:sz w:val="14"/>
        </w:rPr>
        <w:t>I also encourage support and donation to the Hampton Institute as an invaluable resource in promoting revolutionary ideology and practice in the finest Marxist tradition.</w:t>
      </w:r>
    </w:p>
    <w:p w14:paraId="45328AD0" w14:textId="77777777" w:rsidR="00ED3ADD" w:rsidRDefault="00ED3ADD" w:rsidP="00ED3ADD">
      <w:pPr>
        <w:pStyle w:val="Heading4"/>
        <w:tabs>
          <w:tab w:val="left" w:pos="4299"/>
        </w:tabs>
      </w:pPr>
      <w:r>
        <w:t>Red innovation and central planning solve everything</w:t>
      </w:r>
    </w:p>
    <w:p w14:paraId="3F042D9F" w14:textId="77777777" w:rsidR="00ED3ADD" w:rsidRPr="00AD1FE8" w:rsidRDefault="00ED3ADD" w:rsidP="00ED3ADD">
      <w:pPr>
        <w:rPr>
          <w:b/>
          <w:bCs/>
          <w:sz w:val="26"/>
        </w:rPr>
      </w:pPr>
      <w:r w:rsidRPr="00AD1FE8">
        <w:rPr>
          <w:rStyle w:val="Style13ptBold"/>
        </w:rPr>
        <w:t xml:space="preserve">Nieto </w:t>
      </w:r>
      <w:r>
        <w:rPr>
          <w:rStyle w:val="Style13ptBold"/>
        </w:rPr>
        <w:t>&amp;</w:t>
      </w:r>
      <w:r w:rsidRPr="00AD1FE8">
        <w:rPr>
          <w:rStyle w:val="Style13ptBold"/>
        </w:rPr>
        <w:t xml:space="preserve"> Mateo 20 </w:t>
      </w:r>
      <w:r w:rsidRPr="00612AB3">
        <w:t xml:space="preserve">[Maxi Nieto is a PhD is sociology from the University of Elche and writer for </w:t>
      </w:r>
      <w:proofErr w:type="spellStart"/>
      <w:r w:rsidRPr="00612AB3">
        <w:t>Ciber</w:t>
      </w:r>
      <w:proofErr w:type="spellEnd"/>
      <w:r w:rsidRPr="00612AB3">
        <w:t xml:space="preserve"> </w:t>
      </w:r>
      <w:proofErr w:type="spellStart"/>
      <w:r w:rsidRPr="00612AB3">
        <w:t>Comunismo</w:t>
      </w:r>
      <w:proofErr w:type="spellEnd"/>
      <w:r w:rsidRPr="00612AB3">
        <w:t xml:space="preserve"> and Juan Pablo Mateo is a visiting scholar in the department of Economics at The New School, </w:t>
      </w:r>
      <w:proofErr w:type="gramStart"/>
      <w:r w:rsidRPr="00612AB3">
        <w:t>New York</w:t>
      </w:r>
      <w:proofErr w:type="gramEnd"/>
      <w:r w:rsidRPr="00612AB3">
        <w:t xml:space="preserve"> and economics professor at the University of Valladolid (Spain). January 2020, “Dynamic Efficiency in a Planned Economy: Innovation and Entrepreneurship Without Markets”, Science &amp; Society, </w:t>
      </w:r>
      <w:hyperlink r:id="rId9" w:history="1">
        <w:r w:rsidRPr="00612AB3">
          <w:rPr>
            <w:rStyle w:val="Hyperlink"/>
          </w:rPr>
          <w:t>https://www.researchgate.net/publication/338327276_Dynamic_Efficiency_in_a_Planned_Economy_Innovation_and_Entrepreneurship_Without_Markets //</w:t>
        </w:r>
        <w:proofErr w:type="spellStart"/>
      </w:hyperlink>
      <w:r w:rsidRPr="00612AB3">
        <w:t>gbs</w:t>
      </w:r>
      <w:proofErr w:type="spellEnd"/>
      <w:r w:rsidRPr="00612AB3">
        <w:t xml:space="preserve"> </w:t>
      </w:r>
      <w:proofErr w:type="spellStart"/>
      <w:r w:rsidRPr="00612AB3">
        <w:t>jacobs</w:t>
      </w:r>
      <w:proofErr w:type="spellEnd"/>
      <w:r w:rsidRPr="00612AB3">
        <w:t xml:space="preserve"> &amp; </w:t>
      </w:r>
      <w:proofErr w:type="spellStart"/>
      <w:r w:rsidRPr="00612AB3">
        <w:t>majeed</w:t>
      </w:r>
      <w:proofErr w:type="spellEnd"/>
      <w:r w:rsidRPr="00612AB3">
        <w:t xml:space="preserve">] </w:t>
      </w:r>
    </w:p>
    <w:p w14:paraId="1E57015C" w14:textId="77777777" w:rsidR="00ED3ADD" w:rsidRDefault="00ED3ADD" w:rsidP="00ED3ADD">
      <w:pPr>
        <w:rPr>
          <w:sz w:val="14"/>
        </w:rPr>
      </w:pPr>
      <w:r w:rsidRPr="005E26C6">
        <w:rPr>
          <w:sz w:val="14"/>
        </w:rPr>
        <w:t xml:space="preserve">4.1. Innovation and social property. </w:t>
      </w:r>
      <w:r w:rsidRPr="00AD1FE8">
        <w:rPr>
          <w:rStyle w:val="StyleUnderline"/>
        </w:rPr>
        <w:t xml:space="preserve">Innovation occurs </w:t>
      </w:r>
      <w:proofErr w:type="gramStart"/>
      <w:r w:rsidRPr="00AD1FE8">
        <w:rPr>
          <w:rStyle w:val="StyleUnderline"/>
        </w:rPr>
        <w:t>as a result of</w:t>
      </w:r>
      <w:proofErr w:type="gramEnd"/>
      <w:r w:rsidRPr="00AD1FE8">
        <w:rPr>
          <w:rStyle w:val="StyleUnderline"/>
        </w:rPr>
        <w:t xml:space="preserve"> a long and complex accumulation process of knowledge and creativity, where very rarely is a single individual solely responsible</w:t>
      </w:r>
      <w:r w:rsidRPr="005E26C6">
        <w:rPr>
          <w:sz w:val="14"/>
        </w:rPr>
        <w:t xml:space="preserve">. This is an essentially social process in which a plurality of actors and institutions contribute </w:t>
      </w:r>
      <w:proofErr w:type="gramStart"/>
      <w:r w:rsidRPr="005E26C6">
        <w:rPr>
          <w:sz w:val="14"/>
        </w:rPr>
        <w:t>in</w:t>
      </w:r>
      <w:proofErr w:type="gramEnd"/>
      <w:r w:rsidRPr="005E26C6">
        <w:rPr>
          <w:sz w:val="14"/>
        </w:rPr>
        <w:t xml:space="preserve"> very different spheres and circumstances. </w:t>
      </w:r>
      <w:r w:rsidRPr="005E26C6">
        <w:rPr>
          <w:rStyle w:val="StyleUnderline"/>
        </w:rPr>
        <w:t xml:space="preserve">The Austrian School presents an idealized image of innovation in capitalist economies, attributing it exclusively to the figure of the enterprising entrepreneur </w:t>
      </w:r>
      <w:r w:rsidRPr="005E26C6">
        <w:rPr>
          <w:sz w:val="14"/>
        </w:rPr>
        <w:t>— whether in a disruptive sense (Schumpeter), or in a strictly coordinating sense (</w:t>
      </w:r>
      <w:proofErr w:type="spellStart"/>
      <w:r w:rsidRPr="005E26C6">
        <w:rPr>
          <w:sz w:val="14"/>
        </w:rPr>
        <w:t>Kirzner</w:t>
      </w:r>
      <w:proofErr w:type="spellEnd"/>
      <w:r w:rsidRPr="005E26C6">
        <w:rPr>
          <w:sz w:val="14"/>
        </w:rPr>
        <w:t xml:space="preserve">). In fact, the entrepreneurial function develops within specific institutional frameworks and organized structures, both at the micro and macro levels. In this sense, </w:t>
      </w:r>
      <w:r w:rsidRPr="00D645A6">
        <w:rPr>
          <w:rStyle w:val="Emphasis"/>
          <w:highlight w:val="green"/>
        </w:rPr>
        <w:t>a socialist economy has significant advantages for</w:t>
      </w:r>
      <w:r w:rsidRPr="005E26C6">
        <w:rPr>
          <w:rStyle w:val="StyleUnderline"/>
        </w:rPr>
        <w:t xml:space="preserve"> developing technological and business </w:t>
      </w:r>
      <w:r w:rsidRPr="00D645A6">
        <w:rPr>
          <w:rStyle w:val="Emphasis"/>
          <w:highlight w:val="green"/>
        </w:rPr>
        <w:t>innovation</w:t>
      </w:r>
      <w:r w:rsidRPr="00AD1FE8">
        <w:rPr>
          <w:rStyle w:val="StyleUnderline"/>
        </w:rPr>
        <w:t>, as opposed to a capitalist economy</w:t>
      </w:r>
      <w:r w:rsidRPr="005E26C6">
        <w:rPr>
          <w:rStyle w:val="StyleUnderline"/>
        </w:rPr>
        <w:t xml:space="preserve">: </w:t>
      </w:r>
      <w:proofErr w:type="spellStart"/>
      <w:r w:rsidRPr="005E26C6">
        <w:rPr>
          <w:rStyle w:val="StyleUnderline"/>
        </w:rPr>
        <w:t>i</w:t>
      </w:r>
      <w:proofErr w:type="spellEnd"/>
      <w:r w:rsidRPr="005E26C6">
        <w:rPr>
          <w:rStyle w:val="StyleUnderline"/>
        </w:rPr>
        <w:t>)</w:t>
      </w:r>
      <w:r w:rsidRPr="005E26C6">
        <w:rPr>
          <w:sz w:val="14"/>
        </w:rPr>
        <w:t xml:space="preserve"> socialism allows for </w:t>
      </w:r>
      <w:r w:rsidRPr="005E26C6">
        <w:rPr>
          <w:rStyle w:val="StyleUnderline"/>
        </w:rPr>
        <w:t>greater and</w:t>
      </w:r>
      <w:r w:rsidRPr="00D645A6">
        <w:rPr>
          <w:rStyle w:val="Emphasis"/>
          <w:highlight w:val="green"/>
        </w:rPr>
        <w:t xml:space="preserve"> more efficient</w:t>
      </w:r>
      <w:r w:rsidRPr="005E26C6">
        <w:rPr>
          <w:sz w:val="14"/>
        </w:rPr>
        <w:t xml:space="preserve"> allocation of resources to </w:t>
      </w:r>
      <w:r w:rsidRPr="00D645A6">
        <w:rPr>
          <w:rStyle w:val="Emphasis"/>
          <w:highlight w:val="green"/>
        </w:rPr>
        <w:t>R&amp;D</w:t>
      </w:r>
      <w:r w:rsidRPr="005E26C6">
        <w:rPr>
          <w:rStyle w:val="StyleUnderline"/>
        </w:rPr>
        <w:t xml:space="preserve">&amp;I activities, </w:t>
      </w:r>
      <w:r w:rsidRPr="00D645A6">
        <w:rPr>
          <w:rStyle w:val="Emphasis"/>
          <w:highlight w:val="green"/>
        </w:rPr>
        <w:t>thanks to centralized control</w:t>
      </w:r>
      <w:r w:rsidRPr="00AD1FE8">
        <w:rPr>
          <w:rStyle w:val="StyleUnderline"/>
        </w:rPr>
        <w:t xml:space="preserve"> of the surplus </w:t>
      </w:r>
      <w:r w:rsidRPr="00D645A6">
        <w:rPr>
          <w:rStyle w:val="Emphasis"/>
          <w:highlight w:val="green"/>
        </w:rPr>
        <w:t>and the absence of sumptuous consumption</w:t>
      </w:r>
      <w:r w:rsidRPr="005E26C6">
        <w:rPr>
          <w:sz w:val="14"/>
        </w:rPr>
        <w:t xml:space="preserve"> and a rentier </w:t>
      </w:r>
      <w:r w:rsidRPr="005E26C6">
        <w:rPr>
          <w:sz w:val="14"/>
        </w:rPr>
        <w:lastRenderedPageBreak/>
        <w:t xml:space="preserve">population; </w:t>
      </w:r>
      <w:r w:rsidRPr="005E26C6">
        <w:rPr>
          <w:rStyle w:val="StyleUnderline"/>
        </w:rPr>
        <w:t xml:space="preserve">ii) </w:t>
      </w:r>
      <w:r w:rsidRPr="005E26C6">
        <w:rPr>
          <w:sz w:val="14"/>
        </w:rPr>
        <w:t xml:space="preserve">there are </w:t>
      </w:r>
      <w:r w:rsidRPr="00D645A6">
        <w:rPr>
          <w:rStyle w:val="Emphasis"/>
          <w:highlight w:val="green"/>
        </w:rPr>
        <w:t>no obstacles</w:t>
      </w:r>
      <w:r w:rsidRPr="005E26C6">
        <w:rPr>
          <w:sz w:val="14"/>
        </w:rPr>
        <w:t xml:space="preserve"> (property rights) </w:t>
      </w:r>
      <w:r w:rsidRPr="00D645A6">
        <w:rPr>
          <w:rStyle w:val="Emphasis"/>
          <w:highlight w:val="green"/>
        </w:rPr>
        <w:t>to</w:t>
      </w:r>
      <w:r w:rsidRPr="005E26C6">
        <w:rPr>
          <w:rStyle w:val="StyleUnderline"/>
        </w:rPr>
        <w:t xml:space="preserve"> the free </w:t>
      </w:r>
      <w:r w:rsidRPr="00D645A6">
        <w:rPr>
          <w:rStyle w:val="Emphasis"/>
          <w:highlight w:val="green"/>
        </w:rPr>
        <w:t>dissemination of new products and techniques</w:t>
      </w:r>
      <w:r w:rsidRPr="005E26C6">
        <w:rPr>
          <w:sz w:val="14"/>
        </w:rPr>
        <w:t xml:space="preserve">; </w:t>
      </w:r>
      <w:r w:rsidRPr="005E26C6">
        <w:rPr>
          <w:rStyle w:val="StyleUnderline"/>
        </w:rPr>
        <w:t>iii)</w:t>
      </w:r>
      <w:r w:rsidRPr="005E26C6">
        <w:rPr>
          <w:sz w:val="14"/>
        </w:rPr>
        <w:t xml:space="preserve"> the </w:t>
      </w:r>
      <w:r w:rsidRPr="00D645A6">
        <w:rPr>
          <w:rStyle w:val="Emphasis"/>
          <w:highlight w:val="green"/>
        </w:rPr>
        <w:t>equal distribution of resources</w:t>
      </w:r>
      <w:r w:rsidRPr="005E26C6">
        <w:rPr>
          <w:sz w:val="14"/>
        </w:rPr>
        <w:t xml:space="preserve"> (which guarantees that no basic needs go unmet) </w:t>
      </w:r>
      <w:r w:rsidRPr="005E26C6">
        <w:rPr>
          <w:rStyle w:val="StyleUnderline"/>
        </w:rPr>
        <w:t xml:space="preserve">allows for discovery </w:t>
      </w:r>
      <w:r w:rsidRPr="00D645A6">
        <w:rPr>
          <w:rStyle w:val="Emphasis"/>
          <w:highlight w:val="green"/>
        </w:rPr>
        <w:t>and fuller development of talent</w:t>
      </w:r>
      <w:r w:rsidRPr="005E26C6">
        <w:rPr>
          <w:sz w:val="14"/>
        </w:rPr>
        <w:t xml:space="preserve">, which likewise occurs when work is undertaken through tasks that are more balanced for the majority and less routine; </w:t>
      </w:r>
      <w:r w:rsidRPr="005E26C6">
        <w:rPr>
          <w:rStyle w:val="StyleUnderline"/>
        </w:rPr>
        <w:t>iv)</w:t>
      </w:r>
      <w:r w:rsidRPr="005E26C6">
        <w:rPr>
          <w:sz w:val="14"/>
        </w:rPr>
        <w:t xml:space="preserve"> in allocating investment, </w:t>
      </w:r>
      <w:r w:rsidRPr="005E26C6">
        <w:rPr>
          <w:rStyle w:val="StyleUnderline"/>
        </w:rPr>
        <w:t>more information is available and the</w:t>
      </w:r>
      <w:r w:rsidRPr="005E26C6">
        <w:rPr>
          <w:sz w:val="14"/>
        </w:rPr>
        <w:t xml:space="preserve"> </w:t>
      </w:r>
      <w:r w:rsidRPr="00D645A6">
        <w:rPr>
          <w:rStyle w:val="Emphasis"/>
          <w:highlight w:val="green"/>
        </w:rPr>
        <w:t>criteria</w:t>
      </w:r>
      <w:r w:rsidRPr="005E26C6">
        <w:rPr>
          <w:rStyle w:val="StyleUnderline"/>
        </w:rPr>
        <w:t xml:space="preserve"> are </w:t>
      </w:r>
      <w:r w:rsidRPr="00D645A6">
        <w:rPr>
          <w:rStyle w:val="Emphasis"/>
          <w:highlight w:val="green"/>
        </w:rPr>
        <w:t>more varied than</w:t>
      </w:r>
      <w:r w:rsidRPr="005E26C6">
        <w:rPr>
          <w:rStyle w:val="StyleUnderline"/>
        </w:rPr>
        <w:t xml:space="preserve"> mere expectation of </w:t>
      </w:r>
      <w:r w:rsidRPr="00D645A6">
        <w:rPr>
          <w:rStyle w:val="Emphasis"/>
          <w:highlight w:val="green"/>
        </w:rPr>
        <w:t>profit</w:t>
      </w:r>
      <w:r w:rsidRPr="005E26C6">
        <w:rPr>
          <w:sz w:val="14"/>
        </w:rPr>
        <w:t xml:space="preserve">; v) </w:t>
      </w:r>
      <w:r w:rsidRPr="00D645A6">
        <w:rPr>
          <w:rStyle w:val="Emphasis"/>
          <w:highlight w:val="green"/>
        </w:rPr>
        <w:t>social ownership is more</w:t>
      </w:r>
      <w:r w:rsidRPr="005E26C6">
        <w:rPr>
          <w:rStyle w:val="StyleUnderline"/>
        </w:rPr>
        <w:t xml:space="preserve"> inclusive and </w:t>
      </w:r>
      <w:r w:rsidRPr="00D645A6">
        <w:rPr>
          <w:rStyle w:val="Emphasis"/>
          <w:highlight w:val="green"/>
        </w:rPr>
        <w:t>participatory</w:t>
      </w:r>
      <w:r w:rsidRPr="005E26C6">
        <w:rPr>
          <w:sz w:val="14"/>
        </w:rPr>
        <w:t xml:space="preserve"> than capitalist enterprise </w:t>
      </w:r>
      <w:r w:rsidRPr="00D645A6">
        <w:rPr>
          <w:rStyle w:val="Emphasis"/>
          <w:highlight w:val="green"/>
        </w:rPr>
        <w:t>in</w:t>
      </w:r>
      <w:r w:rsidRPr="005E26C6">
        <w:rPr>
          <w:sz w:val="14"/>
        </w:rPr>
        <w:t xml:space="preserve"> terms of </w:t>
      </w:r>
      <w:r w:rsidRPr="00D645A6">
        <w:rPr>
          <w:rStyle w:val="Emphasis"/>
          <w:highlight w:val="green"/>
        </w:rPr>
        <w:t>generating and mobilizing knowledge</w:t>
      </w:r>
      <w:r w:rsidRPr="005E26C6">
        <w:rPr>
          <w:sz w:val="14"/>
        </w:rPr>
        <w:t xml:space="preserve"> (tacit or not) and encouraging innovation; </w:t>
      </w:r>
      <w:r w:rsidRPr="005E26C6">
        <w:rPr>
          <w:rStyle w:val="StyleUnderline"/>
        </w:rPr>
        <w:t>vi)</w:t>
      </w:r>
      <w:r w:rsidRPr="005E26C6">
        <w:rPr>
          <w:sz w:val="14"/>
        </w:rPr>
        <w:t xml:space="preserve"> socialism does </w:t>
      </w:r>
      <w:r w:rsidRPr="00D645A6">
        <w:rPr>
          <w:rStyle w:val="Emphasis"/>
          <w:highlight w:val="green"/>
        </w:rPr>
        <w:t>no</w:t>
      </w:r>
      <w:r w:rsidRPr="005E26C6">
        <w:rPr>
          <w:sz w:val="14"/>
        </w:rPr>
        <w:t xml:space="preserve">t impose </w:t>
      </w:r>
      <w:r w:rsidRPr="00D645A6">
        <w:rPr>
          <w:rStyle w:val="Emphasis"/>
          <w:highlight w:val="green"/>
        </w:rPr>
        <w:t>short-term innovation cycles</w:t>
      </w:r>
      <w:r w:rsidRPr="005E26C6">
        <w:t xml:space="preserve"> </w:t>
      </w:r>
      <w:r w:rsidRPr="005E26C6">
        <w:rPr>
          <w:rStyle w:val="StyleUnderline"/>
        </w:rPr>
        <w:t xml:space="preserve">looking </w:t>
      </w:r>
      <w:r w:rsidRPr="00D645A6">
        <w:rPr>
          <w:rStyle w:val="Emphasis"/>
          <w:highlight w:val="green"/>
        </w:rPr>
        <w:t>to</w:t>
      </w:r>
      <w:r w:rsidRPr="005E26C6">
        <w:rPr>
          <w:rStyle w:val="StyleUnderline"/>
        </w:rPr>
        <w:t xml:space="preserve"> generate products</w:t>
      </w:r>
      <w:r w:rsidRPr="005E26C6">
        <w:rPr>
          <w:sz w:val="14"/>
        </w:rPr>
        <w:t xml:space="preserve"> that can </w:t>
      </w:r>
      <w:r w:rsidRPr="00D645A6">
        <w:rPr>
          <w:rStyle w:val="Emphasis"/>
          <w:highlight w:val="green"/>
        </w:rPr>
        <w:t>be commercialized</w:t>
      </w:r>
      <w:r w:rsidRPr="005E26C6">
        <w:rPr>
          <w:sz w:val="14"/>
        </w:rPr>
        <w:t xml:space="preserve"> </w:t>
      </w:r>
      <w:r w:rsidRPr="005E26C6">
        <w:rPr>
          <w:rStyle w:val="StyleUnderline"/>
        </w:rPr>
        <w:t>in</w:t>
      </w:r>
      <w:r w:rsidRPr="005E26C6">
        <w:rPr>
          <w:sz w:val="14"/>
        </w:rPr>
        <w:t xml:space="preserve">, say, </w:t>
      </w:r>
      <w:r w:rsidRPr="005E26C6">
        <w:rPr>
          <w:rStyle w:val="StyleUnderline"/>
        </w:rPr>
        <w:t>four to six months</w:t>
      </w:r>
      <w:r w:rsidRPr="00AD1FE8">
        <w:rPr>
          <w:rStyle w:val="StyleUnderline"/>
        </w:rPr>
        <w:t>, as is typical in capitalist economies.</w:t>
      </w:r>
      <w:r w:rsidRPr="005E26C6">
        <w:rPr>
          <w:sz w:val="14"/>
        </w:rPr>
        <w:t xml:space="preserve"> Under these favorable general conditions, the development of innovation in a socialist economy </w:t>
      </w:r>
      <w:r w:rsidRPr="005E26C6">
        <w:rPr>
          <w:rStyle w:val="StyleUnderline"/>
        </w:rPr>
        <w:t>would unfold in</w:t>
      </w:r>
      <w:r w:rsidRPr="00AD1FE8">
        <w:rPr>
          <w:rStyle w:val="Emphasis"/>
        </w:rPr>
        <w:t xml:space="preserve"> </w:t>
      </w:r>
      <w:r w:rsidRPr="005E26C6">
        <w:rPr>
          <w:rStyle w:val="StyleUnderline"/>
        </w:rPr>
        <w:t>three fundamental areas:</w:t>
      </w:r>
      <w:r w:rsidRPr="005E26C6">
        <w:t xml:space="preserve"> </w:t>
      </w:r>
      <w:proofErr w:type="spellStart"/>
      <w:r w:rsidRPr="00AD1FE8">
        <w:rPr>
          <w:rStyle w:val="StyleUnderline"/>
        </w:rPr>
        <w:t>i</w:t>
      </w:r>
      <w:proofErr w:type="spellEnd"/>
      <w:r w:rsidRPr="00AD1FE8">
        <w:rPr>
          <w:rStyle w:val="StyleUnderline"/>
        </w:rPr>
        <w:t xml:space="preserve">) </w:t>
      </w:r>
      <w:r w:rsidRPr="00D645A6">
        <w:rPr>
          <w:rStyle w:val="Emphasis"/>
          <w:highlight w:val="green"/>
        </w:rPr>
        <w:t>Strategic planning</w:t>
      </w:r>
      <w:r w:rsidRPr="00AD1FE8">
        <w:rPr>
          <w:rStyle w:val="StyleUnderline"/>
        </w:rPr>
        <w:t xml:space="preserve">: this traces the main lines of scientific, technological, </w:t>
      </w:r>
      <w:r w:rsidRPr="00D645A6">
        <w:rPr>
          <w:rStyle w:val="Emphasis"/>
          <w:highlight w:val="green"/>
        </w:rPr>
        <w:t>and</w:t>
      </w:r>
      <w:r w:rsidRPr="00AD1FE8">
        <w:rPr>
          <w:rStyle w:val="StyleUnderline"/>
        </w:rPr>
        <w:t xml:space="preserve"> innovation research. Here would </w:t>
      </w:r>
      <w:r w:rsidRPr="005E26C6">
        <w:rPr>
          <w:rStyle w:val="StyleUnderline"/>
        </w:rPr>
        <w:t>enter programs for</w:t>
      </w:r>
      <w:r w:rsidRPr="00AD1FE8">
        <w:rPr>
          <w:rStyle w:val="StyleUnderline"/>
        </w:rPr>
        <w:t xml:space="preserve"> the development of </w:t>
      </w:r>
      <w:r w:rsidRPr="00D645A6">
        <w:rPr>
          <w:rStyle w:val="Emphasis"/>
          <w:highlight w:val="green"/>
        </w:rPr>
        <w:t>new tech</w:t>
      </w:r>
      <w:r w:rsidRPr="00AD1FE8">
        <w:rPr>
          <w:rStyle w:val="StyleUnderline"/>
        </w:rPr>
        <w:t xml:space="preserve">nologies and infrastructures, as well as visionary projects </w:t>
      </w:r>
      <w:r w:rsidRPr="00D645A6">
        <w:rPr>
          <w:rStyle w:val="Emphasis"/>
          <w:highlight w:val="green"/>
        </w:rPr>
        <w:t>that explore</w:t>
      </w:r>
      <w:r w:rsidRPr="00AD1FE8">
        <w:rPr>
          <w:rStyle w:val="StyleUnderline"/>
        </w:rPr>
        <w:t xml:space="preserve"> eventualities and </w:t>
      </w:r>
      <w:r w:rsidRPr="00D645A6">
        <w:rPr>
          <w:rStyle w:val="Emphasis"/>
          <w:highlight w:val="green"/>
        </w:rPr>
        <w:t>future scenarios</w:t>
      </w:r>
      <w:r w:rsidRPr="005E26C6">
        <w:rPr>
          <w:sz w:val="14"/>
        </w:rPr>
        <w:t xml:space="preserve">. This sort of research is carried out </w:t>
      </w:r>
      <w:r w:rsidRPr="00AD1FE8">
        <w:rPr>
          <w:rStyle w:val="StyleUnderline"/>
        </w:rPr>
        <w:t>in universities, scientific academies, technological institutes, and other specialized centers</w:t>
      </w:r>
      <w:r w:rsidRPr="005E26C6">
        <w:rPr>
          <w:sz w:val="14"/>
        </w:rPr>
        <w:t xml:space="preserve"> in coordination with the business world. The process would consist in testing different alternative productive projects or techniques </w:t>
      </w:r>
      <w:proofErr w:type="gramStart"/>
      <w:r w:rsidRPr="005E26C6">
        <w:rPr>
          <w:sz w:val="14"/>
        </w:rPr>
        <w:t>in order to</w:t>
      </w:r>
      <w:proofErr w:type="gramEnd"/>
      <w:r w:rsidRPr="005E26C6">
        <w:rPr>
          <w:sz w:val="14"/>
        </w:rPr>
        <w:t xml:space="preserve"> verify results, in connection with the companies and sectors being served. </w:t>
      </w:r>
      <w:r w:rsidRPr="00AD1FE8">
        <w:rPr>
          <w:rStyle w:val="StyleUnderline"/>
        </w:rPr>
        <w:t>ii) Companies: research, design, and innovation departments</w:t>
      </w:r>
      <w:r w:rsidRPr="005E26C6">
        <w:rPr>
          <w:sz w:val="14"/>
        </w:rPr>
        <w:t xml:space="preserve">. </w:t>
      </w:r>
      <w:r w:rsidRPr="00AD1FE8">
        <w:rPr>
          <w:rStyle w:val="StyleUnderline"/>
        </w:rPr>
        <w:t xml:space="preserve">iii) Business entrepreneurship: individuals and teams put forward proposals in hopes of securing financing. </w:t>
      </w:r>
      <w:r w:rsidRPr="005E26C6">
        <w:rPr>
          <w:sz w:val="14"/>
        </w:rPr>
        <w:t xml:space="preserve">For any of these three areas, </w:t>
      </w:r>
      <w:r w:rsidRPr="005E26C6">
        <w:rPr>
          <w:rStyle w:val="StyleUnderline"/>
        </w:rPr>
        <w:t xml:space="preserve">material </w:t>
      </w:r>
      <w:r w:rsidRPr="00D645A6">
        <w:rPr>
          <w:rStyle w:val="Emphasis"/>
          <w:highlight w:val="green"/>
        </w:rPr>
        <w:t>incentives</w:t>
      </w:r>
      <w:r w:rsidRPr="005E26C6">
        <w:rPr>
          <w:rStyle w:val="StyleUnderline"/>
        </w:rPr>
        <w:t xml:space="preserve"> would exist that </w:t>
      </w:r>
      <w:r w:rsidRPr="00D645A6">
        <w:rPr>
          <w:rStyle w:val="Emphasis"/>
          <w:highlight w:val="green"/>
        </w:rPr>
        <w:t>reward the degree to which</w:t>
      </w:r>
      <w:r w:rsidRPr="005E26C6">
        <w:rPr>
          <w:rStyle w:val="StyleUnderline"/>
        </w:rPr>
        <w:t xml:space="preserve"> the freely programmed </w:t>
      </w:r>
      <w:r w:rsidRPr="00D645A6">
        <w:rPr>
          <w:rStyle w:val="Emphasis"/>
          <w:highlight w:val="green"/>
        </w:rPr>
        <w:t>objectives are achieved</w:t>
      </w:r>
      <w:r w:rsidRPr="005E26C6">
        <w:rPr>
          <w:rStyle w:val="StyleUnderline"/>
        </w:rPr>
        <w:t xml:space="preserve">, in addition to purely social or moral incentives </w:t>
      </w:r>
      <w:r w:rsidRPr="005E26C6">
        <w:rPr>
          <w:sz w:val="14"/>
        </w:rPr>
        <w:t xml:space="preserve">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w:t>
      </w:r>
      <w:r w:rsidRPr="005E26C6">
        <w:rPr>
          <w:rStyle w:val="StyleUnderline"/>
        </w:rPr>
        <w:t>An efficient and dynamic socialist economy needs institutional environments capable of fostering and channeling the initiative of individuals with special talents to translate innovative ideas into business projects</w:t>
      </w:r>
      <w:r w:rsidRPr="005E26C6">
        <w:rPr>
          <w:sz w:val="14"/>
        </w:rPr>
        <w:t xml:space="preserve">. It must be clear that an ecosystem of socialist innovation does not substitute for, but instead complements, the innovations developed by particular state institutions and programs (such as the transition to a new source of energy, new materials, etc.) as well 9 </w:t>
      </w:r>
      <w:r w:rsidRPr="00AD1FE8">
        <w:rPr>
          <w:rStyle w:val="StyleUnderline"/>
        </w:rPr>
        <w:t>In</w:t>
      </w:r>
      <w:r w:rsidRPr="005E26C6">
        <w:rPr>
          <w:sz w:val="14"/>
        </w:rPr>
        <w:t xml:space="preserve"> the case of </w:t>
      </w:r>
      <w:r w:rsidRPr="00AD1FE8">
        <w:rPr>
          <w:rStyle w:val="StyleUnderline"/>
        </w:rPr>
        <w:t xml:space="preserve">Spain, think tanks and </w:t>
      </w:r>
      <w:r w:rsidRPr="005E26C6">
        <w:rPr>
          <w:rStyle w:val="StyleUnderline"/>
        </w:rPr>
        <w:t>capitalist consultants openly admit that “there is not enough private capital to invest in new companies,</w:t>
      </w:r>
      <w:r w:rsidRPr="00AD1FE8">
        <w:rPr>
          <w:rStyle w:val="StyleUnderline"/>
        </w:rPr>
        <w:t xml:space="preserve"> either through individual investment or through venture capital funds”</w:t>
      </w:r>
      <w:r w:rsidRPr="005E26C6">
        <w:rPr>
          <w:sz w:val="14"/>
        </w:rPr>
        <w:t xml:space="preserve"> (Price Waterhouse Coopers, 2015, 32). as innovations taking place in the industrial design departments of businesses. </w:t>
      </w:r>
      <w:r w:rsidRPr="00AD1FE8">
        <w:rPr>
          <w:rStyle w:val="StyleUnderline"/>
        </w:rPr>
        <w:t>The actors involved</w:t>
      </w:r>
      <w:r w:rsidRPr="005E26C6">
        <w:rPr>
          <w:sz w:val="14"/>
        </w:rPr>
        <w:t xml:space="preserve"> in such an ecosystem </w:t>
      </w:r>
      <w:r w:rsidRPr="00AD1FE8">
        <w:rPr>
          <w:rStyle w:val="StyleUnderline"/>
        </w:rPr>
        <w:t>are essentially the same as</w:t>
      </w:r>
      <w:r w:rsidRPr="005E26C6">
        <w:rPr>
          <w:sz w:val="14"/>
        </w:rPr>
        <w:t xml:space="preserve"> those participating in the equivalent ecosystems of the current </w:t>
      </w:r>
      <w:r w:rsidRPr="00AD1FE8">
        <w:rPr>
          <w:rStyle w:val="StyleUnderline"/>
        </w:rPr>
        <w:t>capitalist economies</w:t>
      </w:r>
      <w:r w:rsidRPr="005E26C6">
        <w:rPr>
          <w:sz w:val="14"/>
        </w:rPr>
        <w:t xml:space="preserve">. </w:t>
      </w:r>
      <w:r w:rsidRPr="005E26C6">
        <w:rPr>
          <w:rStyle w:val="StyleUnderline"/>
        </w:rPr>
        <w:t xml:space="preserve">Principal </w:t>
      </w:r>
      <w:r w:rsidRPr="00D645A6">
        <w:rPr>
          <w:rStyle w:val="Emphasis"/>
          <w:highlight w:val="green"/>
        </w:rPr>
        <w:t>differences would lie in the</w:t>
      </w:r>
      <w:r w:rsidRPr="005E26C6">
        <w:rPr>
          <w:rStyle w:val="StyleUnderline"/>
        </w:rPr>
        <w:t xml:space="preserve"> form of interaction among them</w:t>
      </w:r>
      <w:r w:rsidRPr="005E26C6">
        <w:rPr>
          <w:sz w:val="14"/>
        </w:rPr>
        <w:t xml:space="preserve"> (in the absence of mercantile links), </w:t>
      </w:r>
      <w:r w:rsidRPr="00CC7D7D">
        <w:rPr>
          <w:rStyle w:val="StyleUnderline"/>
        </w:rPr>
        <w:t xml:space="preserve">their </w:t>
      </w:r>
      <w:r w:rsidRPr="00D645A6">
        <w:rPr>
          <w:rStyle w:val="Emphasis"/>
          <w:highlight w:val="green"/>
        </w:rPr>
        <w:t>decision-making capacity</w:t>
      </w:r>
      <w:r w:rsidRPr="005E26C6">
        <w:rPr>
          <w:sz w:val="14"/>
        </w:rPr>
        <w:t xml:space="preserve"> (since no private property rights adhere), </w:t>
      </w:r>
      <w:r w:rsidRPr="00D645A6">
        <w:rPr>
          <w:rStyle w:val="Emphasis"/>
          <w:highlight w:val="green"/>
        </w:rPr>
        <w:t>and</w:t>
      </w:r>
      <w:r w:rsidRPr="005E26C6">
        <w:rPr>
          <w:rStyle w:val="StyleUnderline"/>
        </w:rPr>
        <w:t xml:space="preserve"> the types of </w:t>
      </w:r>
      <w:r w:rsidRPr="00D645A6">
        <w:rPr>
          <w:rStyle w:val="Emphasis"/>
          <w:highlight w:val="green"/>
        </w:rPr>
        <w:t>rules in force</w:t>
      </w:r>
      <w:r w:rsidRPr="005E26C6">
        <w:rPr>
          <w:sz w:val="14"/>
        </w:rPr>
        <w:t xml:space="preserve"> (including the incentive system). Among the main actors would</w:t>
      </w:r>
    </w:p>
    <w:p w14:paraId="0ADBDCAC" w14:textId="77777777" w:rsidR="00ED3ADD" w:rsidRDefault="00ED3ADD" w:rsidP="00ED3ADD">
      <w:pPr>
        <w:pStyle w:val="Heading4"/>
      </w:pPr>
      <w:r>
        <w:t>Ecological Leninism solves warming</w:t>
      </w:r>
    </w:p>
    <w:p w14:paraId="2FAD7971" w14:textId="77777777" w:rsidR="00ED3ADD" w:rsidRPr="00B04138" w:rsidRDefault="00ED3ADD" w:rsidP="00ED3ADD">
      <w:pPr>
        <w:rPr>
          <w:b/>
          <w:bCs/>
          <w:sz w:val="26"/>
        </w:rPr>
      </w:pPr>
      <w:proofErr w:type="spellStart"/>
      <w:r>
        <w:rPr>
          <w:rStyle w:val="Style13ptBold"/>
        </w:rPr>
        <w:t>Malm</w:t>
      </w:r>
      <w:proofErr w:type="spellEnd"/>
      <w:r>
        <w:rPr>
          <w:rStyle w:val="Style13ptBold"/>
        </w:rPr>
        <w:t xml:space="preserve"> 20 </w:t>
      </w:r>
      <w:r>
        <w:t xml:space="preserve">[Andreas </w:t>
      </w:r>
      <w:proofErr w:type="spellStart"/>
      <w:r>
        <w:t>Malm</w:t>
      </w:r>
      <w:proofErr w:type="spellEnd"/>
      <w:r>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2D18BE6A" w14:textId="77777777" w:rsidR="00ED3ADD" w:rsidRPr="006E7BCA" w:rsidRDefault="00ED3ADD" w:rsidP="00ED3ADD">
      <w:pPr>
        <w:rPr>
          <w:sz w:val="10"/>
        </w:rPr>
      </w:pPr>
      <w:r w:rsidRPr="006E7BCA">
        <w:rPr>
          <w:sz w:val="10"/>
        </w:rPr>
        <w:t xml:space="preserve">The impending catastrophe and how to combat it </w:t>
      </w:r>
      <w:proofErr w:type="gramStart"/>
      <w:r w:rsidRPr="006E7BCA">
        <w:rPr>
          <w:sz w:val="10"/>
        </w:rPr>
        <w:t>In</w:t>
      </w:r>
      <w:proofErr w:type="gramEnd"/>
      <w:r w:rsidRPr="006E7BCA">
        <w:rPr>
          <w:sz w:val="10"/>
        </w:rPr>
        <w:t xml:space="preserve"> the second week of September 1917, </w:t>
      </w:r>
      <w:r w:rsidRPr="002F7BE6">
        <w:rPr>
          <w:rStyle w:val="StyleUnderline"/>
        </w:rPr>
        <w:t>Lenin penned a long text called The Impending Catastrophe and How to Combat It</w:t>
      </w:r>
      <w:r w:rsidRPr="006E7BCA">
        <w:rPr>
          <w:sz w:val="10"/>
        </w:rPr>
        <w:t xml:space="preserve">. ‘Unavoidable catastrophe is threatening Russia’, it begins; the breath of death is over the land and ‘everybody says this. </w:t>
      </w:r>
      <w:r w:rsidRPr="007F507F">
        <w:rPr>
          <w:rStyle w:val="StyleUnderline"/>
        </w:rPr>
        <w:t>Everybody admits it.</w:t>
      </w:r>
      <w:r w:rsidRPr="002F7BE6">
        <w:rPr>
          <w:rStyle w:val="StyleUnderline"/>
        </w:rPr>
        <w:t xml:space="preserve"> Everybody has decided it </w:t>
      </w:r>
      <w:r w:rsidRPr="007F507F">
        <w:rPr>
          <w:rStyle w:val="StyleUnderline"/>
        </w:rPr>
        <w:t>is so. Yet nothing is being done</w:t>
      </w:r>
      <w:r w:rsidRPr="006E7BCA">
        <w:rPr>
          <w:sz w:val="10"/>
        </w:rPr>
        <w:t xml:space="preserve">.’ World War I, the </w:t>
      </w:r>
      <w:proofErr w:type="spellStart"/>
      <w:r w:rsidRPr="006E7BCA">
        <w:rPr>
          <w:sz w:val="10"/>
        </w:rPr>
        <w:t>Urcatastrophe</w:t>
      </w:r>
      <w:proofErr w:type="spellEnd"/>
      <w:r w:rsidRPr="006E7BCA">
        <w:rPr>
          <w:sz w:val="10"/>
        </w:rPr>
        <w:t xml:space="preserve"> of the century, had </w:t>
      </w:r>
      <w:proofErr w:type="spellStart"/>
      <w:r w:rsidRPr="006E7BCA">
        <w:rPr>
          <w:sz w:val="10"/>
        </w:rPr>
        <w:t>haemorrhaged</w:t>
      </w:r>
      <w:proofErr w:type="spellEnd"/>
      <w:r w:rsidRPr="006E7BCA">
        <w:rPr>
          <w:sz w:val="10"/>
        </w:rPr>
        <w:t xml:space="preserve"> Russia and the other belligerent countries and, so it seemed, put </w:t>
      </w:r>
      <w:proofErr w:type="spellStart"/>
      <w:r w:rsidRPr="006E7BCA">
        <w:rPr>
          <w:sz w:val="10"/>
        </w:rPr>
        <w:t>civilisation</w:t>
      </w:r>
      <w:proofErr w:type="spellEnd"/>
      <w:r w:rsidRPr="006E7BCA">
        <w:rPr>
          <w:sz w:val="10"/>
        </w:rPr>
        <w:t xml:space="preserve"> itself on the deathbed. ‘The war has created such an immense crisis, has so strained the material and moral forces of the people, has dealt such blows at the entire modern social </w:t>
      </w:r>
      <w:proofErr w:type="spellStart"/>
      <w:r w:rsidRPr="006E7BCA">
        <w:rPr>
          <w:sz w:val="10"/>
        </w:rPr>
        <w:t>organisation</w:t>
      </w:r>
      <w:proofErr w:type="spellEnd"/>
      <w:r w:rsidRPr="006E7BCA">
        <w:rPr>
          <w:sz w:val="10"/>
        </w:rPr>
        <w:t xml:space="preserve">, that humanity must now choose between perishing’ or transitioning to ‘a superior mode of production’. Russia stood before the </w:t>
      </w:r>
      <w:proofErr w:type="spellStart"/>
      <w:r w:rsidRPr="006E7BCA">
        <w:rPr>
          <w:sz w:val="10"/>
        </w:rPr>
        <w:t>spectre</w:t>
      </w:r>
      <w:proofErr w:type="spellEnd"/>
      <w:r w:rsidRPr="006E7BCA">
        <w:rPr>
          <w:sz w:val="10"/>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6E7BCA">
        <w:rPr>
          <w:sz w:val="10"/>
        </w:rPr>
        <w:t>doubled</w:t>
      </w:r>
      <w:proofErr w:type="gramEnd"/>
      <w:r w:rsidRPr="006E7BCA">
        <w:rPr>
          <w:sz w:val="10"/>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w:t>
      </w:r>
      <w:r w:rsidRPr="002F7BE6">
        <w:rPr>
          <w:rStyle w:val="StyleUnderline"/>
        </w:rPr>
        <w:t>‘no progress is being made, chaos is spreading irresistibl</w:t>
      </w:r>
      <w:r w:rsidRPr="006E7BCA">
        <w:rPr>
          <w:sz w:val="10"/>
        </w:rPr>
        <w:t xml:space="preserve">y’; ‘famine, </w:t>
      </w:r>
      <w:r w:rsidRPr="002F7BE6">
        <w:rPr>
          <w:rStyle w:val="StyleUnderline"/>
        </w:rPr>
        <w:t xml:space="preserve">accompanied by unprecedented </w:t>
      </w:r>
      <w:r w:rsidRPr="002F7BE6">
        <w:rPr>
          <w:rStyle w:val="StyleUnderline"/>
        </w:rPr>
        <w:lastRenderedPageBreak/>
        <w:t>catastrophe</w:t>
      </w:r>
      <w:r w:rsidRPr="006E7BCA">
        <w:rPr>
          <w:sz w:val="10"/>
        </w:rPr>
        <w:t xml:space="preserv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 Second was to get the grain supplies under control, </w:t>
      </w:r>
      <w:r w:rsidRPr="00D645A6">
        <w:rPr>
          <w:rStyle w:val="Emphasis"/>
          <w:highlight w:val="green"/>
        </w:rPr>
        <w:t>seize stocks from</w:t>
      </w:r>
      <w:r w:rsidRPr="002F7BE6">
        <w:rPr>
          <w:rStyle w:val="StyleUnderline"/>
        </w:rPr>
        <w:t xml:space="preserve"> rich </w:t>
      </w:r>
      <w:r w:rsidRPr="00D645A6">
        <w:rPr>
          <w:rStyle w:val="Emphasis"/>
          <w:highlight w:val="green"/>
        </w:rPr>
        <w:t>landowners</w:t>
      </w:r>
      <w:r w:rsidRPr="002F7BE6">
        <w:rPr>
          <w:rStyle w:val="StyleUnderline"/>
        </w:rPr>
        <w:t xml:space="preserve">, </w:t>
      </w:r>
      <w:proofErr w:type="spellStart"/>
      <w:r w:rsidRPr="00D645A6">
        <w:rPr>
          <w:rStyle w:val="Emphasis"/>
          <w:highlight w:val="green"/>
        </w:rPr>
        <w:t>nationalise</w:t>
      </w:r>
      <w:proofErr w:type="spellEnd"/>
      <w:r w:rsidRPr="00D645A6">
        <w:rPr>
          <w:rStyle w:val="Emphasis"/>
          <w:highlight w:val="green"/>
        </w:rPr>
        <w:t xml:space="preserve"> banks</w:t>
      </w:r>
      <w:r w:rsidRPr="002F7BE6">
        <w:rPr>
          <w:rStyle w:val="StyleUnderline"/>
        </w:rPr>
        <w:t xml:space="preserve"> and cartels, </w:t>
      </w:r>
      <w:r w:rsidRPr="00D645A6">
        <w:rPr>
          <w:rStyle w:val="Emphasis"/>
          <w:highlight w:val="green"/>
        </w:rPr>
        <w:t>end private property</w:t>
      </w:r>
      <w:r w:rsidRPr="002F7BE6">
        <w:rPr>
          <w:rStyle w:val="StyleUnderline"/>
        </w:rPr>
        <w:t xml:space="preserve"> in the key means of production – a revolution, as Lenin constantly agitated in these months, to stave off the worst catastrophe</w:t>
      </w:r>
      <w:r w:rsidRPr="006E7BCA">
        <w:rPr>
          <w:sz w:val="10"/>
        </w:rPr>
        <w:t xml:space="preserv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6E7BCA">
        <w:rPr>
          <w:sz w:val="10"/>
        </w:rPr>
        <w:t>measures’</w:t>
      </w:r>
      <w:proofErr w:type="gramEnd"/>
      <w:r w:rsidRPr="006E7BCA">
        <w:rPr>
          <w:sz w:val="10"/>
        </w:rPr>
        <w:t>. At the same time, his rhetorical gambit was to profess that the means for achieving this were at hand, almost uncontroversial. ‘</w:t>
      </w:r>
      <w:r w:rsidRPr="002F7BE6">
        <w:rPr>
          <w:rStyle w:val="StyleUnderline"/>
        </w:rPr>
        <w:t>All the state would have to do would be to draw freely on the rich store of control measures which are already known and have been used in the past.</w:t>
      </w:r>
      <w:r w:rsidRPr="006E7BCA">
        <w:rPr>
          <w:sz w:val="10"/>
        </w:rPr>
        <w:t xml:space="preserve">’ Indeed, he alleged that </w:t>
      </w:r>
      <w:r w:rsidRPr="001F7547">
        <w:rPr>
          <w:rStyle w:val="StyleUnderline"/>
        </w:rPr>
        <w:t xml:space="preserve">any government that wished to combat the impending catastrophe, whatever its affiliation, would have to take those </w:t>
      </w:r>
      <w:proofErr w:type="spellStart"/>
      <w:r w:rsidRPr="001F7547">
        <w:rPr>
          <w:rStyle w:val="StyleUnderline"/>
        </w:rPr>
        <w:t>radicalised</w:t>
      </w:r>
      <w:proofErr w:type="spellEnd"/>
      <w:r w:rsidRPr="001F7547">
        <w:rPr>
          <w:rStyle w:val="StyleUnderline"/>
        </w:rPr>
        <w:t xml:space="preserve"> measures</w:t>
      </w:r>
      <w:r w:rsidRPr="006E7BCA">
        <w:rPr>
          <w:sz w:val="10"/>
        </w:rPr>
        <w:t xml:space="preserve">.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6E7BCA">
        <w:rPr>
          <w:sz w:val="10"/>
        </w:rPr>
        <w:t>So</w:t>
      </w:r>
      <w:proofErr w:type="gramEnd"/>
      <w:r w:rsidRPr="006E7BCA">
        <w:rPr>
          <w:sz w:val="10"/>
        </w:rPr>
        <w:t xml:space="preserve"> what kind of control measures could be envisioned? Here we must again stay at the level of a rough sketch. Yes, </w:t>
      </w:r>
      <w:r w:rsidRPr="002F7BE6">
        <w:rPr>
          <w:rStyle w:val="StyleUnderline"/>
        </w:rPr>
        <w:t>this enemy can be deadly</w:t>
      </w:r>
      <w:r w:rsidRPr="006E7BCA">
        <w:rPr>
          <w:sz w:val="10"/>
        </w:rPr>
        <w:t xml:space="preserve">, but it is also beatable </w:t>
      </w:r>
      <w:r w:rsidRPr="002F7BE6">
        <w:rPr>
          <w:rStyle w:val="StyleUnderline"/>
        </w:rPr>
        <w:t>States in advanced capitalist countries could claim to have acted on the dangers of pandemics the moment they made the following announcement</w:t>
      </w:r>
      <w:r w:rsidRPr="006E7BCA">
        <w:rPr>
          <w:sz w:val="10"/>
        </w:rPr>
        <w:t xml:space="preserve">: today, we are launching a </w:t>
      </w:r>
      <w:r w:rsidRPr="00D645A6">
        <w:rPr>
          <w:rStyle w:val="Emphasis"/>
          <w:highlight w:val="green"/>
        </w:rPr>
        <w:t>comprehensive audit of all supply chains</w:t>
      </w:r>
      <w:r w:rsidRPr="002F7BE6">
        <w:rPr>
          <w:rStyle w:val="StyleUnderline"/>
        </w:rPr>
        <w:t xml:space="preserve"> and import flows running into our country. </w:t>
      </w:r>
      <w:r w:rsidRPr="006E7BCA">
        <w:rPr>
          <w:sz w:val="10"/>
        </w:rPr>
        <w:t xml:space="preserve">With our amazing capacity for </w:t>
      </w:r>
      <w:r w:rsidRPr="002F7BE6">
        <w:rPr>
          <w:rStyle w:val="StyleUnderline"/>
        </w:rPr>
        <w:t>surveillance and data collection</w:t>
      </w:r>
      <w:r w:rsidRPr="006E7BCA">
        <w:rPr>
          <w:sz w:val="10"/>
        </w:rPr>
        <w:t xml:space="preserve">, we’ll shift from citizens to companies, open their books, </w:t>
      </w:r>
      <w:r w:rsidRPr="002F7BE6">
        <w:rPr>
          <w:rStyle w:val="StyleUnderline"/>
        </w:rPr>
        <w:t>conduct</w:t>
      </w:r>
      <w:r w:rsidRPr="006E7BCA">
        <w:rPr>
          <w:sz w:val="10"/>
        </w:rPr>
        <w:t xml:space="preserve"> thorough </w:t>
      </w:r>
      <w:proofErr w:type="spellStart"/>
      <w:r w:rsidRPr="002F7BE6">
        <w:rPr>
          <w:rStyle w:val="StyleUnderline"/>
        </w:rPr>
        <w:t>inputoutput</w:t>
      </w:r>
      <w:proofErr w:type="spellEnd"/>
      <w:r w:rsidRPr="002F7BE6">
        <w:rPr>
          <w:rStyle w:val="StyleUnderline"/>
        </w:rPr>
        <w:t xml:space="preserve"> analyses</w:t>
      </w:r>
      <w:r w:rsidRPr="006E7BCA">
        <w:rPr>
          <w:sz w:val="10"/>
        </w:rPr>
        <w:t xml:space="preserve"> (of the kind scientists already excel at) and ascertain just how much land from the tropics they appropriate. We shall then terminate such appropriation, by </w:t>
      </w:r>
      <w:r w:rsidRPr="00CA7A67">
        <w:rPr>
          <w:rStyle w:val="StyleUnderline"/>
        </w:rPr>
        <w:t>cutting off chains that run into tropical forests</w:t>
      </w:r>
      <w:r w:rsidRPr="002F7BE6">
        <w:rPr>
          <w:rStyle w:val="StyleUnderline"/>
        </w:rPr>
        <w:t xml:space="preserve"> and, insofar as any can be classified as ‘essential’, redirect them to other locations</w:t>
      </w:r>
      <w:r w:rsidRPr="006E7BCA">
        <w:rPr>
          <w:sz w:val="10"/>
        </w:rPr>
        <w:t xml:space="preserve">. Every Noranda, every Skanska and Engie will be withdrawn. The time has come to pull in the claws of unequal exchange, now a menace to all. </w:t>
      </w:r>
      <w:r w:rsidRPr="002F7BE6">
        <w:rPr>
          <w:rStyle w:val="StyleUnderline"/>
        </w:rPr>
        <w:t xml:space="preserve">We shall pay for tropical areas previously devoted to northern consumption to be reforested and rewilded. This will compensate for lost export revenues – not as charity or even a drain on our budgets, but as a </w:t>
      </w:r>
      <w:r w:rsidRPr="00D645A6">
        <w:rPr>
          <w:rStyle w:val="Emphasis"/>
          <w:highlight w:val="green"/>
        </w:rPr>
        <w:t>running investment in the habitability of this planet</w:t>
      </w:r>
      <w:r w:rsidRPr="002F7BE6">
        <w:rPr>
          <w:rStyle w:val="StyleUnderline"/>
        </w:rPr>
        <w:t xml:space="preserve">, an establishment and </w:t>
      </w:r>
      <w:r w:rsidRPr="00D645A6">
        <w:rPr>
          <w:rStyle w:val="Emphasis"/>
          <w:highlight w:val="green"/>
        </w:rPr>
        <w:t>maintenance of sanctuaries</w:t>
      </w:r>
      <w:r w:rsidRPr="002F7BE6">
        <w:rPr>
          <w:rStyle w:val="StyleUnderline"/>
        </w:rPr>
        <w:t xml:space="preserve"> on which our health depends</w:t>
      </w:r>
      <w:r w:rsidRPr="006E7BCA">
        <w:rPr>
          <w:sz w:val="10"/>
        </w:rPr>
        <w:t xml:space="preserve">. We are here simply adhering to the categorical recommendations from scientists (whom we’ll put on the stage for regular briefings on national television): There is an </w:t>
      </w:r>
      <w:r w:rsidRPr="002F7BE6">
        <w:rPr>
          <w:rStyle w:val="StyleUnderline"/>
        </w:rPr>
        <w:t>urgent need to stop deforestation and invest in afforestation and reforestation globally</w:t>
      </w:r>
      <w:r w:rsidRPr="006E7BCA">
        <w:rPr>
          <w:sz w:val="10"/>
        </w:rPr>
        <w:t xml:space="preserve">. In response to the viral outbreaks, billions of dollars are spent on eradicating the infection, </w:t>
      </w:r>
      <w:r w:rsidRPr="002F7BE6">
        <w:rPr>
          <w:rStyle w:val="StyleUnderline"/>
        </w:rPr>
        <w:t>providing services to humans, and developing diagnostic, treatment and vaccination strategies</w:t>
      </w:r>
      <w:r w:rsidRPr="006E7BCA">
        <w:rPr>
          <w:sz w:val="10"/>
        </w:rPr>
        <w:t xml:space="preserve">. However, </w:t>
      </w:r>
      <w:proofErr w:type="gramStart"/>
      <w:r w:rsidRPr="006E7BCA">
        <w:rPr>
          <w:sz w:val="10"/>
        </w:rPr>
        <w:t>no</w:t>
      </w:r>
      <w:proofErr w:type="gramEnd"/>
      <w:r w:rsidRPr="006E7BCA">
        <w:rPr>
          <w:sz w:val="10"/>
        </w:rPr>
        <w:t xml:space="preserve"> </w:t>
      </w:r>
      <w:r w:rsidRPr="002F7BE6">
        <w:rPr>
          <w:rStyle w:val="StyleUnderline"/>
        </w:rPr>
        <w:t>or less attention is given to the primary level of prevention such as forestation and respecting wildlife habitats. The world should realize the importance of forests and the biodiversity carrying deadly viruses</w:t>
      </w:r>
      <w:r w:rsidRPr="006E7BCA">
        <w:rPr>
          <w:sz w:val="10"/>
        </w:rPr>
        <w:t xml:space="preserve"> – this from four China-based scientists, venting some despair amid Covid-19. Similar advice has been given for years. ‘The most effective way to prevent viral zoonosis is to maintain the barriers between natural reservoirs and human society.’ Barriers? </w:t>
      </w:r>
      <w:r w:rsidRPr="002F7BE6">
        <w:rPr>
          <w:rStyle w:val="StyleUnderline"/>
        </w:rPr>
        <w:t>There is a force at work in human society that by its very nature cannot countenance such a thing</w:t>
      </w:r>
      <w:r w:rsidRPr="006E7BCA">
        <w:rPr>
          <w:sz w:val="10"/>
        </w:rPr>
        <w:t xml:space="preserve">.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6E7BCA">
        <w:rPr>
          <w:sz w:val="10"/>
        </w:rPr>
        <w:t>costefficient</w:t>
      </w:r>
      <w:proofErr w:type="spellEnd"/>
      <w:r w:rsidRPr="006E7BCA">
        <w:rPr>
          <w:sz w:val="10"/>
        </w:rPr>
        <w:t>. ‘</w:t>
      </w:r>
      <w:r w:rsidRPr="002F7BE6">
        <w:rPr>
          <w:rStyle w:val="StyleUnderline"/>
        </w:rPr>
        <w:t>Allocation of global resources</w:t>
      </w:r>
      <w:r w:rsidRPr="006E7BCA">
        <w:rPr>
          <w:sz w:val="10"/>
        </w:rPr>
        <w:t xml:space="preserve"> from high-income countries to pandemic mitigation programs in the most high-risk EID [emerging infectious disease] </w:t>
      </w:r>
      <w:r w:rsidRPr="002F7BE6">
        <w:rPr>
          <w:rStyle w:val="StyleUnderline"/>
        </w:rPr>
        <w:t>hotspot countries should be an urgent priority for global health security</w:t>
      </w:r>
      <w:r w:rsidRPr="006E7BCA">
        <w:rPr>
          <w:sz w:val="10"/>
        </w:rPr>
        <w:t xml:space="preserve">’,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6E7BCA">
        <w:rPr>
          <w:sz w:val="10"/>
        </w:rPr>
        <w:t>proclaim:</w:t>
      </w:r>
      <w:proofErr w:type="gramEnd"/>
      <w:r w:rsidRPr="006E7BCA">
        <w:rPr>
          <w:sz w:val="10"/>
        </w:rPr>
        <w:t xml:space="preserve"> this is the right and necessary thing to do, for us and everyone else on this planet. The immediate beneficiaries will be people living in or next to tropical forests, always first in line for spillover. But </w:t>
      </w:r>
      <w:r w:rsidRPr="002F7BE6">
        <w:rPr>
          <w:rStyle w:val="StyleUnderline"/>
        </w:rPr>
        <w:t>our control measures will also spare ourselves from living under this Damocles sword to the end of our days</w:t>
      </w:r>
      <w:r w:rsidRPr="006E7BCA">
        <w:rPr>
          <w:sz w:val="10"/>
        </w:rPr>
        <w:t xml:space="preserve">. </w:t>
      </w:r>
      <w:proofErr w:type="gramStart"/>
      <w:r w:rsidRPr="006E7BCA">
        <w:rPr>
          <w:sz w:val="10"/>
        </w:rPr>
        <w:t>So</w:t>
      </w:r>
      <w:proofErr w:type="gramEnd"/>
      <w:r w:rsidRPr="006E7BCA">
        <w:rPr>
          <w:sz w:val="10"/>
        </w:rPr>
        <w:t xml:space="preserve"> the war on wild nature starts to wind down. This begins with a </w:t>
      </w:r>
      <w:r w:rsidRPr="002F7BE6">
        <w:rPr>
          <w:rStyle w:val="StyleUnderline"/>
        </w:rPr>
        <w:t>ban on importing meat from countries in or bordering on the tropics</w:t>
      </w:r>
      <w:r w:rsidRPr="006E7BCA">
        <w:rPr>
          <w:sz w:val="10"/>
        </w:rPr>
        <w:t xml:space="preserve">.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D645A6">
        <w:rPr>
          <w:rStyle w:val="Emphasis"/>
          <w:highlight w:val="green"/>
        </w:rPr>
        <w:t>Mandatory global veganism</w:t>
      </w:r>
      <w:r w:rsidRPr="006E7BCA">
        <w:rPr>
          <w:sz w:val="10"/>
        </w:rPr>
        <w:t xml:space="preserve"> would probably be the endpoint most salutary for all. 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w:t>
      </w:r>
      <w:r w:rsidRPr="002F7BE6">
        <w:rPr>
          <w:rStyle w:val="StyleUnderline"/>
        </w:rPr>
        <w:t>Control measures for addressing spillover</w:t>
      </w:r>
      <w:r w:rsidRPr="006E7BCA">
        <w:rPr>
          <w:sz w:val="10"/>
        </w:rPr>
        <w:t xml:space="preserve">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6E7BCA">
        <w:rPr>
          <w:sz w:val="10"/>
        </w:rPr>
        <w:t>programme</w:t>
      </w:r>
      <w:proofErr w:type="spellEnd"/>
      <w:r w:rsidRPr="006E7BCA">
        <w:rPr>
          <w:sz w:val="10"/>
        </w:rPr>
        <w:t xml:space="preserve"> of this kind. ‘We need (for a certain transitional period) a state. This is what distinguishes us from the anarchists’, with Lenin – or with Wallace: ‘In </w:t>
      </w:r>
      <w:r w:rsidRPr="002F7BE6">
        <w:rPr>
          <w:rStyle w:val="StyleUnderline"/>
        </w:rPr>
        <w:t xml:space="preserve">the face of the potential catastrophe, it would indeed seem most prudent to begin placing </w:t>
      </w:r>
      <w:r w:rsidRPr="00D645A6">
        <w:rPr>
          <w:rStyle w:val="Emphasis"/>
          <w:highlight w:val="green"/>
        </w:rPr>
        <w:t>draconian restraints on</w:t>
      </w:r>
      <w:r w:rsidRPr="002F7BE6">
        <w:rPr>
          <w:rStyle w:val="StyleUnderline"/>
        </w:rPr>
        <w:t xml:space="preserve"> existing plantation and animal </w:t>
      </w:r>
      <w:r w:rsidRPr="00D645A6">
        <w:rPr>
          <w:rStyle w:val="Emphasis"/>
          <w:highlight w:val="green"/>
        </w:rPr>
        <w:t>monocultures</w:t>
      </w:r>
      <w:r w:rsidRPr="006E7BCA">
        <w:rPr>
          <w:sz w:val="10"/>
        </w:rPr>
        <w:t xml:space="preserve">, the </w:t>
      </w:r>
      <w:r w:rsidRPr="002F7BE6">
        <w:rPr>
          <w:rStyle w:val="StyleUnderline"/>
        </w:rPr>
        <w:t>driving forces behind present pandemic emergence</w:t>
      </w:r>
      <w:r w:rsidRPr="006E7BCA">
        <w:rPr>
          <w:sz w:val="10"/>
        </w:rPr>
        <w:t>.’ Note the word ‘</w:t>
      </w:r>
      <w:r w:rsidRPr="002F7BE6">
        <w:rPr>
          <w:rStyle w:val="StyleUnderline"/>
        </w:rPr>
        <w:t xml:space="preserve">draconian’. Progressives of all stripes might shudder at it, but they should return to the chapter on the working day in the first volume of Capital – the ten hours’ day being the original victory of the </w:t>
      </w:r>
      <w:r w:rsidRPr="002F7BE6">
        <w:rPr>
          <w:rStyle w:val="StyleUnderline"/>
        </w:rPr>
        <w:lastRenderedPageBreak/>
        <w:t xml:space="preserve">proletariat, </w:t>
      </w:r>
      <w:proofErr w:type="spellStart"/>
      <w:r w:rsidRPr="002F7BE6">
        <w:rPr>
          <w:rStyle w:val="StyleUnderline"/>
        </w:rPr>
        <w:t>realised</w:t>
      </w:r>
      <w:proofErr w:type="spellEnd"/>
      <w:r w:rsidRPr="002F7BE6">
        <w:rPr>
          <w:rStyle w:val="StyleUnderline"/>
        </w:rPr>
        <w:t xml:space="preserve"> when enforcement finally became a little harsh, after all the laxities and prevarication of the early factory legislation.</w:t>
      </w:r>
      <w:r w:rsidRPr="006E7BCA">
        <w:rPr>
          <w:sz w:val="10"/>
        </w:rPr>
        <w:t xml:space="preserve"> One doesn’t curb capitalist exploitation by carrots. Tropical forests have a recent counterpart to the ten hours’ day: the tenure of Lula. Between 2004 and 2012, deforestation in the Brazilian Amazon underwent its most rapid reduction in modern times, </w:t>
      </w:r>
      <w:proofErr w:type="gramStart"/>
      <w:r w:rsidRPr="006E7BCA">
        <w:rPr>
          <w:sz w:val="10"/>
        </w:rPr>
        <w:t>all the more</w:t>
      </w:r>
      <w:proofErr w:type="gramEnd"/>
      <w:r w:rsidRPr="006E7BCA">
        <w:rPr>
          <w:sz w:val="10"/>
        </w:rPr>
        <w:t xml:space="preserve"> remarkable for running against the trends in the rest of Latin America and Southeast Asia. By what means did the Lula governments accomplish this? By </w:t>
      </w:r>
      <w:r w:rsidRPr="002C2131">
        <w:rPr>
          <w:rStyle w:val="StyleUnderline"/>
        </w:rPr>
        <w:t xml:space="preserve">turning some degree of hard power on land-hungry capital: expanding protected areas, </w:t>
      </w:r>
      <w:r w:rsidRPr="00D645A6">
        <w:rPr>
          <w:rStyle w:val="Emphasis"/>
          <w:highlight w:val="green"/>
        </w:rPr>
        <w:t>registering land</w:t>
      </w:r>
      <w:r w:rsidRPr="002C2131">
        <w:rPr>
          <w:rStyle w:val="StyleUnderline"/>
        </w:rPr>
        <w:t xml:space="preserve"> properties, </w:t>
      </w:r>
      <w:r w:rsidRPr="00D645A6">
        <w:rPr>
          <w:rStyle w:val="Emphasis"/>
          <w:highlight w:val="green"/>
        </w:rPr>
        <w:t>monitoring</w:t>
      </w:r>
      <w:r w:rsidRPr="002C2131">
        <w:rPr>
          <w:rStyle w:val="StyleUnderline"/>
        </w:rPr>
        <w:t xml:space="preserve"> rainforests </w:t>
      </w:r>
      <w:r w:rsidRPr="00D645A6">
        <w:rPr>
          <w:rStyle w:val="Emphasis"/>
          <w:highlight w:val="green"/>
        </w:rPr>
        <w:t>via satellites,</w:t>
      </w:r>
      <w:r w:rsidRPr="002C2131">
        <w:rPr>
          <w:rStyle w:val="StyleUnderline"/>
        </w:rPr>
        <w:t xml:space="preserve"> enforcing the forest </w:t>
      </w:r>
      <w:proofErr w:type="gramStart"/>
      <w:r w:rsidRPr="002C2131">
        <w:rPr>
          <w:rStyle w:val="StyleUnderline"/>
        </w:rPr>
        <w:t>code</w:t>
      </w:r>
      <w:proofErr w:type="gramEnd"/>
      <w:r w:rsidRPr="002C2131">
        <w:rPr>
          <w:rStyle w:val="StyleUnderline"/>
        </w:rPr>
        <w:t xml:space="preserve"> and actually punishing those responsible for illegal logging</w:t>
      </w:r>
      <w:r w:rsidRPr="006E7BCA">
        <w:rPr>
          <w:sz w:val="10"/>
        </w:rPr>
        <w:t>. 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w:t>
      </w:r>
      <w:r w:rsidRPr="00F551EB">
        <w:rPr>
          <w:rStyle w:val="StyleUnderline"/>
        </w:rPr>
        <w:t>Rosa Luxemburg has a great line about revolution being like a locomotive going uphill: if it’s not kept moving, it slides back, and reaction wins</w:t>
      </w:r>
      <w:r w:rsidRPr="006E7BCA">
        <w:rPr>
          <w:sz w:val="10"/>
        </w:rPr>
        <w:t xml:space="preserve">. The same can be said of reform. Lula’s two terms could have been a good first act in a </w:t>
      </w:r>
      <w:r w:rsidRPr="00F551EB">
        <w:rPr>
          <w:rStyle w:val="StyleUnderline"/>
        </w:rPr>
        <w:t>transition toward something else; but there was no plan for a second act’</w:t>
      </w:r>
      <w:r w:rsidRPr="006E7BCA">
        <w:rPr>
          <w:sz w:val="10"/>
        </w:rPr>
        <w:t xml:space="preserve">,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6E7BCA">
        <w:rPr>
          <w:sz w:val="10"/>
        </w:rPr>
        <w:t>Huanong</w:t>
      </w:r>
      <w:proofErr w:type="spellEnd"/>
      <w:r w:rsidRPr="006E7BCA">
        <w:rPr>
          <w:sz w:val="10"/>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6E7BCA">
        <w:rPr>
          <w:sz w:val="10"/>
        </w:rPr>
        <w:t>Science</w:t>
      </w:r>
      <w:proofErr w:type="gramEnd"/>
      <w:r w:rsidRPr="006E7BCA">
        <w:rPr>
          <w:sz w:val="10"/>
        </w:rPr>
        <w:t xml:space="preserve"> urged a permanent ban on consumption as well as possession, backed up by stiff penalties; </w:t>
      </w:r>
      <w:proofErr w:type="spellStart"/>
      <w:r w:rsidRPr="006E7BCA">
        <w:rPr>
          <w:sz w:val="10"/>
        </w:rPr>
        <w:t>Jingjing</w:t>
      </w:r>
      <w:proofErr w:type="spellEnd"/>
      <w:r w:rsidRPr="006E7BCA">
        <w:rPr>
          <w:sz w:val="10"/>
        </w:rPr>
        <w:t xml:space="preserve"> Yuan and colleagues went a step further and called for ‘sentence to life prison’ for anyone eating wild. Processing, transporting, marketing wild animals should be similarly sanctioned, the state maintaining a list of species </w:t>
      </w:r>
      <w:proofErr w:type="spellStart"/>
      <w:r w:rsidRPr="006E7BCA">
        <w:rPr>
          <w:sz w:val="10"/>
        </w:rPr>
        <w:t>authorised</w:t>
      </w:r>
      <w:proofErr w:type="spellEnd"/>
      <w:r w:rsidRPr="006E7BCA">
        <w:rPr>
          <w:sz w:val="10"/>
        </w:rPr>
        <w:t xml:space="preserve"> for trade – a list that could be periodically shortened – and sending inspectors into the markets on the fly (recalling the </w:t>
      </w:r>
      <w:r w:rsidRPr="00F551EB">
        <w:rPr>
          <w:rStyle w:val="StyleUnderline"/>
        </w:rPr>
        <w:t>factory inspectors</w:t>
      </w:r>
      <w:r w:rsidRPr="006E7BCA">
        <w:rPr>
          <w:sz w:val="10"/>
        </w:rPr>
        <w:t xml:space="preserve">).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w:t>
      </w:r>
      <w:r w:rsidRPr="00F551EB">
        <w:rPr>
          <w:rStyle w:val="StyleUnderline"/>
        </w:rPr>
        <w:t xml:space="preserve">prohibition of child </w:t>
      </w:r>
      <w:proofErr w:type="spellStart"/>
      <w:r w:rsidRPr="00F551EB">
        <w:rPr>
          <w:rStyle w:val="StyleUnderline"/>
        </w:rPr>
        <w:t>labour</w:t>
      </w:r>
      <w:proofErr w:type="spellEnd"/>
      <w:r w:rsidRPr="006E7BCA">
        <w:rPr>
          <w:sz w:val="10"/>
        </w:rPr>
        <w:t xml:space="preserve"> in factories and slave </w:t>
      </w:r>
      <w:proofErr w:type="spellStart"/>
      <w:r w:rsidRPr="006E7BCA">
        <w:rPr>
          <w:sz w:val="10"/>
        </w:rPr>
        <w:t>labour</w:t>
      </w:r>
      <w:proofErr w:type="spellEnd"/>
      <w:r w:rsidRPr="006E7BCA">
        <w:rPr>
          <w:sz w:val="10"/>
        </w:rPr>
        <w:t xml:space="preserve"> on plantations clinched their status as unacceptable practices; without those laws, some callous exploiters might have continued to this day. The edification may outlast the laws themselves. One of the few </w:t>
      </w:r>
      <w:proofErr w:type="gramStart"/>
      <w:r w:rsidRPr="006E7BCA">
        <w:rPr>
          <w:sz w:val="10"/>
        </w:rPr>
        <w:t>success</w:t>
      </w:r>
      <w:proofErr w:type="gramEnd"/>
      <w:r w:rsidRPr="006E7BCA">
        <w:rPr>
          <w:sz w:val="10"/>
        </w:rPr>
        <w:t xml:space="preserve"> stories </w:t>
      </w:r>
      <w:proofErr w:type="spellStart"/>
      <w:r w:rsidRPr="006E7BCA">
        <w:rPr>
          <w:sz w:val="10"/>
        </w:rPr>
        <w:t>Felbab</w:t>
      </w:r>
      <w:proofErr w:type="spellEnd"/>
      <w:r w:rsidRPr="006E7BCA">
        <w:rPr>
          <w:sz w:val="10"/>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6E7BCA">
        <w:rPr>
          <w:sz w:val="10"/>
        </w:rPr>
        <w:t>Interestingly enough, the</w:t>
      </w:r>
      <w:proofErr w:type="gramEnd"/>
      <w:r w:rsidRPr="006E7BCA">
        <w:rPr>
          <w:sz w:val="10"/>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6E7BCA">
        <w:rPr>
          <w:sz w:val="10"/>
        </w:rPr>
        <w:t>Rhinohorn</w:t>
      </w:r>
      <w:proofErr w:type="spellEnd"/>
      <w:r w:rsidRPr="006E7BCA">
        <w:rPr>
          <w:sz w:val="10"/>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6E7BCA">
        <w:rPr>
          <w:sz w:val="10"/>
        </w:rPr>
        <w:t>Steglitz</w:t>
      </w:r>
      <w:proofErr w:type="spellEnd"/>
      <w:r w:rsidRPr="006E7BCA">
        <w:rPr>
          <w:sz w:val="10"/>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w:t>
      </w:r>
      <w:r w:rsidRPr="00F551EB">
        <w:rPr>
          <w:rStyle w:val="StyleUnderline"/>
        </w:rPr>
        <w:t xml:space="preserve">States </w:t>
      </w:r>
      <w:proofErr w:type="gramStart"/>
      <w:r w:rsidRPr="00F551EB">
        <w:rPr>
          <w:rStyle w:val="StyleUnderline"/>
        </w:rPr>
        <w:t>have to</w:t>
      </w:r>
      <w:proofErr w:type="gramEnd"/>
      <w:r w:rsidRPr="00F551EB">
        <w:rPr>
          <w:rStyle w:val="StyleUnderline"/>
        </w:rPr>
        <w:t xml:space="preserve"> figure out a way to extirpate this department of capital accumulation in toto; they have repressive powers to reallocate</w:t>
      </w:r>
      <w:r w:rsidRPr="006E7BCA">
        <w:rPr>
          <w:sz w:val="10"/>
        </w:rPr>
        <w:t xml:space="preserv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6E7BCA">
        <w:rPr>
          <w:sz w:val="10"/>
        </w:rPr>
        <w:t>en</w:t>
      </w:r>
      <w:proofErr w:type="spellEnd"/>
      <w:r w:rsidRPr="006E7BCA">
        <w:rPr>
          <w:sz w:val="10"/>
        </w:rPr>
        <w:t xml:space="preserve"> bloc. The main alternative to such an approach is to </w:t>
      </w:r>
      <w:proofErr w:type="spellStart"/>
      <w:r w:rsidRPr="006E7BCA">
        <w:rPr>
          <w:sz w:val="10"/>
        </w:rPr>
        <w:t>legalise</w:t>
      </w:r>
      <w:proofErr w:type="spellEnd"/>
      <w:r w:rsidRPr="006E7BCA">
        <w:rPr>
          <w:sz w:val="10"/>
        </w:rPr>
        <w:t xml:space="preserve"> the wildlife trade and encourage the ordered establishment of farms (the </w:t>
      </w:r>
      <w:proofErr w:type="spellStart"/>
      <w:r w:rsidRPr="006E7BCA">
        <w:rPr>
          <w:sz w:val="10"/>
        </w:rPr>
        <w:t>Huanong</w:t>
      </w:r>
      <w:proofErr w:type="spellEnd"/>
      <w:r w:rsidRPr="006E7BCA">
        <w:rPr>
          <w:sz w:val="10"/>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6E7BCA">
        <w:rPr>
          <w:sz w:val="10"/>
        </w:rPr>
        <w:t>as long as</w:t>
      </w:r>
      <w:proofErr w:type="gramEnd"/>
      <w:r w:rsidRPr="006E7BCA">
        <w:rPr>
          <w:sz w:val="10"/>
        </w:rPr>
        <w:t xml:space="preserve"> the suck is there. Demand itself will have to be </w:t>
      </w:r>
      <w:proofErr w:type="spellStart"/>
      <w:r w:rsidRPr="006E7BCA">
        <w:rPr>
          <w:sz w:val="10"/>
        </w:rPr>
        <w:t>neutralised</w:t>
      </w:r>
      <w:proofErr w:type="spellEnd"/>
      <w:r w:rsidRPr="006E7BCA">
        <w:rPr>
          <w:sz w:val="10"/>
        </w:rPr>
        <w:t xml:space="preserve">. Insofar as ostentation – the open display of status before peers and subalterns – is the purpose of wildlife consumption, </w:t>
      </w:r>
      <w:proofErr w:type="spellStart"/>
      <w:r w:rsidRPr="00D645A6">
        <w:rPr>
          <w:rStyle w:val="Emphasis"/>
          <w:highlight w:val="green"/>
        </w:rPr>
        <w:t>criminalisation</w:t>
      </w:r>
      <w:proofErr w:type="spellEnd"/>
      <w:r w:rsidRPr="00D645A6">
        <w:rPr>
          <w:rStyle w:val="Emphasis"/>
          <w:highlight w:val="green"/>
        </w:rPr>
        <w:t xml:space="preserve"> and actual law enforcement</w:t>
      </w:r>
      <w:r w:rsidRPr="006E7BCA">
        <w:rPr>
          <w:sz w:val="10"/>
        </w:rPr>
        <w:t xml:space="preserve"> should hit where it hurts. Under the ground, public swagger is harder. This doesn’t mean, as </w:t>
      </w:r>
      <w:proofErr w:type="spellStart"/>
      <w:r w:rsidRPr="006E7BCA">
        <w:rPr>
          <w:sz w:val="10"/>
        </w:rPr>
        <w:t>Felbab</w:t>
      </w:r>
      <w:proofErr w:type="spellEnd"/>
      <w:r w:rsidRPr="006E7BCA">
        <w:rPr>
          <w:sz w:val="10"/>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6E7BCA">
        <w:rPr>
          <w:sz w:val="10"/>
        </w:rPr>
        <w:t>reprioritisation</w:t>
      </w:r>
      <w:proofErr w:type="spellEnd"/>
      <w:r w:rsidRPr="006E7BCA">
        <w:rPr>
          <w:sz w:val="10"/>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6E7BCA">
        <w:rPr>
          <w:sz w:val="10"/>
        </w:rPr>
        <w:t>cereals</w:t>
      </w:r>
      <w:proofErr w:type="gramEnd"/>
      <w:r w:rsidRPr="006E7BCA">
        <w:rPr>
          <w:sz w:val="10"/>
        </w:rPr>
        <w:t xml:space="preserve"> and tubers’ – breaking, in other words, the association of meat with the good life. That break begins in the richest countries. If anyone has a duty to lead and assist a global turn to </w:t>
      </w:r>
      <w:proofErr w:type="spellStart"/>
      <w:r w:rsidRPr="006E7BCA">
        <w:rPr>
          <w:sz w:val="10"/>
        </w:rPr>
        <w:t>plantbased</w:t>
      </w:r>
      <w:proofErr w:type="spellEnd"/>
      <w:r w:rsidRPr="006E7BCA">
        <w:rPr>
          <w:sz w:val="10"/>
        </w:rPr>
        <w:t xml:space="preserve"> protein, it is them. </w:t>
      </w:r>
      <w:proofErr w:type="gramStart"/>
      <w:r w:rsidRPr="006E7BCA">
        <w:rPr>
          <w:sz w:val="10"/>
        </w:rPr>
        <w:t>Needless to say, such</w:t>
      </w:r>
      <w:proofErr w:type="gramEnd"/>
      <w:r w:rsidRPr="006E7BCA">
        <w:rPr>
          <w:sz w:val="10"/>
        </w:rPr>
        <w:t xml:space="preserve"> </w:t>
      </w:r>
      <w:r w:rsidRPr="00F551EB">
        <w:rPr>
          <w:rStyle w:val="StyleUnderline"/>
        </w:rPr>
        <w:t xml:space="preserve">measures would just be starters </w:t>
      </w:r>
      <w:r w:rsidRPr="006E7BCA">
        <w:rPr>
          <w:sz w:val="10"/>
        </w:rPr>
        <w:t xml:space="preserve">– </w:t>
      </w:r>
      <w:r w:rsidRPr="00F551EB">
        <w:rPr>
          <w:rStyle w:val="StyleUnderline"/>
        </w:rPr>
        <w:t>local drivers</w:t>
      </w:r>
      <w:r w:rsidRPr="006E7BCA">
        <w:rPr>
          <w:sz w:val="10"/>
        </w:rPr>
        <w:t xml:space="preserve"> of deforestation, for instance, </w:t>
      </w:r>
      <w:r w:rsidRPr="00F551EB">
        <w:rPr>
          <w:rStyle w:val="StyleUnderline"/>
        </w:rPr>
        <w:t>would still have to be dealt with</w:t>
      </w:r>
      <w:r w:rsidRPr="006E7BCA">
        <w:rPr>
          <w:sz w:val="10"/>
        </w:rPr>
        <w:t xml:space="preserve"> – and if they were all rolled out next week, infectious diseases wouldn’t thereby vanish at the snap of a finger. The treatment of symptoms will never stop being essential. And </w:t>
      </w:r>
      <w:proofErr w:type="gramStart"/>
      <w:r w:rsidRPr="006E7BCA">
        <w:rPr>
          <w:sz w:val="10"/>
        </w:rPr>
        <w:t>so</w:t>
      </w:r>
      <w:proofErr w:type="gramEnd"/>
      <w:r w:rsidRPr="006E7BCA">
        <w:rPr>
          <w:sz w:val="10"/>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w:t>
      </w:r>
      <w:proofErr w:type="spellStart"/>
      <w:r w:rsidRPr="006E7BCA">
        <w:rPr>
          <w:sz w:val="10"/>
        </w:rPr>
        <w:t>Frontières</w:t>
      </w:r>
      <w:proofErr w:type="spellEnd"/>
      <w:r w:rsidRPr="006E7BCA">
        <w:rPr>
          <w:sz w:val="10"/>
        </w:rPr>
        <w:t xml:space="preserve">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6E7BCA">
        <w:rPr>
          <w:sz w:val="10"/>
        </w:rPr>
        <w:t>programme</w:t>
      </w:r>
      <w:proofErr w:type="spellEnd"/>
      <w:r w:rsidRPr="006E7BCA">
        <w:rPr>
          <w:sz w:val="10"/>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6E7BCA">
        <w:rPr>
          <w:sz w:val="10"/>
        </w:rPr>
        <w:t>around.‘</w:t>
      </w:r>
      <w:proofErr w:type="gramEnd"/>
      <w:r w:rsidRPr="006E7BCA">
        <w:rPr>
          <w:sz w:val="10"/>
        </w:rPr>
        <w:t>If</w:t>
      </w:r>
      <w:proofErr w:type="spellEnd"/>
      <w:r w:rsidRPr="006E7BCA">
        <w:rPr>
          <w:sz w:val="10"/>
        </w:rPr>
        <w:t xml:space="preserve"> anything real is to be done, </w:t>
      </w:r>
      <w:r w:rsidRPr="001A60FE">
        <w:rPr>
          <w:rStyle w:val="StyleUnderline"/>
        </w:rPr>
        <w:t>bureaucracy must be abandoned for democracy, and</w:t>
      </w:r>
      <w:r w:rsidRPr="006E7BCA">
        <w:rPr>
          <w:sz w:val="10"/>
        </w:rPr>
        <w:t xml:space="preserve"> </w:t>
      </w:r>
      <w:r w:rsidRPr="00D645A6">
        <w:rPr>
          <w:rStyle w:val="Emphasis"/>
          <w:highlight w:val="green"/>
        </w:rPr>
        <w:t>in a truly revolutionary way</w:t>
      </w:r>
      <w:r w:rsidRPr="006E7BCA">
        <w:rPr>
          <w:sz w:val="10"/>
        </w:rPr>
        <w:t xml:space="preserve">, i.e. </w:t>
      </w:r>
      <w:r w:rsidRPr="001A60FE">
        <w:rPr>
          <w:rStyle w:val="StyleUnderline"/>
        </w:rPr>
        <w:t>war must be declared on the oil barons and shareholders’</w:t>
      </w:r>
      <w:r w:rsidRPr="006E7BCA">
        <w:rPr>
          <w:sz w:val="10"/>
        </w:rPr>
        <w:t xml:space="preserve">: Lenin. His casus belli </w:t>
      </w:r>
      <w:proofErr w:type="gramStart"/>
      <w:r w:rsidRPr="006E7BCA">
        <w:rPr>
          <w:sz w:val="10"/>
        </w:rPr>
        <w:t>was</w:t>
      </w:r>
      <w:proofErr w:type="gramEnd"/>
      <w:r w:rsidRPr="006E7BCA">
        <w:rPr>
          <w:sz w:val="10"/>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w:t>
      </w:r>
      <w:r w:rsidRPr="0046530D">
        <w:rPr>
          <w:rStyle w:val="StyleUnderline"/>
        </w:rPr>
        <w:t>Our breakdown has the opposite profile, and so, if anything real is to be done, there will have to be a war with another aim: putting this industry out of business for good</w:t>
      </w:r>
      <w:r w:rsidRPr="006E7BCA">
        <w:rPr>
          <w:sz w:val="10"/>
        </w:rPr>
        <w:t xml:space="preserve">. This </w:t>
      </w:r>
      <w:r w:rsidRPr="001A60FE">
        <w:rPr>
          <w:rStyle w:val="StyleUnderline"/>
        </w:rPr>
        <w:t>begins with a</w:t>
      </w:r>
      <w:r w:rsidRPr="006E7BCA">
        <w:rPr>
          <w:sz w:val="10"/>
        </w:rPr>
        <w:t xml:space="preserve"> </w:t>
      </w:r>
      <w:proofErr w:type="spellStart"/>
      <w:r w:rsidRPr="00D645A6">
        <w:rPr>
          <w:rStyle w:val="Emphasis"/>
          <w:highlight w:val="green"/>
        </w:rPr>
        <w:t>nationalisation</w:t>
      </w:r>
      <w:proofErr w:type="spellEnd"/>
      <w:r w:rsidRPr="00D645A6">
        <w:rPr>
          <w:rStyle w:val="Emphasis"/>
          <w:highlight w:val="green"/>
        </w:rPr>
        <w:t xml:space="preserve"> of all private companies</w:t>
      </w:r>
      <w:r w:rsidRPr="002E07A9">
        <w:rPr>
          <w:rStyle w:val="StyleUnderline"/>
        </w:rPr>
        <w:t xml:space="preserve"> extracting </w:t>
      </w:r>
      <w:r w:rsidRPr="006E7BCA">
        <w:rPr>
          <w:sz w:val="10"/>
        </w:rPr>
        <w:t xml:space="preserve">and processing and distributing </w:t>
      </w:r>
      <w:r w:rsidRPr="002E07A9">
        <w:rPr>
          <w:rStyle w:val="StyleUnderline"/>
        </w:rPr>
        <w:t>fossil fuels</w:t>
      </w:r>
      <w:r w:rsidRPr="006E7BCA">
        <w:rPr>
          <w:sz w:val="10"/>
        </w:rPr>
        <w:t xml:space="preserve">. Corporations on the loose </w:t>
      </w:r>
      <w:r w:rsidRPr="0046530D">
        <w:rPr>
          <w:rStyle w:val="StyleUnderline"/>
        </w:rPr>
        <w:t xml:space="preserve">like ExxonMobil, BP, Shell, RWE, Lundin </w:t>
      </w:r>
      <w:proofErr w:type="gramStart"/>
      <w:r w:rsidRPr="0046530D">
        <w:rPr>
          <w:rStyle w:val="StyleUnderline"/>
        </w:rPr>
        <w:t>Energy</w:t>
      </w:r>
      <w:proofErr w:type="gramEnd"/>
      <w:r w:rsidRPr="0046530D">
        <w:rPr>
          <w:rStyle w:val="StyleUnderline"/>
        </w:rPr>
        <w:t xml:space="preserve"> and the rest of the pack will have to be reined in, and the safest way to do that is to put them under public ownership, either through acquisition or – more defensibly – </w:t>
      </w:r>
      <w:r w:rsidRPr="00D645A6">
        <w:rPr>
          <w:rStyle w:val="Emphasis"/>
          <w:highlight w:val="green"/>
        </w:rPr>
        <w:t>confiscation without recompense</w:t>
      </w:r>
      <w:r w:rsidRPr="006E7BCA">
        <w:rPr>
          <w:sz w:val="10"/>
        </w:rPr>
        <w:t xml:space="preserve">. Then their endlessly burning furnaces can finally be switched off. But they should not simply be liquidated, as in dismantling every platform, sealing the holes, closing the offices, sacking the employees and throwing </w:t>
      </w:r>
      <w:proofErr w:type="gramStart"/>
      <w:r w:rsidRPr="006E7BCA">
        <w:rPr>
          <w:sz w:val="10"/>
        </w:rPr>
        <w:t>the</w:t>
      </w:r>
      <w:proofErr w:type="gramEnd"/>
      <w:r w:rsidRPr="006E7BCA">
        <w:rPr>
          <w:sz w:val="10"/>
        </w:rPr>
        <w:t xml:space="preserve"> lot of the technology on the scrap heap. To the contrary, </w:t>
      </w:r>
      <w:r w:rsidRPr="00F558EC">
        <w:rPr>
          <w:rStyle w:val="StyleUnderline"/>
        </w:rPr>
        <w:t>these units have a constructive task ahead of them.</w:t>
      </w:r>
      <w:r w:rsidRPr="006E7BCA">
        <w:rPr>
          <w:sz w:val="10"/>
        </w:rPr>
        <w:t xml:space="preserve"> It’s already too hot on earth, and </w:t>
      </w:r>
      <w:r w:rsidRPr="0046530D">
        <w:rPr>
          <w:rStyle w:val="StyleUnderline"/>
        </w:rPr>
        <w:t>it’s getting hotter by the year</w:t>
      </w:r>
      <w:r w:rsidRPr="006E7BCA">
        <w:rPr>
          <w:sz w:val="10"/>
        </w:rPr>
        <w:t xml:space="preserve">, and </w:t>
      </w:r>
      <w:r w:rsidRPr="0046530D">
        <w:rPr>
          <w:rStyle w:val="StyleUnderline"/>
        </w:rPr>
        <w:t xml:space="preserve">there’s no end in sight to the heating unless </w:t>
      </w:r>
      <w:r w:rsidRPr="00F558EC">
        <w:rPr>
          <w:rStyle w:val="StyleUnderline"/>
        </w:rPr>
        <w:t>emissions are cut to zero – but even then, it will still be too hot</w:t>
      </w:r>
      <w:r w:rsidRPr="006E7BCA">
        <w:rPr>
          <w:sz w:val="10"/>
        </w:rPr>
        <w:t xml:space="preserve"> plus residual, potentially self-reinforcing heating in the atmospheric pipeline (the more of it, the longer mitigation waits), and so a worldwide cessation of fossil </w:t>
      </w:r>
      <w:r w:rsidRPr="006E7BCA">
        <w:rPr>
          <w:sz w:val="10"/>
        </w:rPr>
        <w:lastRenderedPageBreak/>
        <w:t xml:space="preserve">fuel combustion would not be enough. </w:t>
      </w:r>
      <w:r w:rsidRPr="001A60FE">
        <w:rPr>
          <w:rStyle w:val="StyleUnderline"/>
        </w:rPr>
        <w:t>CO 2 would also have to be drawn out of the air</w:t>
      </w:r>
      <w:r w:rsidRPr="006E7BCA">
        <w:rPr>
          <w:sz w:val="10"/>
        </w:rPr>
        <w:t xml:space="preserve">.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6E7BCA">
        <w:rPr>
          <w:sz w:val="10"/>
        </w:rPr>
        <w:t>Climeworks</w:t>
      </w:r>
      <w:proofErr w:type="spellEnd"/>
      <w:r w:rsidRPr="006E7BCA">
        <w:rPr>
          <w:sz w:val="10"/>
        </w:rPr>
        <w:t xml:space="preserve">, might be the most valuable capitalist company on earth these days – valuable as in doing humanity what could eventually be a life-saving service. With machines that look like large fans in boxes, </w:t>
      </w:r>
      <w:proofErr w:type="spellStart"/>
      <w:r w:rsidRPr="006E7BCA">
        <w:rPr>
          <w:sz w:val="10"/>
        </w:rPr>
        <w:t>Climeworks</w:t>
      </w:r>
      <w:proofErr w:type="spellEnd"/>
      <w:r w:rsidRPr="006E7BCA">
        <w:rPr>
          <w:sz w:val="10"/>
        </w:rPr>
        <w:t xml:space="preserve"> sucks air – it could be any air, anywhere. The air is led into a filter that captures CO </w:t>
      </w:r>
      <w:proofErr w:type="gramStart"/>
      <w:r w:rsidRPr="006E7BCA">
        <w:rPr>
          <w:sz w:val="10"/>
        </w:rPr>
        <w:t>2 .</w:t>
      </w:r>
      <w:proofErr w:type="gramEnd"/>
      <w:r w:rsidRPr="006E7BCA">
        <w:rPr>
          <w:sz w:val="10"/>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6E7BCA">
        <w:rPr>
          <w:sz w:val="10"/>
        </w:rPr>
        <w:t>has to</w:t>
      </w:r>
      <w:proofErr w:type="gramEnd"/>
      <w:r w:rsidRPr="006E7BCA">
        <w:rPr>
          <w:sz w:val="10"/>
        </w:rPr>
        <w:t xml:space="preserve"> be scrubbed and flushed out for people to breathe. What </w:t>
      </w:r>
      <w:proofErr w:type="spellStart"/>
      <w:r w:rsidRPr="006E7BCA">
        <w:rPr>
          <w:sz w:val="10"/>
        </w:rPr>
        <w:t>Climeworks</w:t>
      </w:r>
      <w:proofErr w:type="spellEnd"/>
      <w:r w:rsidRPr="006E7BCA">
        <w:rPr>
          <w:sz w:val="10"/>
        </w:rPr>
        <w:t xml:space="preserve"> has just demonstrated, however, is that this is the most promising technology for taking CO 2 out of the earth’s atmosphere – far more so than ‘bioenergy carbon capture and storage’, or </w:t>
      </w:r>
      <w:r w:rsidRPr="007F507F">
        <w:rPr>
          <w:rStyle w:val="StyleUnderline"/>
        </w:rPr>
        <w:t>BECCS</w:t>
      </w:r>
      <w:r w:rsidRPr="006E7BCA">
        <w:rPr>
          <w:sz w:val="10"/>
        </w:rPr>
        <w:t xml:space="preserve">,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 </w:t>
      </w:r>
      <w:r w:rsidRPr="001A60FE">
        <w:rPr>
          <w:rStyle w:val="StyleUnderline"/>
        </w:rPr>
        <w:t>BE</w:t>
      </w:r>
      <w:r w:rsidRPr="00D645A6">
        <w:rPr>
          <w:rStyle w:val="Emphasis"/>
          <w:highlight w:val="green"/>
        </w:rPr>
        <w:t>CCS would devour</w:t>
      </w:r>
      <w:r w:rsidRPr="00F558EC">
        <w:rPr>
          <w:rStyle w:val="StyleUnderline"/>
        </w:rPr>
        <w:t xml:space="preserve"> such</w:t>
      </w:r>
      <w:r w:rsidRPr="006E7BCA">
        <w:rPr>
          <w:sz w:val="10"/>
        </w:rPr>
        <w:t xml:space="preserve"> </w:t>
      </w:r>
      <w:r w:rsidRPr="00D645A6">
        <w:rPr>
          <w:rStyle w:val="Emphasis"/>
          <w:highlight w:val="green"/>
        </w:rPr>
        <w:t>monstrous amounts of land</w:t>
      </w:r>
      <w:r w:rsidRPr="006E7BCA">
        <w:rPr>
          <w:sz w:val="10"/>
        </w:rPr>
        <w:t xml:space="preserve"> – somewhere like the equivalent of all current cropland to stay below 2°C – </w:t>
      </w:r>
      <w:proofErr w:type="gramStart"/>
      <w:r w:rsidRPr="006E7BCA">
        <w:rPr>
          <w:sz w:val="10"/>
        </w:rPr>
        <w:t xml:space="preserve">that </w:t>
      </w:r>
      <w:r w:rsidRPr="00F558EC">
        <w:rPr>
          <w:rStyle w:val="StyleUnderline"/>
        </w:rPr>
        <w:t>tropical forests</w:t>
      </w:r>
      <w:proofErr w:type="gramEnd"/>
      <w:r w:rsidRPr="00F558EC">
        <w:rPr>
          <w:rStyle w:val="StyleUnderline"/>
        </w:rPr>
        <w:t xml:space="preserve"> might well have to be wiped out.</w:t>
      </w:r>
      <w:r w:rsidRPr="006E7BCA">
        <w:rPr>
          <w:sz w:val="10"/>
        </w:rPr>
        <w:t xml:space="preserve"> </w:t>
      </w:r>
      <w:r w:rsidRPr="00FA1A35">
        <w:rPr>
          <w:rStyle w:val="StyleUnderline"/>
        </w:rPr>
        <w:t>Direct air capture needs no land to grow anything</w:t>
      </w:r>
      <w:r w:rsidRPr="006E7BCA">
        <w:rPr>
          <w:sz w:val="10"/>
        </w:rPr>
        <w:t xml:space="preserve">. The contraptions can be placed on roofs. The main inputs they crave are electricity and heat, and </w:t>
      </w:r>
      <w:r w:rsidRPr="00FA1A35">
        <w:rPr>
          <w:rStyle w:val="StyleUnderline"/>
        </w:rPr>
        <w:t>because they are small and easily switched on and off, they can be affixed to the grid and turned on when there is an excess of wind and sun</w:t>
      </w:r>
      <w:r w:rsidRPr="006E7BCA">
        <w:rPr>
          <w:sz w:val="10"/>
        </w:rPr>
        <w:t xml:space="preserve"> (weather-determined moments of overproduction often regarded as a drawback of renewables) and use waste heat from any other process (no shortage of that in urban environs). The CO 2 can be </w:t>
      </w:r>
      <w:proofErr w:type="spellStart"/>
      <w:r w:rsidRPr="006E7BCA">
        <w:rPr>
          <w:sz w:val="10"/>
        </w:rPr>
        <w:t>mineralised</w:t>
      </w:r>
      <w:proofErr w:type="spellEnd"/>
      <w:r w:rsidRPr="006E7BCA">
        <w:rPr>
          <w:sz w:val="10"/>
        </w:rPr>
        <w:t xml:space="preserve">. It can be buried under the ground in solid form; indeed, since 2017, </w:t>
      </w:r>
      <w:proofErr w:type="spellStart"/>
      <w:r w:rsidRPr="006E7BCA">
        <w:rPr>
          <w:sz w:val="10"/>
        </w:rPr>
        <w:t>Climeworks</w:t>
      </w:r>
      <w:proofErr w:type="spellEnd"/>
      <w:r w:rsidRPr="006E7BCA">
        <w:rPr>
          <w:sz w:val="10"/>
        </w:rPr>
        <w:t xml:space="preserve"> is doing just this in Iceland. As with other novel technologies – solar panels spring to mind – prices will nosedive with mass production. </w:t>
      </w:r>
      <w:r w:rsidRPr="00D645A6">
        <w:rPr>
          <w:rStyle w:val="Emphasis"/>
          <w:highlight w:val="green"/>
        </w:rPr>
        <w:t xml:space="preserve">A capitalist solution to a problem made by </w:t>
      </w:r>
      <w:proofErr w:type="gramStart"/>
      <w:r w:rsidRPr="00D645A6">
        <w:rPr>
          <w:rStyle w:val="Emphasis"/>
          <w:highlight w:val="green"/>
        </w:rPr>
        <w:t>capitalism?</w:t>
      </w:r>
      <w:proofErr w:type="gramEnd"/>
      <w:r w:rsidRPr="00D645A6">
        <w:rPr>
          <w:rStyle w:val="Emphasis"/>
          <w:highlight w:val="green"/>
        </w:rPr>
        <w:t xml:space="preserve"> If only</w:t>
      </w:r>
      <w:r w:rsidRPr="006E7BCA">
        <w:rPr>
          <w:sz w:val="10"/>
        </w:rPr>
        <w:t xml:space="preserve">. A capitalist company </w:t>
      </w:r>
      <w:proofErr w:type="gramStart"/>
      <w:r w:rsidRPr="00D645A6">
        <w:rPr>
          <w:rStyle w:val="Emphasis"/>
          <w:highlight w:val="green"/>
        </w:rPr>
        <w:t>has to</w:t>
      </w:r>
      <w:proofErr w:type="gramEnd"/>
      <w:r w:rsidRPr="00D645A6">
        <w:rPr>
          <w:rStyle w:val="Emphasis"/>
          <w:highlight w:val="green"/>
        </w:rPr>
        <w:t xml:space="preserve"> have a commodity to sell</w:t>
      </w:r>
      <w:r w:rsidRPr="006E7BCA">
        <w:rPr>
          <w:sz w:val="10"/>
        </w:rPr>
        <w:t xml:space="preserve">. </w:t>
      </w:r>
      <w:proofErr w:type="gramStart"/>
      <w:r w:rsidRPr="006E7BCA">
        <w:rPr>
          <w:sz w:val="10"/>
        </w:rPr>
        <w:t>With the exception of</w:t>
      </w:r>
      <w:proofErr w:type="gramEnd"/>
      <w:r w:rsidRPr="006E7BCA">
        <w:rPr>
          <w:sz w:val="10"/>
        </w:rPr>
        <w:t xml:space="preserve"> the pilot plant in Iceland, </w:t>
      </w:r>
      <w:proofErr w:type="spellStart"/>
      <w:r w:rsidRPr="00FA1A35">
        <w:rPr>
          <w:rStyle w:val="StyleUnderline"/>
        </w:rPr>
        <w:t>Climeworks</w:t>
      </w:r>
      <w:proofErr w:type="spellEnd"/>
      <w:r w:rsidRPr="00FA1A35">
        <w:rPr>
          <w:rStyle w:val="StyleUnderline"/>
        </w:rPr>
        <w:t xml:space="preserve"> and the other start-ups are turning their concentrated CO 2 into goods with exchange-value</w:t>
      </w:r>
      <w:r w:rsidRPr="006E7BCA">
        <w:rPr>
          <w:sz w:val="10"/>
        </w:rPr>
        <w:t xml:space="preserve">. It can be gas </w:t>
      </w:r>
      <w:r w:rsidRPr="00D645A6">
        <w:rPr>
          <w:rStyle w:val="Emphasis"/>
          <w:highlight w:val="green"/>
        </w:rPr>
        <w:t>sold to greenhous</w:t>
      </w:r>
      <w:r w:rsidRPr="006E7BCA">
        <w:rPr>
          <w:sz w:val="10"/>
        </w:rPr>
        <w:t xml:space="preserve">es or soft drink </w:t>
      </w:r>
      <w:r w:rsidRPr="00D645A6">
        <w:rPr>
          <w:rStyle w:val="Emphasis"/>
          <w:highlight w:val="green"/>
        </w:rPr>
        <w:t>producers</w:t>
      </w:r>
      <w:r w:rsidRPr="006E7BCA">
        <w:rPr>
          <w:sz w:val="10"/>
        </w:rPr>
        <w:t xml:space="preserve"> (Coca-Cola in the case of </w:t>
      </w:r>
      <w:proofErr w:type="spellStart"/>
      <w:r w:rsidRPr="006E7BCA">
        <w:rPr>
          <w:sz w:val="10"/>
        </w:rPr>
        <w:t>Climeworks</w:t>
      </w:r>
      <w:proofErr w:type="spellEnd"/>
      <w:r w:rsidRPr="006E7BCA">
        <w:rPr>
          <w:sz w:val="10"/>
        </w:rPr>
        <w:t xml:space="preserve"> in Zürich); it could go into microalgae or liquid fuel, possibly even for airplanes. Such commodities bury no CO </w:t>
      </w:r>
      <w:proofErr w:type="gramStart"/>
      <w:r w:rsidRPr="006E7BCA">
        <w:rPr>
          <w:sz w:val="10"/>
        </w:rPr>
        <w:t>2 .</w:t>
      </w:r>
      <w:proofErr w:type="gramEnd"/>
      <w:r w:rsidRPr="006E7BCA">
        <w:rPr>
          <w:sz w:val="10"/>
        </w:rPr>
        <w:t xml:space="preserve"> </w:t>
      </w:r>
      <w:r w:rsidRPr="00D645A6">
        <w:rPr>
          <w:rStyle w:val="Emphasis"/>
          <w:highlight w:val="green"/>
        </w:rPr>
        <w:t xml:space="preserve">They capture </w:t>
      </w:r>
      <w:r w:rsidRPr="00F558EC">
        <w:rPr>
          <w:rStyle w:val="StyleUnderline"/>
        </w:rPr>
        <w:t xml:space="preserve">it </w:t>
      </w:r>
      <w:r w:rsidRPr="00D645A6">
        <w:rPr>
          <w:rStyle w:val="Emphasis"/>
          <w:highlight w:val="green"/>
        </w:rPr>
        <w:t>and</w:t>
      </w:r>
      <w:r w:rsidRPr="006E7BCA">
        <w:rPr>
          <w:sz w:val="10"/>
        </w:rPr>
        <w:t xml:space="preserve"> </w:t>
      </w:r>
      <w:r w:rsidRPr="00F558EC">
        <w:rPr>
          <w:rStyle w:val="StyleUnderline"/>
        </w:rPr>
        <w:t>pass it on for</w:t>
      </w:r>
      <w:r w:rsidRPr="006E7BCA">
        <w:rPr>
          <w:sz w:val="10"/>
        </w:rPr>
        <w:t xml:space="preserve"> </w:t>
      </w:r>
      <w:r w:rsidRPr="00D645A6">
        <w:rPr>
          <w:rStyle w:val="Emphasis"/>
          <w:highlight w:val="green"/>
        </w:rPr>
        <w:t>release elsewhere</w:t>
      </w:r>
      <w:r w:rsidRPr="001A60FE">
        <w:rPr>
          <w:rStyle w:val="StyleUnderline"/>
        </w:rPr>
        <w:t>, so that a profit can be made</w:t>
      </w:r>
      <w:r w:rsidRPr="006E7BCA">
        <w:rPr>
          <w:sz w:val="10"/>
        </w:rPr>
        <w:t xml:space="preserve"> –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w:t>
      </w:r>
      <w:r w:rsidRPr="00F558EC">
        <w:rPr>
          <w:rStyle w:val="StyleUnderline"/>
        </w:rPr>
        <w:t>Just throwing the CO 2 away, locking it up in cellars where it must never again be touched, is no way to accumulate capital</w:t>
      </w:r>
      <w:r w:rsidRPr="006E7BCA">
        <w:rPr>
          <w:sz w:val="10"/>
        </w:rPr>
        <w:t xml:space="preserve">. </w:t>
      </w:r>
      <w:r w:rsidRPr="00FA1A35">
        <w:rPr>
          <w:rStyle w:val="StyleUnderline"/>
        </w:rPr>
        <w:t xml:space="preserve">It negates the logic of the </w:t>
      </w:r>
      <w:proofErr w:type="gramStart"/>
      <w:r w:rsidRPr="00FA1A35">
        <w:rPr>
          <w:rStyle w:val="StyleUnderline"/>
        </w:rPr>
        <w:t>commodity, because</w:t>
      </w:r>
      <w:proofErr w:type="gramEnd"/>
      <w:r w:rsidRPr="00FA1A35">
        <w:rPr>
          <w:rStyle w:val="StyleUnderline"/>
        </w:rPr>
        <w:t xml:space="preserve"> non-consumption would here be the innermost essence of the operation</w:t>
      </w:r>
      <w:r w:rsidRPr="006E7BCA">
        <w:rPr>
          <w:sz w:val="10"/>
        </w:rPr>
        <w:t xml:space="preserve">. As Holly Jean Buck shows in After Geoengineering: Climate Tragedy, Repair, and Restoration, a primer and clarion call that should be obligatory reading for anyone minimally concerned with planetary futures, this is the contradiction every direct air capture must run into: </w:t>
      </w:r>
      <w:r w:rsidRPr="00F558EC">
        <w:rPr>
          <w:rStyle w:val="StyleUnderline"/>
        </w:rPr>
        <w:t>if it stays inside the</w:t>
      </w:r>
      <w:r w:rsidRPr="006E7BCA">
        <w:rPr>
          <w:sz w:val="10"/>
        </w:rPr>
        <w:t xml:space="preserve"> </w:t>
      </w:r>
      <w:r w:rsidRPr="00D645A6">
        <w:rPr>
          <w:rStyle w:val="Emphasis"/>
          <w:highlight w:val="green"/>
        </w:rPr>
        <w:t>commodity form</w:t>
      </w:r>
      <w:r w:rsidRPr="006E7BCA">
        <w:rPr>
          <w:sz w:val="10"/>
        </w:rPr>
        <w:t xml:space="preserve">, it </w:t>
      </w:r>
      <w:r w:rsidRPr="00D645A6">
        <w:rPr>
          <w:rStyle w:val="Emphasis"/>
          <w:highlight w:val="green"/>
        </w:rPr>
        <w:t>cannot make</w:t>
      </w:r>
      <w:r w:rsidRPr="00F558EC">
        <w:rPr>
          <w:rStyle w:val="StyleUnderline"/>
        </w:rPr>
        <w:t xml:space="preserve"> good on its promise of</w:t>
      </w:r>
      <w:r w:rsidRPr="006E7BCA">
        <w:rPr>
          <w:sz w:val="10"/>
        </w:rPr>
        <w:t xml:space="preserve"> </w:t>
      </w:r>
      <w:r w:rsidRPr="00D645A6">
        <w:rPr>
          <w:rStyle w:val="Emphasis"/>
          <w:highlight w:val="green"/>
        </w:rPr>
        <w:t>negative emissions</w:t>
      </w:r>
      <w:r w:rsidRPr="006E7BCA">
        <w:rPr>
          <w:sz w:val="10"/>
        </w:rPr>
        <w:t xml:space="preserve">. It will recycle CO </w:t>
      </w:r>
      <w:proofErr w:type="gramStart"/>
      <w:r w:rsidRPr="006E7BCA">
        <w:rPr>
          <w:sz w:val="10"/>
        </w:rPr>
        <w:t>2 ,</w:t>
      </w:r>
      <w:proofErr w:type="gramEnd"/>
      <w:r w:rsidRPr="006E7BCA">
        <w:rPr>
          <w:sz w:val="10"/>
        </w:rPr>
        <w:t xml:space="preserve"> not tuck it away. To scale up these machines to the level where they would make their designated difference – supplementing zero emissions with drawdown – </w:t>
      </w:r>
      <w:r w:rsidRPr="00FA1A35">
        <w:rPr>
          <w:rStyle w:val="StyleUnderline"/>
        </w:rPr>
        <w:t xml:space="preserve">they would have to function as vacuum cleaners, sucking up carbon and putting it out of circulation, </w:t>
      </w:r>
      <w:r w:rsidRPr="00F558EC">
        <w:rPr>
          <w:rStyle w:val="StyleUnderline"/>
        </w:rPr>
        <w:t>as a non- or even anti-commodity</w:t>
      </w:r>
      <w:r w:rsidRPr="00FA1A35">
        <w:rPr>
          <w:rStyle w:val="StyleUnderline"/>
        </w:rPr>
        <w:t xml:space="preserve">. How could such a decontamination of the biosphere run on profit? Where would the increment in exchange-value come from, in amounts sufficient to keep the clean-up going like any other </w:t>
      </w:r>
      <w:r w:rsidRPr="00F558EC">
        <w:rPr>
          <w:rStyle w:val="StyleUnderline"/>
        </w:rPr>
        <w:t>department of accumulation? No one has yet come up with a plausible answer. Buck works through the logic and finds only one way out: the state</w:t>
      </w:r>
      <w:r w:rsidRPr="006E7BCA">
        <w:rPr>
          <w:sz w:val="10"/>
        </w:rPr>
        <w:t xml:space="preserve">. Other students of direct air capture have reached the same conclusion. It seems to inhere in it – if the </w:t>
      </w:r>
      <w:proofErr w:type="spellStart"/>
      <w:r w:rsidRPr="006E7BCA">
        <w:rPr>
          <w:sz w:val="10"/>
        </w:rPr>
        <w:t>Climeworks</w:t>
      </w:r>
      <w:proofErr w:type="spellEnd"/>
      <w:r w:rsidRPr="006E7BCA">
        <w:rPr>
          <w:sz w:val="10"/>
        </w:rPr>
        <w:t xml:space="preserve"> model turns out to have some unknown disadvantage, if something else comes to the fore as the superior tech, if there will ever be any negative emissions not growing from land, the same conundrum will </w:t>
      </w:r>
      <w:proofErr w:type="gramStart"/>
      <w:r w:rsidRPr="006E7BCA">
        <w:rPr>
          <w:sz w:val="10"/>
        </w:rPr>
        <w:t>reappear:</w:t>
      </w:r>
      <w:proofErr w:type="gramEnd"/>
      <w:r w:rsidRPr="006E7BCA">
        <w:rPr>
          <w:sz w:val="10"/>
        </w:rPr>
        <w:t xml:space="preserve"> resell the waste and forfeit the purpose, or respect the negative use-value. It’s the productive force or the property relations. And </w:t>
      </w:r>
      <w:r w:rsidRPr="00FA1A35">
        <w:rPr>
          <w:rStyle w:val="StyleUnderline"/>
        </w:rPr>
        <w:t>to scale up, one would need a lot of money</w:t>
      </w:r>
      <w:r w:rsidRPr="006E7BCA">
        <w:rPr>
          <w:sz w:val="10"/>
        </w:rPr>
        <w:t xml:space="preserve">. That </w:t>
      </w:r>
      <w:r w:rsidRPr="007F507F">
        <w:rPr>
          <w:rStyle w:val="StyleUnderline"/>
        </w:rPr>
        <w:t>money should come from those who carry historical responsibility for releasing the CO 2</w:t>
      </w:r>
      <w:r w:rsidRPr="006E7BCA">
        <w:rPr>
          <w:sz w:val="10"/>
        </w:rPr>
        <w:t xml:space="preserve"> in the first place. There would also </w:t>
      </w:r>
      <w:r w:rsidRPr="00FA1A35">
        <w:rPr>
          <w:rStyle w:val="StyleUnderline"/>
        </w:rPr>
        <w:t xml:space="preserve">need to be massive complexes of technical expertise, drilling and seismic skills, infrastructures for transporting concentrated CO </w:t>
      </w:r>
      <w:proofErr w:type="gramStart"/>
      <w:r w:rsidRPr="00FA1A35">
        <w:rPr>
          <w:rStyle w:val="StyleUnderline"/>
        </w:rPr>
        <w:t>2 ,</w:t>
      </w:r>
      <w:proofErr w:type="gramEnd"/>
      <w:r w:rsidRPr="00FA1A35">
        <w:rPr>
          <w:rStyle w:val="StyleUnderline"/>
        </w:rPr>
        <w:t xml:space="preserve"> empty holes in the ground for burial vaults, </w:t>
      </w:r>
      <w:proofErr w:type="spellStart"/>
      <w:r w:rsidRPr="00FA1A35">
        <w:rPr>
          <w:rStyle w:val="StyleUnderline"/>
        </w:rPr>
        <w:t>organisations</w:t>
      </w:r>
      <w:proofErr w:type="spellEnd"/>
      <w:r w:rsidRPr="00FA1A35">
        <w:rPr>
          <w:rStyle w:val="StyleUnderline"/>
        </w:rPr>
        <w:t xml:space="preserve"> of supranational size</w:t>
      </w:r>
      <w:r w:rsidRPr="006E7BCA">
        <w:rPr>
          <w:sz w:val="10"/>
        </w:rPr>
        <w:t xml:space="preserve"> … Who has all these things in ample possession? The oil barons and shareholders, of course. </w:t>
      </w:r>
      <w:proofErr w:type="spellStart"/>
      <w:r w:rsidRPr="006E7BCA">
        <w:rPr>
          <w:sz w:val="10"/>
        </w:rPr>
        <w:t>Nationalise</w:t>
      </w:r>
      <w:proofErr w:type="spellEnd"/>
      <w:r w:rsidRPr="006E7BCA">
        <w:rPr>
          <w:sz w:val="10"/>
        </w:rPr>
        <w:t xml:space="preserve"> them, Buck proposes – </w:t>
      </w:r>
      <w:r w:rsidRPr="00D645A6">
        <w:rPr>
          <w:rStyle w:val="Emphasis"/>
          <w:highlight w:val="green"/>
        </w:rPr>
        <w:t>not just</w:t>
      </w:r>
      <w:r w:rsidRPr="006E7BCA">
        <w:rPr>
          <w:sz w:val="10"/>
        </w:rPr>
        <w:t xml:space="preserve"> for </w:t>
      </w:r>
      <w:r w:rsidRPr="00F558EC">
        <w:rPr>
          <w:rStyle w:val="StyleUnderline"/>
        </w:rPr>
        <w:t>‘</w:t>
      </w:r>
      <w:r w:rsidRPr="00D645A6">
        <w:rPr>
          <w:rStyle w:val="Emphasis"/>
          <w:highlight w:val="green"/>
        </w:rPr>
        <w:t>getting rid of</w:t>
      </w:r>
      <w:r w:rsidRPr="00F558EC">
        <w:rPr>
          <w:rStyle w:val="StyleUnderline"/>
        </w:rPr>
        <w:t xml:space="preserve"> these</w:t>
      </w:r>
      <w:r w:rsidRPr="006E7BCA">
        <w:rPr>
          <w:sz w:val="10"/>
        </w:rPr>
        <w:t xml:space="preserve"> </w:t>
      </w:r>
      <w:r w:rsidRPr="00D645A6">
        <w:rPr>
          <w:rStyle w:val="Emphasis"/>
          <w:highlight w:val="green"/>
        </w:rPr>
        <w:t>corporations</w:t>
      </w:r>
      <w:r w:rsidRPr="006E7BCA">
        <w:rPr>
          <w:sz w:val="10"/>
        </w:rPr>
        <w:t xml:space="preserve">, as we might like to, </w:t>
      </w:r>
      <w:r w:rsidRPr="00D645A6">
        <w:rPr>
          <w:rStyle w:val="Emphasis"/>
          <w:highlight w:val="green"/>
        </w:rPr>
        <w:t>but transforming them into</w:t>
      </w:r>
      <w:r w:rsidRPr="00F558EC">
        <w:rPr>
          <w:rStyle w:val="StyleUnderline"/>
        </w:rPr>
        <w:t xml:space="preserve"> companies that deliver a carbon removal service’</w:t>
      </w:r>
      <w:r w:rsidRPr="00FA1A35">
        <w:rPr>
          <w:rStyle w:val="StyleUnderline"/>
        </w:rPr>
        <w:t xml:space="preserve">. Make them </w:t>
      </w:r>
      <w:r w:rsidRPr="00D645A6">
        <w:rPr>
          <w:rStyle w:val="Emphasis"/>
          <w:highlight w:val="green"/>
        </w:rPr>
        <w:t xml:space="preserve">public utilities for </w:t>
      </w:r>
      <w:proofErr w:type="spellStart"/>
      <w:r w:rsidRPr="00D645A6">
        <w:rPr>
          <w:rStyle w:val="Emphasis"/>
          <w:highlight w:val="green"/>
        </w:rPr>
        <w:t>restabilising</w:t>
      </w:r>
      <w:proofErr w:type="spellEnd"/>
      <w:r w:rsidRPr="00D645A6">
        <w:rPr>
          <w:rStyle w:val="Emphasis"/>
          <w:highlight w:val="green"/>
        </w:rPr>
        <w:t xml:space="preserve"> climate</w:t>
      </w:r>
      <w:r w:rsidRPr="00FA1A35">
        <w:rPr>
          <w:rStyle w:val="StyleUnderline"/>
        </w:rPr>
        <w:t>.</w:t>
      </w:r>
      <w:r w:rsidRPr="006E7BCA">
        <w:rPr>
          <w:sz w:val="10"/>
        </w:rPr>
        <w:t xml:space="preserve"> 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6E7BCA">
        <w:rPr>
          <w:sz w:val="10"/>
        </w:rPr>
        <w:t>nationalising</w:t>
      </w:r>
      <w:proofErr w:type="spellEnd"/>
      <w:r w:rsidRPr="006E7BCA">
        <w:rPr>
          <w:sz w:val="10"/>
        </w:rPr>
        <w:t xml:space="preserve"> fossil fuel companies and turning them into direct air capture utilities should be the central transitional demand for the coming years. But</w:t>
      </w:r>
      <w:proofErr w:type="gramStart"/>
      <w:r w:rsidRPr="006E7BCA">
        <w:rPr>
          <w:sz w:val="10"/>
        </w:rPr>
        <w:t>, needless to say, it</w:t>
      </w:r>
      <w:proofErr w:type="gramEnd"/>
      <w:r w:rsidRPr="006E7BCA">
        <w:rPr>
          <w:sz w:val="10"/>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6E7BCA">
        <w:rPr>
          <w:sz w:val="10"/>
        </w:rPr>
        <w:t>publicised</w:t>
      </w:r>
      <w:proofErr w:type="spellEnd"/>
      <w:r w:rsidRPr="006E7BCA">
        <w:rPr>
          <w:sz w:val="10"/>
        </w:rPr>
        <w:t xml:space="preserve"> the forecast that total global emissions would fall by no more than 5 per cent during the year – </w:t>
      </w:r>
      <w:proofErr w:type="gramStart"/>
      <w:r w:rsidRPr="006E7BCA">
        <w:rPr>
          <w:sz w:val="10"/>
        </w:rPr>
        <w:t>in spite of</w:t>
      </w:r>
      <w:proofErr w:type="gramEnd"/>
      <w:r w:rsidRPr="006E7BCA">
        <w:rPr>
          <w:sz w:val="10"/>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6E7BCA">
        <w:rPr>
          <w:sz w:val="10"/>
        </w:rPr>
        <w:t>that scientists</w:t>
      </w:r>
      <w:proofErr w:type="gramEnd"/>
      <w:r w:rsidRPr="006E7BCA">
        <w:rPr>
          <w:sz w:val="10"/>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6E7BCA">
        <w:rPr>
          <w:sz w:val="10"/>
        </w:rPr>
        <w:t>or,</w:t>
      </w:r>
      <w:proofErr w:type="gramEnd"/>
      <w:r w:rsidRPr="006E7BCA">
        <w:rPr>
          <w:sz w:val="10"/>
        </w:rPr>
        <w:t xml:space="preserve"> ‘a single economic plan covering the whole country and all branches of productive activity. This plan must be drawn up for </w:t>
      </w:r>
      <w:proofErr w:type="gramStart"/>
      <w:r w:rsidRPr="006E7BCA">
        <w:rPr>
          <w:sz w:val="10"/>
        </w:rPr>
        <w:t>a number of</w:t>
      </w:r>
      <w:proofErr w:type="gramEnd"/>
      <w:r w:rsidRPr="006E7BCA">
        <w:rPr>
          <w:sz w:val="10"/>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F558EC">
        <w:rPr>
          <w:rStyle w:val="StyleUnderline"/>
        </w:rPr>
        <w:t>the race to zero would have to be coordinated</w:t>
      </w:r>
      <w:r w:rsidRPr="006E7BCA">
        <w:rPr>
          <w:sz w:val="10"/>
        </w:rPr>
        <w:t xml:space="preserve"> </w:t>
      </w:r>
      <w:r w:rsidRPr="00D645A6">
        <w:rPr>
          <w:rStyle w:val="Emphasis"/>
          <w:highlight w:val="green"/>
        </w:rPr>
        <w:t>through control measures</w:t>
      </w:r>
      <w:r w:rsidRPr="00F558EC">
        <w:rPr>
          <w:rStyle w:val="StyleUnderline"/>
        </w:rPr>
        <w:t xml:space="preserve"> – rationing, </w:t>
      </w:r>
      <w:r w:rsidRPr="00D645A6">
        <w:rPr>
          <w:rStyle w:val="Emphasis"/>
          <w:highlight w:val="green"/>
        </w:rPr>
        <w:t>reallocating, requisitioning, sanctioning</w:t>
      </w:r>
      <w:r w:rsidRPr="00F558EC">
        <w:rPr>
          <w:rStyle w:val="StyleUnderline"/>
        </w:rPr>
        <w:t xml:space="preserve">, ordering … – </w:t>
      </w:r>
      <w:proofErr w:type="gramStart"/>
      <w:r w:rsidRPr="00F558EC">
        <w:rPr>
          <w:rStyle w:val="StyleUnderline"/>
        </w:rPr>
        <w:t>so as to</w:t>
      </w:r>
      <w:proofErr w:type="gramEnd"/>
      <w:r w:rsidRPr="00F558EC">
        <w:rPr>
          <w:rStyle w:val="StyleUnderline"/>
        </w:rPr>
        <w:t xml:space="preserve"> fill the gap after fossil fuels. </w:t>
      </w:r>
      <w:r w:rsidRPr="006E7BCA">
        <w:rPr>
          <w:sz w:val="10"/>
        </w:rPr>
        <w:t xml:space="preserve">The substitutes themselves are in no need of elaboration. </w:t>
      </w:r>
      <w:r w:rsidRPr="00FA1A35">
        <w:rPr>
          <w:rStyle w:val="StyleUnderline"/>
        </w:rPr>
        <w:t xml:space="preserve">The literature on the Green New Deal and renewable energy roll-out and climate wartime </w:t>
      </w:r>
      <w:proofErr w:type="spellStart"/>
      <w:r w:rsidRPr="00FA1A35">
        <w:rPr>
          <w:rStyle w:val="StyleUnderline"/>
        </w:rPr>
        <w:t>mobilisation</w:t>
      </w:r>
      <w:proofErr w:type="spellEnd"/>
      <w:r w:rsidRPr="00FA1A35">
        <w:rPr>
          <w:rStyle w:val="StyleUnderline"/>
        </w:rPr>
        <w:t xml:space="preserve"> is extensive enough to guide a transition several times over</w:t>
      </w:r>
      <w:r w:rsidRPr="006E7BCA">
        <w:rPr>
          <w:sz w:val="10"/>
        </w:rPr>
        <w:t>.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w:t>
      </w:r>
      <w:r w:rsidRPr="00F558EC">
        <w:rPr>
          <w:rStyle w:val="StyleUnderline"/>
        </w:rPr>
        <w:t xml:space="preserve">. ‘The ways of combating catastrophe and famine are available’, approaching common knowledge. ‘If our state really </w:t>
      </w:r>
      <w:r w:rsidRPr="00F558EC">
        <w:rPr>
          <w:rStyle w:val="StyleUnderline"/>
        </w:rPr>
        <w:lastRenderedPageBreak/>
        <w:t>wanted to exercise control in a business-like and earnest fashion, if its institutions had not condemned themselves to “complete inactivity” by their servility to the capitalists, all the state would have to do’ would be to roll up the sleeves</w:t>
      </w:r>
      <w:r w:rsidRPr="006E7BCA">
        <w:rPr>
          <w:sz w:val="10"/>
        </w:rPr>
        <w:t>. Another part of Lenin’s logic applies too: any government that would ‘wish to save Russia from war and famine’ would have to get down to this kind of work. be the central transitional demand for the coming years. But</w:t>
      </w:r>
      <w:proofErr w:type="gramStart"/>
      <w:r w:rsidRPr="006E7BCA">
        <w:rPr>
          <w:sz w:val="10"/>
        </w:rPr>
        <w:t>, needless to say, it</w:t>
      </w:r>
      <w:proofErr w:type="gramEnd"/>
      <w:r w:rsidRPr="006E7BCA">
        <w:rPr>
          <w:sz w:val="10"/>
        </w:rPr>
        <w:t xml:space="preserve"> would make no sense if CO 2 were still belching out into the atmosphere: emitting and capturing would be a bizarre dissipation of resources to no avail. But the lingering conclusion from our initial comparison between corona and climate is that </w:t>
      </w:r>
      <w:r w:rsidRPr="00846941">
        <w:rPr>
          <w:rStyle w:val="StyleUnderline"/>
        </w:rPr>
        <w:t>no capitalist state is likely ever to do anything like this of its own accord</w:t>
      </w:r>
      <w:r w:rsidRPr="006E7BCA">
        <w:rPr>
          <w:sz w:val="10"/>
        </w:rPr>
        <w:t xml:space="preserve">. It would have to be </w:t>
      </w:r>
      <w:r w:rsidRPr="00D645A6">
        <w:rPr>
          <w:rStyle w:val="Emphasis"/>
          <w:highlight w:val="green"/>
        </w:rPr>
        <w:t>forced</w:t>
      </w:r>
      <w:r w:rsidRPr="00F558EC">
        <w:rPr>
          <w:rStyle w:val="StyleUnderline"/>
        </w:rPr>
        <w:t xml:space="preserve"> into doing it, </w:t>
      </w:r>
      <w:r w:rsidRPr="00D645A6">
        <w:rPr>
          <w:rStyle w:val="Emphasis"/>
          <w:highlight w:val="green"/>
        </w:rPr>
        <w:t>through</w:t>
      </w:r>
      <w:r w:rsidRPr="00F558EC">
        <w:rPr>
          <w:rStyle w:val="StyleUnderline"/>
        </w:rPr>
        <w:t xml:space="preserve"> application of the whole spectrum of </w:t>
      </w:r>
      <w:r w:rsidRPr="00D645A6">
        <w:rPr>
          <w:rStyle w:val="Emphasis"/>
          <w:highlight w:val="green"/>
        </w:rPr>
        <w:t>popular leverage</w:t>
      </w:r>
      <w:r w:rsidRPr="006E7BCA">
        <w:rPr>
          <w:sz w:val="10"/>
        </w:rPr>
        <w:t xml:space="preserve">, from electoral campaigns to mass sabotage. </w:t>
      </w:r>
      <w:r w:rsidRPr="00F558EC">
        <w:rPr>
          <w:rStyle w:val="StyleUnderline"/>
        </w:rPr>
        <w:t xml:space="preserve">Left to its own </w:t>
      </w:r>
      <w:r w:rsidRPr="001A60FE">
        <w:rPr>
          <w:rStyle w:val="StyleUnderline"/>
        </w:rPr>
        <w:t>devices, the</w:t>
      </w:r>
      <w:r w:rsidRPr="006E7BCA">
        <w:rPr>
          <w:sz w:val="10"/>
        </w:rPr>
        <w:t xml:space="preserve"> </w:t>
      </w:r>
      <w:r w:rsidRPr="00D645A6">
        <w:rPr>
          <w:rStyle w:val="Emphasis"/>
          <w:highlight w:val="green"/>
        </w:rPr>
        <w:t>capitalist state will continue to attend to symptoms, which</w:t>
      </w:r>
      <w:r w:rsidRPr="006E7BCA">
        <w:rPr>
          <w:sz w:val="10"/>
        </w:rPr>
        <w:t xml:space="preserve">, however, must </w:t>
      </w:r>
      <w:r w:rsidRPr="001A60FE">
        <w:rPr>
          <w:rStyle w:val="StyleUnderline"/>
        </w:rPr>
        <w:t xml:space="preserve">eventually </w:t>
      </w:r>
      <w:r w:rsidRPr="00D645A6">
        <w:rPr>
          <w:rStyle w:val="Emphasis"/>
          <w:highlight w:val="green"/>
        </w:rPr>
        <w:t>reach a boiling point.</w:t>
      </w:r>
      <w:r w:rsidRPr="006E7BCA">
        <w:rPr>
          <w:sz w:val="10"/>
        </w:rPr>
        <w:t xml:space="preserve"> </w:t>
      </w:r>
      <w:r w:rsidRPr="00846941">
        <w:rPr>
          <w:rStyle w:val="StyleUnderline"/>
        </w:rPr>
        <w:t xml:space="preserve">One can imagine that in the next years and decades, storms will bite into property, droughts tear apart supply chains, crop yields halve, heat waves enervate </w:t>
      </w:r>
      <w:proofErr w:type="spellStart"/>
      <w:r w:rsidRPr="00846941">
        <w:rPr>
          <w:rStyle w:val="StyleUnderline"/>
        </w:rPr>
        <w:t>labour</w:t>
      </w:r>
      <w:proofErr w:type="spellEnd"/>
      <w:r w:rsidRPr="00846941">
        <w:rPr>
          <w:rStyle w:val="StyleUnderline"/>
        </w:rPr>
        <w:t xml:space="preserve"> productivity to the extent that the timeline of victimhood catches up with the dominant classes</w:t>
      </w:r>
      <w:r w:rsidRPr="006E7BCA">
        <w:rPr>
          <w:sz w:val="10"/>
        </w:rPr>
        <w:t xml:space="preserve">. The second contradiction will then be upon them. States might no longer be able to just parry the </w:t>
      </w:r>
      <w:proofErr w:type="gramStart"/>
      <w:r w:rsidRPr="006E7BCA">
        <w:rPr>
          <w:sz w:val="10"/>
        </w:rPr>
        <w:t>impacts, but</w:t>
      </w:r>
      <w:proofErr w:type="gramEnd"/>
      <w:r w:rsidRPr="006E7BCA">
        <w:rPr>
          <w:sz w:val="10"/>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6E7BCA">
        <w:rPr>
          <w:sz w:val="10"/>
        </w:rPr>
        <w:t>night.Indeed</w:t>
      </w:r>
      <w:proofErr w:type="spellEnd"/>
      <w:proofErr w:type="gramEnd"/>
      <w:r w:rsidRPr="006E7BCA">
        <w:rPr>
          <w:sz w:val="10"/>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6E7BCA">
        <w:rPr>
          <w:sz w:val="10"/>
        </w:rPr>
        <w:t>authorised</w:t>
      </w:r>
      <w:proofErr w:type="spellEnd"/>
      <w:r w:rsidRPr="006E7BCA">
        <w:rPr>
          <w:sz w:val="10"/>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6E7BCA">
        <w:rPr>
          <w:sz w:val="10"/>
        </w:rPr>
        <w:t>fairly widely</w:t>
      </w:r>
      <w:proofErr w:type="gramEnd"/>
      <w:r w:rsidRPr="006E7BCA">
        <w:rPr>
          <w:sz w:val="10"/>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6E7BCA">
        <w:rPr>
          <w:sz w:val="10"/>
        </w:rPr>
        <w:t>favourite</w:t>
      </w:r>
      <w:proofErr w:type="spellEnd"/>
      <w:r w:rsidRPr="006E7BCA">
        <w:rPr>
          <w:sz w:val="10"/>
        </w:rPr>
        <w:t xml:space="preserve"> metaphor – to surviving inside a burning house by drinking lots of cold water. Virtually by definition, the most classical Leninist gesture is the only one that can point to an emergency exit. It is worth </w:t>
      </w:r>
      <w:proofErr w:type="spellStart"/>
      <w:r w:rsidRPr="006E7BCA">
        <w:rPr>
          <w:sz w:val="10"/>
        </w:rPr>
        <w:t>re-emphasising</w:t>
      </w:r>
      <w:proofErr w:type="spellEnd"/>
      <w:r w:rsidRPr="006E7BCA">
        <w:rPr>
          <w:sz w:val="10"/>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6E7BCA">
        <w:rPr>
          <w:sz w:val="10"/>
        </w:rPr>
        <w:t>Geras</w:t>
      </w:r>
      <w:proofErr w:type="spellEnd"/>
      <w:r w:rsidRPr="006E7BCA">
        <w:rPr>
          <w:sz w:val="10"/>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6E7BCA">
        <w:rPr>
          <w:sz w:val="10"/>
        </w:rPr>
        <w:t>civilisation</w:t>
      </w:r>
      <w:proofErr w:type="spellEnd"/>
      <w:r w:rsidRPr="006E7BCA">
        <w:rPr>
          <w:sz w:val="10"/>
        </w:rPr>
        <w:t xml:space="preserve"> of mankind in question’. Luxemburg expected world war to become a ‘permanent’ </w:t>
      </w:r>
      <w:proofErr w:type="gramStart"/>
      <w:r w:rsidRPr="006E7BCA">
        <w:rPr>
          <w:sz w:val="10"/>
        </w:rPr>
        <w:t>state of affairs</w:t>
      </w:r>
      <w:proofErr w:type="gramEnd"/>
      <w:r w:rsidRPr="006E7BCA">
        <w:rPr>
          <w:sz w:val="10"/>
        </w:rPr>
        <w:t xml:space="preserve">. It didn’t, and here the differentia </w:t>
      </w:r>
      <w:proofErr w:type="spellStart"/>
      <w:r w:rsidRPr="006E7BCA">
        <w:rPr>
          <w:sz w:val="10"/>
        </w:rPr>
        <w:t>specifica</w:t>
      </w:r>
      <w:proofErr w:type="spellEnd"/>
      <w:r w:rsidRPr="006E7BCA">
        <w:rPr>
          <w:sz w:val="10"/>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6E7BCA">
        <w:rPr>
          <w:sz w:val="10"/>
        </w:rPr>
        <w:t>2 .</w:t>
      </w:r>
      <w:proofErr w:type="gramEnd"/>
      <w:r w:rsidRPr="006E7BCA">
        <w:rPr>
          <w:sz w:val="10"/>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6E7BCA">
        <w:rPr>
          <w:sz w:val="10"/>
        </w:rPr>
        <w:t>Geras’s</w:t>
      </w:r>
      <w:proofErr w:type="spellEnd"/>
      <w:r w:rsidRPr="006E7BCA">
        <w:rPr>
          <w:sz w:val="10"/>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6E7BCA">
        <w:rPr>
          <w:sz w:val="10"/>
        </w:rPr>
        <w:t>classes’</w:t>
      </w:r>
      <w:proofErr w:type="gramEnd"/>
      <w:r w:rsidRPr="006E7BCA">
        <w:rPr>
          <w:sz w:val="10"/>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6E7BCA">
        <w:rPr>
          <w:sz w:val="10"/>
        </w:rPr>
        <w:t>Bensaïd</w:t>
      </w:r>
      <w:proofErr w:type="spellEnd"/>
      <w:r w:rsidRPr="006E7BCA">
        <w:rPr>
          <w:sz w:val="10"/>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6E7BCA">
        <w:rPr>
          <w:sz w:val="10"/>
        </w:rPr>
        <w:t>Bensaïd</w:t>
      </w:r>
      <w:proofErr w:type="spellEnd"/>
      <w:r w:rsidRPr="006E7BCA">
        <w:rPr>
          <w:sz w:val="10"/>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6E7BCA">
        <w:rPr>
          <w:sz w:val="10"/>
        </w:rPr>
        <w:t>halfmeasures</w:t>
      </w:r>
      <w:proofErr w:type="spellEnd"/>
      <w:r w:rsidRPr="006E7BCA">
        <w:rPr>
          <w:sz w:val="10"/>
        </w:rPr>
        <w:t>.’ Third, ecological Leninism leaps at any opportunity to wrest the state in this direction, break with business-</w:t>
      </w:r>
      <w:proofErr w:type="spellStart"/>
      <w:r w:rsidRPr="006E7BCA">
        <w:rPr>
          <w:sz w:val="10"/>
        </w:rPr>
        <w:t>asusual</w:t>
      </w:r>
      <w:proofErr w:type="spellEnd"/>
      <w:r w:rsidRPr="006E7BCA">
        <w:rPr>
          <w:sz w:val="10"/>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w:t>
      </w:r>
      <w:r w:rsidRPr="00F551EB">
        <w:rPr>
          <w:rStyle w:val="StyleUnderline"/>
        </w:rPr>
        <w:t>actual transition would require some coercive authority</w:t>
      </w:r>
      <w:r w:rsidRPr="006E7BCA">
        <w:rPr>
          <w:sz w:val="10"/>
        </w:rPr>
        <w:t xml:space="preserve">. If anarchists would ever wield influence in such a process, they would quickly discover this circumstance and, just like anybody else, </w:t>
      </w:r>
      <w:proofErr w:type="gramStart"/>
      <w:r w:rsidRPr="006E7BCA">
        <w:rPr>
          <w:sz w:val="10"/>
        </w:rPr>
        <w:t>have to</w:t>
      </w:r>
      <w:proofErr w:type="gramEnd"/>
      <w:r w:rsidRPr="006E7BCA">
        <w:rPr>
          <w:sz w:val="10"/>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6E7BCA">
        <w:rPr>
          <w:sz w:val="10"/>
        </w:rPr>
        <w:t>materialise</w:t>
      </w:r>
      <w:proofErr w:type="spellEnd"/>
      <w:r w:rsidRPr="006E7BCA">
        <w:rPr>
          <w:sz w:val="10"/>
        </w:rPr>
        <w:t xml:space="preserve"> anytime soon, if ever. Waiting for it would be both delusional and criminal, </w:t>
      </w:r>
      <w:r w:rsidRPr="00F551EB">
        <w:rPr>
          <w:rStyle w:val="StyleUnderline"/>
        </w:rPr>
        <w:t xml:space="preserve">and so all we </w:t>
      </w:r>
      <w:proofErr w:type="gramStart"/>
      <w:r w:rsidRPr="00F551EB">
        <w:rPr>
          <w:rStyle w:val="StyleUnderline"/>
        </w:rPr>
        <w:t>have to</w:t>
      </w:r>
      <w:proofErr w:type="gramEnd"/>
      <w:r w:rsidRPr="00F551EB">
        <w:rPr>
          <w:rStyle w:val="StyleUnderline"/>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w:t>
      </w:r>
      <w:r w:rsidRPr="006E7BCA">
        <w:rPr>
          <w:sz w:val="10"/>
        </w:rPr>
        <w:t xml:space="preserve"> (some further outlined by the present author in How to Blow Up a Pipeline: Learning to Fight in a World on Fire). But this would clearly be a departure from the classical </w:t>
      </w:r>
      <w:proofErr w:type="spellStart"/>
      <w:r w:rsidRPr="006E7BCA">
        <w:rPr>
          <w:sz w:val="10"/>
        </w:rPr>
        <w:t>programme</w:t>
      </w:r>
      <w:proofErr w:type="spellEnd"/>
      <w:r w:rsidRPr="006E7BCA">
        <w:rPr>
          <w:sz w:val="10"/>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6E7BCA">
        <w:rPr>
          <w:sz w:val="10"/>
        </w:rPr>
        <w:t>Lukács</w:t>
      </w:r>
      <w:proofErr w:type="spellEnd"/>
      <w:r w:rsidRPr="006E7BCA">
        <w:rPr>
          <w:sz w:val="10"/>
        </w:rPr>
        <w:t xml:space="preserve">. The rather startling measures used to combat the spread of Covid-19 might have been a foretaste. </w:t>
      </w:r>
      <w:r w:rsidRPr="00F551EB">
        <w:rPr>
          <w:rStyle w:val="StyleUnderline"/>
        </w:rPr>
        <w:t xml:space="preserve">Who knows what openings other moments of impact might </w:t>
      </w:r>
      <w:proofErr w:type="gramStart"/>
      <w:r w:rsidRPr="00F551EB">
        <w:rPr>
          <w:rStyle w:val="StyleUnderline"/>
        </w:rPr>
        <w:t>bring.</w:t>
      </w:r>
      <w:proofErr w:type="gramEnd"/>
      <w:r w:rsidRPr="00F551EB">
        <w:rPr>
          <w:rStyle w:val="StyleUnderline"/>
        </w:rPr>
        <w:t xml:space="preserve"> In</w:t>
      </w:r>
      <w:r w:rsidRPr="006E7BCA">
        <w:rPr>
          <w:sz w:val="10"/>
        </w:rPr>
        <w:t xml:space="preserve">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w:t>
      </w:r>
      <w:r w:rsidRPr="00F551EB">
        <w:rPr>
          <w:rStyle w:val="StyleUnderline"/>
        </w:rPr>
        <w:t xml:space="preserve">the mission of ecological Leninists is </w:t>
      </w:r>
      <w:r w:rsidRPr="006E7BCA">
        <w:rPr>
          <w:rStyle w:val="StyleUnderline"/>
        </w:rPr>
        <w:t>to raise consciousness in such spontaneous movements and reroute them towards the drivers of catastrophe</w:t>
      </w:r>
      <w:r w:rsidRPr="006E7BCA">
        <w:rPr>
          <w:sz w:val="10"/>
        </w:rPr>
        <w:t xml:space="preserve">. Hence the heightened relevance of the slogan that for </w:t>
      </w:r>
      <w:proofErr w:type="spellStart"/>
      <w:r w:rsidRPr="006E7BCA">
        <w:rPr>
          <w:sz w:val="10"/>
        </w:rPr>
        <w:t>Bensaïd</w:t>
      </w:r>
      <w:proofErr w:type="spellEnd"/>
      <w:r w:rsidRPr="006E7BCA">
        <w:rPr>
          <w:sz w:val="10"/>
        </w:rPr>
        <w:t xml:space="preserve"> ‘sums up Leninist politics: “</w:t>
      </w:r>
      <w:r w:rsidRPr="00F551EB">
        <w:rPr>
          <w:rStyle w:val="StyleUnderline"/>
        </w:rPr>
        <w:t>Be ready</w:t>
      </w:r>
      <w:r w:rsidRPr="006E7BCA">
        <w:rPr>
          <w:sz w:val="10"/>
        </w:rPr>
        <w:t xml:space="preserve">!” Be ready for the improbable, for the unexpected, for what happens.’ It includes a readiness to, with Lenin’s own words, ‘set to work to stir up all and sundry, even the oldest, </w:t>
      </w:r>
      <w:proofErr w:type="gramStart"/>
      <w:r w:rsidRPr="006E7BCA">
        <w:rPr>
          <w:sz w:val="10"/>
        </w:rPr>
        <w:t>mustiest</w:t>
      </w:r>
      <w:proofErr w:type="gramEnd"/>
      <w:r w:rsidRPr="006E7BCA">
        <w:rPr>
          <w:sz w:val="10"/>
        </w:rPr>
        <w:t xml:space="preserve"> and seemingly hopeless spheres, for otherwise we shall not be able to cope with our tasks’. If the matter is exigent, the material at hand must be used. On this view, </w:t>
      </w:r>
      <w:r w:rsidRPr="00D645A6">
        <w:rPr>
          <w:rStyle w:val="Emphasis"/>
          <w:highlight w:val="green"/>
        </w:rPr>
        <w:t>ecological Leninism is a lodestar of principles</w:t>
      </w:r>
      <w:r w:rsidRPr="00F551EB">
        <w:rPr>
          <w:rStyle w:val="StyleUnderline"/>
        </w:rPr>
        <w:t>, not a party affiliation</w:t>
      </w:r>
      <w:r w:rsidRPr="006E7BCA">
        <w:rPr>
          <w:sz w:val="10"/>
        </w:rPr>
        <w:t xml:space="preserve">. 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 The basic make-up must </w:t>
      </w:r>
      <w:proofErr w:type="spellStart"/>
      <w:r w:rsidRPr="006E7BCA">
        <w:rPr>
          <w:sz w:val="10"/>
        </w:rPr>
        <w:t>harbour</w:t>
      </w:r>
      <w:proofErr w:type="spellEnd"/>
      <w:r w:rsidRPr="006E7BCA">
        <w:rPr>
          <w:sz w:val="10"/>
        </w:rPr>
        <w:t xml:space="preserve"> a </w:t>
      </w:r>
      <w:r w:rsidRPr="00D645A6">
        <w:rPr>
          <w:rStyle w:val="Emphasis"/>
          <w:highlight w:val="green"/>
        </w:rPr>
        <w:t>predisposition for emergency action and an openness to some degree of hard power from the state</w:t>
      </w:r>
      <w:r w:rsidRPr="00F551EB">
        <w:rPr>
          <w:rStyle w:val="StyleUnderline"/>
        </w:rPr>
        <w:t xml:space="preserve">. </w:t>
      </w:r>
      <w:r w:rsidRPr="006E7BCA">
        <w:rPr>
          <w:sz w:val="10"/>
        </w:rPr>
        <w:t xml:space="preserve">Anarchism detests the state; social democracy shrivels in catastrophe. But there is no reason not to experiment with ecological </w:t>
      </w:r>
      <w:proofErr w:type="spellStart"/>
      <w:r w:rsidRPr="006E7BCA">
        <w:rPr>
          <w:sz w:val="10"/>
        </w:rPr>
        <w:t>Luxemburgism</w:t>
      </w:r>
      <w:proofErr w:type="spellEnd"/>
      <w:r w:rsidRPr="006E7BCA">
        <w:rPr>
          <w:sz w:val="10"/>
        </w:rPr>
        <w:t xml:space="preserve">, or ecological Blanquism, or </w:t>
      </w:r>
      <w:proofErr w:type="spellStart"/>
      <w:r w:rsidRPr="006E7BCA">
        <w:rPr>
          <w:sz w:val="10"/>
        </w:rPr>
        <w:t>Guevarism</w:t>
      </w:r>
      <w:proofErr w:type="spellEnd"/>
      <w:r w:rsidRPr="006E7BCA">
        <w:rPr>
          <w:sz w:val="10"/>
        </w:rPr>
        <w:t xml:space="preserve">, or indeed Trotskyism … nor is there reason to give up on the sheer deductive force of revolutionary Marxism: ‘The inherent tendencies of capitalist development, at a certain point of their maturity, necessitate the </w:t>
      </w:r>
      <w:r w:rsidRPr="00F551EB">
        <w:rPr>
          <w:rStyle w:val="StyleUnderline"/>
        </w:rPr>
        <w:t>transition to a planful mode of production</w:t>
      </w:r>
      <w:r w:rsidRPr="006E7BCA">
        <w:rPr>
          <w:sz w:val="10"/>
        </w:rPr>
        <w:t xml:space="preserve">, </w:t>
      </w:r>
      <w:r w:rsidRPr="00F551EB">
        <w:rPr>
          <w:rStyle w:val="StyleUnderline"/>
        </w:rPr>
        <w:lastRenderedPageBreak/>
        <w:t xml:space="preserve">consciously </w:t>
      </w:r>
      <w:proofErr w:type="spellStart"/>
      <w:r w:rsidRPr="00F551EB">
        <w:rPr>
          <w:rStyle w:val="StyleUnderline"/>
        </w:rPr>
        <w:t>organised</w:t>
      </w:r>
      <w:proofErr w:type="spellEnd"/>
      <w:r w:rsidRPr="006E7BCA">
        <w:rPr>
          <w:sz w:val="10"/>
        </w:rPr>
        <w:t xml:space="preserve"> by the entire working force of society – in order that all of society and human </w:t>
      </w:r>
      <w:proofErr w:type="spellStart"/>
      <w:r w:rsidRPr="006E7BCA">
        <w:rPr>
          <w:sz w:val="10"/>
        </w:rPr>
        <w:t>civilisation</w:t>
      </w:r>
      <w:proofErr w:type="spellEnd"/>
      <w:r w:rsidRPr="006E7BCA">
        <w:rPr>
          <w:sz w:val="10"/>
        </w:rPr>
        <w:t xml:space="preserve"> might not perish’, again with Luxemburg. But ‘necessitate’ does not mean ‘preordain’. Something can be necessary and yet never come about.</w:t>
      </w:r>
    </w:p>
    <w:p w14:paraId="294DC499" w14:textId="32FED792" w:rsidR="00ED3ADD" w:rsidRPr="0010069D" w:rsidRDefault="00ED3ADD" w:rsidP="00ED3ADD">
      <w:pPr>
        <w:pStyle w:val="Heading4"/>
      </w:pPr>
      <w:r w:rsidRPr="0010069D">
        <w:t>Cap causes conflict over limited resources and funds war chest which increases the expected value of engagement</w:t>
      </w:r>
    </w:p>
    <w:p w14:paraId="277BDE20" w14:textId="77777777" w:rsidR="00ED3ADD" w:rsidRPr="0010069D" w:rsidRDefault="00ED3ADD" w:rsidP="00ED3ADD">
      <w:pPr>
        <w:rPr>
          <w:rStyle w:val="Style13ptBold"/>
        </w:rPr>
      </w:pPr>
      <w:r w:rsidRPr="0010069D">
        <w:rPr>
          <w:rStyle w:val="Style13ptBold"/>
        </w:rPr>
        <w:t>Robinson ’17</w:t>
      </w:r>
      <w:r w:rsidRPr="0010069D">
        <w:t xml:space="preserve"> (William; is professor of sociology, global studies and Latin American studies at the University of California at Santa Barbara; April 19th; “Global Capitalist Crisis and Trump’s War Drive”; </w:t>
      </w:r>
      <w:hyperlink r:id="rId10" w:history="1">
        <w:r w:rsidRPr="0010069D">
          <w:rPr>
            <w:rStyle w:val="Hyperlink"/>
          </w:rPr>
          <w:t>https://truthout.org/articles/global-capitalist-crisis-and-trump-s-war-drive/</w:t>
        </w:r>
      </w:hyperlink>
      <w:r w:rsidRPr="0010069D">
        <w:t>; accessed 3/25/19; MSCOTT)</w:t>
      </w:r>
    </w:p>
    <w:p w14:paraId="0527068A" w14:textId="22D3F56C" w:rsidR="00ED3ADD" w:rsidRPr="00ED3ADD" w:rsidRDefault="00ED3ADD" w:rsidP="00B01772">
      <w:pPr>
        <w:rPr>
          <w:sz w:val="10"/>
        </w:rPr>
      </w:pPr>
      <w:r w:rsidRPr="0010069D">
        <w:rPr>
          <w:rStyle w:val="StyleUnderline"/>
        </w:rPr>
        <w:t xml:space="preserve">There is another mechanism that has sustained the global economy: </w:t>
      </w:r>
      <w:r w:rsidRPr="00D645A6">
        <w:rPr>
          <w:rStyle w:val="Emphasis"/>
          <w:highlight w:val="green"/>
        </w:rPr>
        <w:t>militarized accumulation</w:t>
      </w:r>
      <w:r w:rsidRPr="0010069D">
        <w:rPr>
          <w:sz w:val="10"/>
        </w:rPr>
        <w:t xml:space="preserve">. </w:t>
      </w:r>
      <w:r w:rsidRPr="0010069D">
        <w:rPr>
          <w:rStyle w:val="StyleUnderline"/>
        </w:rPr>
        <w:t xml:space="preserve">Here there is a convergence </w:t>
      </w:r>
      <w:r w:rsidRPr="00D645A6">
        <w:rPr>
          <w:rStyle w:val="StyleUnderline"/>
          <w:highlight w:val="green"/>
        </w:rPr>
        <w:t>around</w:t>
      </w:r>
      <w:r w:rsidRPr="0010069D">
        <w:rPr>
          <w:rStyle w:val="StyleUnderline"/>
        </w:rPr>
        <w:t xml:space="preserve"> the system’s</w:t>
      </w:r>
      <w:r w:rsidRPr="0010069D">
        <w:rPr>
          <w:sz w:val="10"/>
        </w:rPr>
        <w:t xml:space="preserve"> </w:t>
      </w:r>
      <w:r w:rsidRPr="0010069D">
        <w:rPr>
          <w:rStyle w:val="Emphasis"/>
        </w:rPr>
        <w:t xml:space="preserve">political </w:t>
      </w:r>
      <w:r w:rsidRPr="00D645A6">
        <w:rPr>
          <w:rStyle w:val="Emphasis"/>
          <w:highlight w:val="green"/>
        </w:rPr>
        <w:t>need for social control</w:t>
      </w:r>
      <w:r w:rsidRPr="00D645A6">
        <w:rPr>
          <w:sz w:val="10"/>
          <w:highlight w:val="green"/>
        </w:rPr>
        <w:t xml:space="preserve"> </w:t>
      </w:r>
      <w:r w:rsidRPr="00D645A6">
        <w:rPr>
          <w:rStyle w:val="StyleUnderline"/>
          <w:highlight w:val="green"/>
        </w:rPr>
        <w:t>and</w:t>
      </w:r>
      <w:r w:rsidRPr="0010069D">
        <w:rPr>
          <w:rStyle w:val="StyleUnderline"/>
        </w:rPr>
        <w:t xml:space="preserve"> its </w:t>
      </w:r>
      <w:r w:rsidRPr="00D645A6">
        <w:rPr>
          <w:rStyle w:val="Emphasis"/>
          <w:highlight w:val="green"/>
        </w:rPr>
        <w:t>economic need</w:t>
      </w:r>
      <w:r w:rsidRPr="0010069D">
        <w:rPr>
          <w:rStyle w:val="Emphasis"/>
        </w:rPr>
        <w:t xml:space="preserve"> to perpetuate accumulation</w:t>
      </w:r>
      <w:r w:rsidRPr="0010069D">
        <w:rPr>
          <w:sz w:val="10"/>
        </w:rPr>
        <w:t xml:space="preserve">. </w:t>
      </w:r>
      <w:r w:rsidRPr="0010069D">
        <w:rPr>
          <w:rStyle w:val="StyleUnderline"/>
        </w:rPr>
        <w:t xml:space="preserve">Unprecedented global </w:t>
      </w:r>
      <w:r w:rsidRPr="00D645A6">
        <w:rPr>
          <w:rStyle w:val="Emphasis"/>
          <w:highlight w:val="green"/>
        </w:rPr>
        <w:t>inequalities</w:t>
      </w:r>
      <w:r w:rsidRPr="0010069D">
        <w:rPr>
          <w:rStyle w:val="Emphasis"/>
        </w:rPr>
        <w:t xml:space="preserve"> can only be </w:t>
      </w:r>
      <w:r w:rsidRPr="00D645A6">
        <w:rPr>
          <w:rStyle w:val="Emphasis"/>
          <w:highlight w:val="green"/>
        </w:rPr>
        <w:t>sustained</w:t>
      </w:r>
      <w:r w:rsidRPr="0010069D">
        <w:rPr>
          <w:rStyle w:val="Emphasis"/>
        </w:rPr>
        <w:t xml:space="preserve"> by ever more repressive</w:t>
      </w:r>
      <w:r w:rsidRPr="0010069D">
        <w:rPr>
          <w:sz w:val="10"/>
        </w:rPr>
        <w:t xml:space="preserve"> </w:t>
      </w:r>
      <w:r w:rsidRPr="0010069D">
        <w:rPr>
          <w:rStyle w:val="StyleUnderline"/>
        </w:rPr>
        <w:t>and ubiquitous systems of social control and repression</w:t>
      </w:r>
      <w:r w:rsidRPr="0010069D">
        <w:rPr>
          <w:sz w:val="10"/>
        </w:rPr>
        <w:t xml:space="preserve">. Yet quite apart from political considerations, </w:t>
      </w:r>
      <w:r w:rsidRPr="0010069D">
        <w:rPr>
          <w:rStyle w:val="StyleUnderline"/>
        </w:rPr>
        <w:t xml:space="preserve">the TCC has acquired a </w:t>
      </w:r>
      <w:r w:rsidRPr="00D645A6">
        <w:rPr>
          <w:rStyle w:val="Emphasis"/>
          <w:highlight w:val="green"/>
        </w:rPr>
        <w:t>vested interest in war,</w:t>
      </w:r>
      <w:r w:rsidRPr="0010069D">
        <w:rPr>
          <w:rStyle w:val="Emphasis"/>
        </w:rPr>
        <w:t xml:space="preserve"> conflict, and repression as a means of accumulation</w:t>
      </w:r>
      <w:r w:rsidRPr="0010069D">
        <w:rPr>
          <w:sz w:val="10"/>
        </w:rPr>
        <w:t xml:space="preserve">. </w:t>
      </w:r>
      <w:r w:rsidRPr="0010069D">
        <w:rPr>
          <w:rStyle w:val="StyleUnderline"/>
        </w:rPr>
        <w:t xml:space="preserve">CIT has </w:t>
      </w:r>
      <w:r w:rsidRPr="0010069D">
        <w:rPr>
          <w:rStyle w:val="Emphasis"/>
        </w:rPr>
        <w:t>revolutionized warfare</w:t>
      </w:r>
      <w:r w:rsidRPr="0010069D">
        <w:rPr>
          <w:sz w:val="10"/>
        </w:rPr>
        <w:t xml:space="preserve"> </w:t>
      </w:r>
      <w:r w:rsidRPr="0010069D">
        <w:rPr>
          <w:rStyle w:val="StyleUnderline"/>
        </w:rPr>
        <w:t xml:space="preserve">and the modalities of state-organized militarized accumulation, including </w:t>
      </w:r>
      <w:r w:rsidRPr="0010069D">
        <w:rPr>
          <w:rStyle w:val="Emphasis"/>
        </w:rPr>
        <w:t xml:space="preserve">the military application of vast </w:t>
      </w:r>
      <w:r w:rsidRPr="00D645A6">
        <w:rPr>
          <w:rStyle w:val="Emphasis"/>
          <w:highlight w:val="green"/>
        </w:rPr>
        <w:t>new technologies</w:t>
      </w:r>
      <w:r w:rsidRPr="00D645A6">
        <w:rPr>
          <w:sz w:val="10"/>
          <w:highlight w:val="green"/>
        </w:rPr>
        <w:t xml:space="preserve"> </w:t>
      </w:r>
      <w:r w:rsidRPr="00D645A6">
        <w:rPr>
          <w:rStyle w:val="StyleUnderline"/>
          <w:highlight w:val="green"/>
        </w:rPr>
        <w:t>and</w:t>
      </w:r>
      <w:r w:rsidRPr="0010069D">
        <w:rPr>
          <w:rStyle w:val="StyleUnderline"/>
        </w:rPr>
        <w:t xml:space="preserve"> the further </w:t>
      </w:r>
      <w:r w:rsidRPr="0010069D">
        <w:rPr>
          <w:rStyle w:val="Emphasis"/>
        </w:rPr>
        <w:t>fusion of private accumulation with state militarization</w:t>
      </w:r>
      <w:r w:rsidRPr="0010069D">
        <w:rPr>
          <w:sz w:val="10"/>
        </w:rPr>
        <w:t xml:space="preserve">. </w:t>
      </w:r>
      <w:r w:rsidRPr="0010069D">
        <w:rPr>
          <w:rStyle w:val="StyleUnderline"/>
        </w:rPr>
        <w:t xml:space="preserve">As war and state-sponsored repression become </w:t>
      </w:r>
      <w:r w:rsidRPr="00D645A6">
        <w:rPr>
          <w:rStyle w:val="Emphasis"/>
          <w:highlight w:val="green"/>
        </w:rPr>
        <w:t>increasingly privatized</w:t>
      </w:r>
      <w:r w:rsidRPr="0010069D">
        <w:rPr>
          <w:sz w:val="10"/>
        </w:rPr>
        <w:t xml:space="preserve">, </w:t>
      </w:r>
      <w:r w:rsidRPr="0010069D">
        <w:rPr>
          <w:rStyle w:val="StyleUnderline"/>
        </w:rPr>
        <w:t xml:space="preserve">the interests of a broad array of capitalist groups shift the political, social, and ideological climate toward </w:t>
      </w:r>
      <w:r w:rsidRPr="0010069D">
        <w:rPr>
          <w:rStyle w:val="Emphasis"/>
        </w:rPr>
        <w:t xml:space="preserve">generating and </w:t>
      </w:r>
      <w:r w:rsidRPr="00D645A6">
        <w:rPr>
          <w:rStyle w:val="Emphasis"/>
          <w:highlight w:val="green"/>
        </w:rPr>
        <w:t>sustain</w:t>
      </w:r>
      <w:r w:rsidRPr="0010069D">
        <w:rPr>
          <w:rStyle w:val="Emphasis"/>
        </w:rPr>
        <w:t xml:space="preserve">ing social </w:t>
      </w:r>
      <w:r w:rsidRPr="00D645A6">
        <w:rPr>
          <w:rStyle w:val="Emphasis"/>
          <w:highlight w:val="green"/>
        </w:rPr>
        <w:t>conflict</w:t>
      </w:r>
      <w:r w:rsidRPr="0010069D">
        <w:rPr>
          <w:sz w:val="10"/>
        </w:rPr>
        <w:t xml:space="preserve"> — </w:t>
      </w:r>
      <w:r w:rsidRPr="0010069D">
        <w:rPr>
          <w:rStyle w:val="StyleUnderline"/>
        </w:rPr>
        <w:t>such as in the Middle East</w:t>
      </w:r>
      <w:r w:rsidRPr="0010069D">
        <w:rPr>
          <w:sz w:val="10"/>
        </w:rPr>
        <w:t xml:space="preserve"> — </w:t>
      </w:r>
      <w:r w:rsidRPr="00D645A6">
        <w:rPr>
          <w:rStyle w:val="StyleUnderline"/>
          <w:highlight w:val="green"/>
        </w:rPr>
        <w:t>and</w:t>
      </w:r>
      <w:r w:rsidRPr="0010069D">
        <w:rPr>
          <w:rStyle w:val="StyleUnderline"/>
        </w:rPr>
        <w:t xml:space="preserve"> in</w:t>
      </w:r>
      <w:r w:rsidRPr="0010069D">
        <w:rPr>
          <w:sz w:val="10"/>
        </w:rPr>
        <w:t xml:space="preserve"> </w:t>
      </w:r>
      <w:r w:rsidRPr="00D645A6">
        <w:rPr>
          <w:rStyle w:val="Emphasis"/>
          <w:highlight w:val="green"/>
        </w:rPr>
        <w:t>expand</w:t>
      </w:r>
      <w:r w:rsidRPr="0010069D">
        <w:rPr>
          <w:rStyle w:val="Emphasis"/>
        </w:rPr>
        <w:t xml:space="preserve">ing systems of </w:t>
      </w:r>
      <w:r w:rsidRPr="00D645A6">
        <w:rPr>
          <w:rStyle w:val="Emphasis"/>
          <w:highlight w:val="green"/>
        </w:rPr>
        <w:t>warfare</w:t>
      </w:r>
      <w:r w:rsidRPr="0010069D">
        <w:rPr>
          <w:sz w:val="10"/>
        </w:rPr>
        <w:t xml:space="preserve">, repression, </w:t>
      </w:r>
      <w:proofErr w:type="gramStart"/>
      <w:r w:rsidRPr="0010069D">
        <w:rPr>
          <w:sz w:val="10"/>
        </w:rPr>
        <w:t>surveillance</w:t>
      </w:r>
      <w:proofErr w:type="gramEnd"/>
      <w:r w:rsidRPr="0010069D">
        <w:rPr>
          <w:sz w:val="10"/>
        </w:rPr>
        <w:t xml:space="preserve"> and social control. </w:t>
      </w:r>
      <w:r w:rsidRPr="0010069D">
        <w:rPr>
          <w:rStyle w:val="StyleUnderline"/>
        </w:rPr>
        <w:t>The so-called wars on drugs, terrorism, and immigrants</w:t>
      </w:r>
      <w:r w:rsidRPr="0010069D">
        <w:rPr>
          <w:sz w:val="10"/>
        </w:rPr>
        <w:t xml:space="preserve">; the construction of border walls, immigrant detention centers, and ever-growing prisons; the installation of mass surveillance systems, and the spread of private security guard and mercenary companies, </w:t>
      </w:r>
      <w:r w:rsidRPr="0010069D">
        <w:rPr>
          <w:rStyle w:val="StyleUnderline"/>
        </w:rPr>
        <w:t xml:space="preserve">have all become major </w:t>
      </w:r>
      <w:r w:rsidRPr="00D645A6">
        <w:rPr>
          <w:rStyle w:val="StyleUnderline"/>
          <w:highlight w:val="green"/>
        </w:rPr>
        <w:t xml:space="preserve">sources of </w:t>
      </w:r>
      <w:r w:rsidRPr="00D645A6">
        <w:rPr>
          <w:rStyle w:val="Emphasis"/>
          <w:highlight w:val="green"/>
        </w:rPr>
        <w:t>profit-making</w:t>
      </w:r>
      <w:r w:rsidRPr="0010069D">
        <w:rPr>
          <w:sz w:val="10"/>
        </w:rPr>
        <w:t xml:space="preserve">. </w:t>
      </w:r>
      <w:r w:rsidRPr="0010069D">
        <w:rPr>
          <w:rStyle w:val="StyleUnderline"/>
        </w:rPr>
        <w:t xml:space="preserve">The </w:t>
      </w:r>
      <w:r w:rsidRPr="00D645A6">
        <w:rPr>
          <w:rStyle w:val="StyleUnderline"/>
          <w:highlight w:val="green"/>
        </w:rPr>
        <w:t>US</w:t>
      </w:r>
      <w:r w:rsidRPr="0010069D">
        <w:rPr>
          <w:rStyle w:val="StyleUnderline"/>
        </w:rPr>
        <w:t xml:space="preserve"> state took advantage of the 9/11 attacks to</w:t>
      </w:r>
      <w:r w:rsidRPr="0010069D">
        <w:rPr>
          <w:sz w:val="10"/>
        </w:rPr>
        <w:t xml:space="preserve"> </w:t>
      </w:r>
      <w:r w:rsidRPr="00D645A6">
        <w:rPr>
          <w:rStyle w:val="Emphasis"/>
          <w:highlight w:val="green"/>
        </w:rPr>
        <w:t>militarize the global economy</w:t>
      </w:r>
      <w:r w:rsidRPr="0010069D">
        <w:rPr>
          <w:sz w:val="10"/>
        </w:rPr>
        <w:t xml:space="preserve">. </w:t>
      </w:r>
      <w:r w:rsidRPr="0010069D">
        <w:rPr>
          <w:rStyle w:val="StyleUnderline"/>
        </w:rPr>
        <w:t xml:space="preserve">US </w:t>
      </w:r>
      <w:r w:rsidRPr="0010069D">
        <w:rPr>
          <w:rStyle w:val="Emphasis"/>
        </w:rPr>
        <w:t xml:space="preserve">military </w:t>
      </w:r>
      <w:r w:rsidRPr="00D645A6">
        <w:rPr>
          <w:rStyle w:val="Emphasis"/>
          <w:highlight w:val="green"/>
        </w:rPr>
        <w:t>spending skyrocketed</w:t>
      </w:r>
      <w:r w:rsidRPr="0010069D">
        <w:rPr>
          <w:rStyle w:val="StyleUnderline"/>
        </w:rPr>
        <w:t xml:space="preserve"> into the trillions of dollars through the “war on terrorism” and the invasions and occupations of Iraq and Afghanistan</w:t>
      </w:r>
      <w:r w:rsidRPr="0010069D">
        <w:rPr>
          <w:sz w:val="10"/>
        </w:rPr>
        <w:t xml:space="preserve">. The “creative destruction” of war acted to throw fresh firewood on the smoldering embers of a stagnant global economy. The Pentagon budget increased 91 percent in real terms between 1998 and 2011, and even apart from special war appropriations, it increased by nearly 50 percent in real terms during this period. In the decade from 2001 to 2011 defense industry profits nearly quadrupled. </w:t>
      </w:r>
      <w:r w:rsidRPr="0010069D">
        <w:rPr>
          <w:rStyle w:val="StyleUnderline"/>
        </w:rPr>
        <w:t>Worldwide, total defense outlays</w:t>
      </w:r>
      <w:r w:rsidRPr="0010069D">
        <w:rPr>
          <w:sz w:val="10"/>
        </w:rPr>
        <w:t xml:space="preserve"> (military, intelligence agencies, Homeland Security/Defense) </w:t>
      </w:r>
      <w:r w:rsidRPr="0010069D">
        <w:rPr>
          <w:rStyle w:val="Emphasis"/>
        </w:rPr>
        <w:t>grew by 50 percent</w:t>
      </w:r>
      <w:r w:rsidRPr="0010069D">
        <w:rPr>
          <w:rStyle w:val="StyleUnderline"/>
        </w:rPr>
        <w:t xml:space="preserve"> from 2006 to 2015, from $1.4 trillion to $2.03 trillion</w:t>
      </w:r>
      <w:r w:rsidRPr="0010069D">
        <w:rPr>
          <w:sz w:val="10"/>
        </w:rPr>
        <w:t xml:space="preserve">. The cutting edge of accumulation in the “real economy” worldwide shifted from CIT before the </w:t>
      </w:r>
      <w:proofErr w:type="gramStart"/>
      <w:r w:rsidRPr="0010069D">
        <w:rPr>
          <w:sz w:val="10"/>
        </w:rPr>
        <w:t>dot-com</w:t>
      </w:r>
      <w:proofErr w:type="gramEnd"/>
      <w:r w:rsidRPr="0010069D">
        <w:rPr>
          <w:sz w:val="10"/>
        </w:rPr>
        <w:t xml:space="preserve"> bust of 1999-2001 to a military-security-industrial-financial complex — itself integrated into the high-tech conglomerate – </w:t>
      </w:r>
      <w:r w:rsidRPr="0010069D">
        <w:rPr>
          <w:rStyle w:val="StyleUnderline"/>
        </w:rPr>
        <w:t xml:space="preserve">that </w:t>
      </w:r>
      <w:r w:rsidRPr="00D645A6">
        <w:rPr>
          <w:rStyle w:val="StyleUnderline"/>
          <w:highlight w:val="green"/>
        </w:rPr>
        <w:t xml:space="preserve">has </w:t>
      </w:r>
      <w:r w:rsidRPr="00D645A6">
        <w:rPr>
          <w:rStyle w:val="Emphasis"/>
          <w:highlight w:val="green"/>
        </w:rPr>
        <w:t>accrued enormous influence</w:t>
      </w:r>
      <w:r w:rsidRPr="0010069D">
        <w:rPr>
          <w:rStyle w:val="StyleUnderline"/>
        </w:rPr>
        <w:t xml:space="preserve"> in the halls of power in Washington and other </w:t>
      </w:r>
      <w:r w:rsidRPr="0010069D">
        <w:rPr>
          <w:rStyle w:val="Emphasis"/>
        </w:rPr>
        <w:t>political centers</w:t>
      </w:r>
      <w:r w:rsidRPr="0010069D">
        <w:rPr>
          <w:rStyle w:val="StyleUnderline"/>
        </w:rPr>
        <w:t xml:space="preserve"> around the world</w:t>
      </w:r>
      <w:r w:rsidRPr="0010069D">
        <w:rPr>
          <w:sz w:val="10"/>
        </w:rPr>
        <w:t xml:space="preserve">. </w:t>
      </w:r>
      <w:r w:rsidRPr="0010069D">
        <w:rPr>
          <w:rStyle w:val="StyleUnderline"/>
        </w:rPr>
        <w:t xml:space="preserve">An emergent power bloc bringing together the global financial complex with the </w:t>
      </w:r>
      <w:r w:rsidRPr="0010069D">
        <w:rPr>
          <w:rStyle w:val="Emphasis"/>
        </w:rPr>
        <w:t>military-security-industrial complex</w:t>
      </w:r>
      <w:r w:rsidRPr="0010069D">
        <w:rPr>
          <w:sz w:val="10"/>
        </w:rPr>
        <w:t xml:space="preserve"> appeared to crystallize in the wake of the 2008 collapse. </w:t>
      </w:r>
      <w:r w:rsidRPr="0010069D">
        <w:rPr>
          <w:rStyle w:val="StyleUnderline"/>
        </w:rPr>
        <w:t xml:space="preserve">The </w:t>
      </w:r>
      <w:r w:rsidRPr="0010069D">
        <w:rPr>
          <w:rStyle w:val="Emphasis"/>
        </w:rPr>
        <w:t>class interests</w:t>
      </w:r>
      <w:r w:rsidRPr="0010069D">
        <w:rPr>
          <w:rStyle w:val="StyleUnderline"/>
        </w:rPr>
        <w:t xml:space="preserve"> of the TCC, geo-politics, and economics come together around militarized accumulation</w:t>
      </w:r>
      <w:r w:rsidRPr="0010069D">
        <w:rPr>
          <w:sz w:val="10"/>
        </w:rPr>
        <w:t xml:space="preserve">. </w:t>
      </w:r>
      <w:r w:rsidRPr="00D645A6">
        <w:rPr>
          <w:rStyle w:val="Emphasis"/>
          <w:highlight w:val="green"/>
        </w:rPr>
        <w:t>The more the global economy comes to depend on</w:t>
      </w:r>
      <w:r w:rsidRPr="0010069D">
        <w:rPr>
          <w:rStyle w:val="Emphasis"/>
        </w:rPr>
        <w:t xml:space="preserve"> militarization and </w:t>
      </w:r>
      <w:r w:rsidRPr="00D645A6">
        <w:rPr>
          <w:rStyle w:val="Emphasis"/>
          <w:highlight w:val="green"/>
        </w:rPr>
        <w:t>conflict the greater the drive to war</w:t>
      </w:r>
      <w:r w:rsidRPr="0010069D">
        <w:rPr>
          <w:sz w:val="10"/>
        </w:rPr>
        <w:t xml:space="preserve"> and the higher the stakes for humanity.</w:t>
      </w:r>
    </w:p>
    <w:p w14:paraId="58906597" w14:textId="313EB058" w:rsidR="00ED3ADD" w:rsidRDefault="004620ED" w:rsidP="004620ED">
      <w:pPr>
        <w:pStyle w:val="Heading2"/>
      </w:pPr>
      <w:r>
        <w:lastRenderedPageBreak/>
        <w:t>FW</w:t>
      </w:r>
    </w:p>
    <w:p w14:paraId="4CFFEE7E" w14:textId="2E216658" w:rsidR="004620ED" w:rsidRDefault="004620ED" w:rsidP="004620ED">
      <w:pPr>
        <w:pStyle w:val="Heading4"/>
      </w:pPr>
      <w:r>
        <w:t xml:space="preserve">Counter Interpretation - the 1AC is an object of research - the role of the neg is to refuse that object - we should be able to negate the </w:t>
      </w:r>
      <w:proofErr w:type="spellStart"/>
      <w:r>
        <w:t>aff</w:t>
      </w:r>
      <w:proofErr w:type="spellEnd"/>
      <w:r>
        <w:t xml:space="preserve"> in its totality by testing their justifications because those are the </w:t>
      </w:r>
      <w:proofErr w:type="gramStart"/>
      <w:r>
        <w:t>reasons</w:t>
      </w:r>
      <w:proofErr w:type="gramEnd"/>
      <w:r>
        <w:t xml:space="preserve"> they staked out to vote </w:t>
      </w:r>
      <w:proofErr w:type="spellStart"/>
      <w:r>
        <w:t>aff</w:t>
      </w:r>
      <w:proofErr w:type="spellEnd"/>
      <w:r>
        <w:t xml:space="preserve"> - otherwise vote neg on presumption because there’s no ethical framework to determine if the plan in a vacuum is a good idea which proves our </w:t>
      </w:r>
      <w:proofErr w:type="spellStart"/>
      <w:r>
        <w:t>interp</w:t>
      </w:r>
      <w:proofErr w:type="spellEnd"/>
      <w:r>
        <w:t xml:space="preserve"> is reciprocal and solves infinite regression</w:t>
      </w:r>
    </w:p>
    <w:p w14:paraId="526008F9" w14:textId="49450B7A" w:rsidR="004620ED" w:rsidRDefault="004620ED" w:rsidP="004620ED"/>
    <w:p w14:paraId="78D62B0C" w14:textId="54BBFA6A" w:rsidR="004620ED" w:rsidRPr="004620ED" w:rsidRDefault="004620ED" w:rsidP="004620ED">
      <w:pPr>
        <w:pStyle w:val="Heading4"/>
      </w:pPr>
      <w:r>
        <w:t xml:space="preserve">Solves and turns their offense – scenario analysis is </w:t>
      </w:r>
      <w:proofErr w:type="gramStart"/>
      <w:r>
        <w:t>good</w:t>
      </w:r>
      <w:proofErr w:type="gramEnd"/>
      <w:r>
        <w:t xml:space="preserve"> but justifications are what shapes when why and how we implement polices </w:t>
      </w:r>
    </w:p>
    <w:p w14:paraId="7BDBD3EE" w14:textId="47571747" w:rsidR="00B01772" w:rsidRPr="001151F0" w:rsidRDefault="00B01772" w:rsidP="00B01772">
      <w:pPr>
        <w:pStyle w:val="Heading2"/>
      </w:pPr>
      <w:r>
        <w:lastRenderedPageBreak/>
        <w:t>Case</w:t>
      </w:r>
    </w:p>
    <w:p w14:paraId="63217FF6" w14:textId="6445DF12" w:rsidR="00B01772" w:rsidRDefault="00ED3ADD" w:rsidP="00ED3ADD">
      <w:pPr>
        <w:pStyle w:val="Heading4"/>
      </w:pPr>
      <w:r>
        <w:t>T/L – Every single evidence they read about the reforms in random subsectors lead to extinction but there is zero evidence in the 1AC about why right to strike would usher in those reforms.</w:t>
      </w:r>
    </w:p>
    <w:p w14:paraId="678BAE65" w14:textId="6B1B0AC0" w:rsidR="00032064" w:rsidRDefault="00032064" w:rsidP="00032064">
      <w:pPr>
        <w:pStyle w:val="Heading4"/>
      </w:pPr>
      <w:r>
        <w:t>On BBC</w:t>
      </w:r>
    </w:p>
    <w:p w14:paraId="07784FE7" w14:textId="57718176" w:rsidR="00032064" w:rsidRDefault="00032064" w:rsidP="00032064">
      <w:pPr>
        <w:pStyle w:val="Heading4"/>
      </w:pPr>
      <w:r>
        <w:t xml:space="preserve">1] There is zero warrant for strikes in the card – at best </w:t>
      </w:r>
      <w:proofErr w:type="spellStart"/>
      <w:r>
        <w:t>its</w:t>
      </w:r>
      <w:proofErr w:type="spellEnd"/>
      <w:r>
        <w:t xml:space="preserve"> an inherency claim means you vote neg on presumption </w:t>
      </w:r>
    </w:p>
    <w:p w14:paraId="38806901" w14:textId="1C593ED4" w:rsidR="00032064" w:rsidRDefault="00032064" w:rsidP="00032064">
      <w:pPr>
        <w:pStyle w:val="Heading4"/>
      </w:pPr>
      <w:r>
        <w:t xml:space="preserve">2] Farmer’s aren’t protesting strike laws – their protesting “contentious farm laws” which the </w:t>
      </w:r>
      <w:proofErr w:type="spellStart"/>
      <w:r>
        <w:t>aff</w:t>
      </w:r>
      <w:proofErr w:type="spellEnd"/>
      <w:r>
        <w:t xml:space="preserve"> doesn’t change</w:t>
      </w:r>
    </w:p>
    <w:p w14:paraId="26CC114D" w14:textId="492D5698" w:rsidR="004620ED" w:rsidRDefault="004620ED" w:rsidP="004620ED">
      <w:pPr>
        <w:pStyle w:val="Heading4"/>
      </w:pPr>
      <w:r>
        <w:t xml:space="preserve">3] Farmer Strikes are happening right now – </w:t>
      </w:r>
    </w:p>
    <w:p w14:paraId="6B5FF0E3" w14:textId="051FEC94" w:rsidR="004620ED" w:rsidRPr="004620ED" w:rsidRDefault="004620ED" w:rsidP="004620ED">
      <w:pPr>
        <w:pStyle w:val="Heading4"/>
      </w:pPr>
      <w:r>
        <w:t xml:space="preserve">4] Modi won’t fold – your own evidence says that nobody believes he will agree to the market reforms BUT passing the </w:t>
      </w:r>
      <w:proofErr w:type="spellStart"/>
      <w:r>
        <w:t>aff</w:t>
      </w:r>
      <w:proofErr w:type="spellEnd"/>
      <w:r>
        <w:t xml:space="preserve"> wouldn’t result in farm reforms.</w:t>
      </w:r>
    </w:p>
    <w:p w14:paraId="74190CCF" w14:textId="4453E0F1" w:rsidR="00B01772" w:rsidRDefault="00B01772" w:rsidP="00B01772"/>
    <w:p w14:paraId="60E950B8" w14:textId="5DA028B0" w:rsidR="00032064" w:rsidRPr="00B01772" w:rsidRDefault="00032064" w:rsidP="00032064">
      <w:pPr>
        <w:pStyle w:val="Heading4"/>
      </w:pPr>
      <w:proofErr w:type="spellStart"/>
      <w:r>
        <w:t>Malm</w:t>
      </w:r>
      <w:proofErr w:type="spellEnd"/>
      <w:r>
        <w:t xml:space="preserve"> turns prices – profit incentives deck renewable incentives</w:t>
      </w:r>
    </w:p>
    <w:p w14:paraId="6C8C093C" w14:textId="34C3A1F6" w:rsidR="00B01772" w:rsidRDefault="00032064" w:rsidP="00032064">
      <w:pPr>
        <w:pStyle w:val="Heading4"/>
      </w:pPr>
      <w:r>
        <w:t xml:space="preserve">Boom and </w:t>
      </w:r>
      <w:proofErr w:type="gramStart"/>
      <w:r>
        <w:t>Bust</w:t>
      </w:r>
      <w:proofErr w:type="gramEnd"/>
      <w:r>
        <w:t xml:space="preserve"> proves economic cycles cause extinction which means its try or die to solve capitalism</w:t>
      </w:r>
    </w:p>
    <w:p w14:paraId="50293D0C" w14:textId="5917D7AA" w:rsidR="004620ED" w:rsidRDefault="004620ED" w:rsidP="004620ED">
      <w:pPr>
        <w:pStyle w:val="Heading4"/>
      </w:pPr>
    </w:p>
    <w:p w14:paraId="02B97A97" w14:textId="4F915940" w:rsidR="004620ED" w:rsidRPr="007A059F" w:rsidRDefault="004620ED" w:rsidP="004620ED">
      <w:pPr>
        <w:pStyle w:val="Heading4"/>
        <w:rPr>
          <w:color w:val="FF0000"/>
        </w:rPr>
      </w:pPr>
      <w:proofErr w:type="spellStart"/>
      <w:r w:rsidRPr="007A059F">
        <w:rPr>
          <w:color w:val="FF0000"/>
        </w:rPr>
        <w:t>india</w:t>
      </w:r>
      <w:proofErr w:type="spellEnd"/>
      <w:r w:rsidRPr="007A059F">
        <w:rPr>
          <w:color w:val="FF0000"/>
        </w:rPr>
        <w:t xml:space="preserve"> examples - a] </w:t>
      </w:r>
      <w:proofErr w:type="spellStart"/>
      <w:r w:rsidRPr="007A059F">
        <w:rPr>
          <w:color w:val="FF0000"/>
        </w:rPr>
        <w:t>indian</w:t>
      </w:r>
      <w:proofErr w:type="spellEnd"/>
      <w:r w:rsidRPr="007A059F">
        <w:rPr>
          <w:color w:val="FF0000"/>
        </w:rPr>
        <w:t xml:space="preserve"> farmer strikes have reached up to 200 million but </w:t>
      </w:r>
      <w:proofErr w:type="spellStart"/>
      <w:r w:rsidRPr="007A059F">
        <w:rPr>
          <w:color w:val="FF0000"/>
        </w:rPr>
        <w:t>modi</w:t>
      </w:r>
      <w:proofErr w:type="spellEnd"/>
      <w:r w:rsidRPr="007A059F">
        <w:rPr>
          <w:color w:val="FF0000"/>
        </w:rPr>
        <w:t xml:space="preserve"> has put in </w:t>
      </w:r>
      <w:proofErr w:type="spellStart"/>
      <w:r w:rsidRPr="007A059F">
        <w:rPr>
          <w:color w:val="FF0000"/>
        </w:rPr>
        <w:t>bandaid</w:t>
      </w:r>
      <w:proofErr w:type="spellEnd"/>
      <w:r w:rsidRPr="007A059F">
        <w:rPr>
          <w:color w:val="FF0000"/>
        </w:rPr>
        <w:t xml:space="preserve"> reforms that fail after a few months b] tech sector strikes commonly fail due to the gov encouraging companies to implement exclusivist strategies that outsource security/transportation to make it impossible to unionize c] may 2020 migrant workers tried striking but got shut down due to unions wanting to uphold the caste/classist system of </w:t>
      </w:r>
      <w:proofErr w:type="spellStart"/>
      <w:r w:rsidRPr="007A059F">
        <w:rPr>
          <w:color w:val="FF0000"/>
        </w:rPr>
        <w:t>india</w:t>
      </w:r>
      <w:proofErr w:type="spellEnd"/>
      <w:r w:rsidRPr="007A059F">
        <w:rPr>
          <w:color w:val="FF0000"/>
        </w:rPr>
        <w:t xml:space="preserve"> and the shared want of others to continue the exploitation of cheap labor</w:t>
      </w:r>
    </w:p>
    <w:p w14:paraId="58769E18" w14:textId="599BD2B6" w:rsidR="004620ED" w:rsidRDefault="004620ED" w:rsidP="004620ED"/>
    <w:p w14:paraId="044FE4AF" w14:textId="77777777" w:rsidR="004620ED" w:rsidRDefault="004620ED" w:rsidP="004620ED">
      <w:pPr>
        <w:pStyle w:val="Heading4"/>
      </w:pPr>
      <w:r>
        <w:t xml:space="preserve">Increased strikes </w:t>
      </w:r>
      <w:r>
        <w:rPr>
          <w:u w:val="single"/>
        </w:rPr>
        <w:t>sabotage</w:t>
      </w:r>
      <w:r>
        <w:t xml:space="preserve"> the economy – they cause </w:t>
      </w:r>
      <w:r>
        <w:rPr>
          <w:u w:val="single"/>
        </w:rPr>
        <w:t>major disruptions</w:t>
      </w:r>
      <w:r>
        <w:t xml:space="preserve"> and </w:t>
      </w:r>
      <w:r>
        <w:rPr>
          <w:u w:val="single"/>
        </w:rPr>
        <w:t>lower income for workers</w:t>
      </w:r>
      <w:r>
        <w:t>.</w:t>
      </w:r>
    </w:p>
    <w:p w14:paraId="0804BE95" w14:textId="77777777" w:rsidR="004620ED" w:rsidRDefault="004620ED" w:rsidP="004620ED">
      <w:proofErr w:type="spellStart"/>
      <w:r>
        <w:rPr>
          <w:rStyle w:val="Style13ptBold"/>
        </w:rPr>
        <w:t>Grabianowski</w:t>
      </w:r>
      <w:proofErr w:type="spellEnd"/>
      <w:r>
        <w:rPr>
          <w:rStyle w:val="Style13ptBold"/>
        </w:rPr>
        <w:t xml:space="preserve"> 6 </w:t>
      </w:r>
      <w:r>
        <w:t xml:space="preserve">[Ed; Author and freelance writer. He’s worked as a contributing writer for io9, HowStuffWorks, and </w:t>
      </w:r>
      <w:proofErr w:type="spellStart"/>
      <w:r>
        <w:t>Sweethome</w:t>
      </w:r>
      <w:proofErr w:type="spellEnd"/>
      <w:r>
        <w:t xml:space="preserve">. His fiction has appeared in Black Static, Fear Project, and other publications and anthologies, including Fear After Fear; “How Strikes Work,” HSW; 3/24/06; </w:t>
      </w:r>
      <w:hyperlink r:id="rId11" w:history="1">
        <w:r>
          <w:rPr>
            <w:rStyle w:val="Hyperlink"/>
            <w:color w:val="000000"/>
            <w:u w:val="single"/>
          </w:rPr>
          <w:t>https://money.howstuffworks.com/strike.htm</w:t>
        </w:r>
      </w:hyperlink>
      <w:r>
        <w:t>] Justin</w:t>
      </w:r>
    </w:p>
    <w:p w14:paraId="391005AA" w14:textId="77777777" w:rsidR="004620ED" w:rsidRDefault="004620ED" w:rsidP="004620ED">
      <w:pPr>
        <w:rPr>
          <w:sz w:val="16"/>
        </w:rPr>
      </w:pPr>
      <w:r>
        <w:rPr>
          <w:highlight w:val="green"/>
          <w:u w:val="single"/>
        </w:rPr>
        <w:t>Labor strikes</w:t>
      </w:r>
      <w:r>
        <w:rPr>
          <w:u w:val="single"/>
        </w:rPr>
        <w:t xml:space="preserve"> can </w:t>
      </w:r>
      <w:r>
        <w:rPr>
          <w:highlight w:val="green"/>
          <w:u w:val="single"/>
        </w:rPr>
        <w:t xml:space="preserve">cause </w:t>
      </w:r>
      <w:r>
        <w:rPr>
          <w:rStyle w:val="Emphasis"/>
          <w:highlight w:val="green"/>
        </w:rPr>
        <w:t>major disruptions to industry</w:t>
      </w:r>
      <w:r>
        <w:rPr>
          <w:highlight w:val="green"/>
          <w:u w:val="single"/>
        </w:rPr>
        <w:t xml:space="preserve">, </w:t>
      </w:r>
      <w:r>
        <w:rPr>
          <w:rStyle w:val="Emphasis"/>
          <w:highlight w:val="green"/>
        </w:rPr>
        <w:t>commerce</w:t>
      </w:r>
      <w:r>
        <w:rPr>
          <w:highlight w:val="green"/>
          <w:u w:val="single"/>
        </w:rPr>
        <w:t xml:space="preserve"> and</w:t>
      </w:r>
      <w:r>
        <w:rPr>
          <w:u w:val="single"/>
        </w:rPr>
        <w:t xml:space="preserve"> the </w:t>
      </w:r>
      <w:r>
        <w:rPr>
          <w:rStyle w:val="Emphasis"/>
          <w:highlight w:val="green"/>
        </w:rPr>
        <w:t>lives</w:t>
      </w:r>
      <w:r>
        <w:rPr>
          <w:rStyle w:val="Emphasis"/>
        </w:rPr>
        <w:t xml:space="preserve"> of many people</w:t>
      </w:r>
      <w:r>
        <w:rPr>
          <w:sz w:val="16"/>
        </w:rPr>
        <w:t xml:space="preserve"> who aren't even connected to the strike itself. </w:t>
      </w:r>
      <w:r>
        <w:rPr>
          <w:u w:val="single"/>
        </w:rPr>
        <w:t xml:space="preserve">The Professional </w:t>
      </w:r>
      <w:r>
        <w:rPr>
          <w:highlight w:val="green"/>
          <w:u w:val="single"/>
        </w:rPr>
        <w:t>Air Traffic Controllers Association strike</w:t>
      </w:r>
      <w:r>
        <w:rPr>
          <w:sz w:val="16"/>
        </w:rPr>
        <w:t xml:space="preserve"> in 1981 resulted in the firing of thousands of air traffic controllers, and the New York City transit strike in late 2005 </w:t>
      </w:r>
      <w:r>
        <w:rPr>
          <w:highlight w:val="green"/>
          <w:u w:val="single"/>
        </w:rPr>
        <w:t xml:space="preserve">affected </w:t>
      </w:r>
      <w:r>
        <w:rPr>
          <w:rStyle w:val="Emphasis"/>
          <w:highlight w:val="green"/>
        </w:rPr>
        <w:t>millions</w:t>
      </w:r>
      <w:r>
        <w:rPr>
          <w:u w:val="single"/>
        </w:rPr>
        <w:t xml:space="preserve"> of people</w:t>
      </w:r>
      <w:r>
        <w:rPr>
          <w:sz w:val="16"/>
        </w:rPr>
        <w:t>. The history of strikes and labor unions is a key chapter in the story of the Industrial Revolution.</w:t>
      </w:r>
    </w:p>
    <w:p w14:paraId="36B612B1" w14:textId="77777777" w:rsidR="004620ED" w:rsidRDefault="004620ED" w:rsidP="004620ED">
      <w:pPr>
        <w:rPr>
          <w:sz w:val="16"/>
        </w:rPr>
      </w:pPr>
      <w:r>
        <w:rPr>
          <w:sz w:val="16"/>
        </w:rPr>
        <w:lastRenderedPageBreak/>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01F7D22B" w14:textId="77777777" w:rsidR="004620ED" w:rsidRDefault="004620ED" w:rsidP="004620ED">
      <w:pPr>
        <w:rPr>
          <w:sz w:val="16"/>
        </w:rPr>
      </w:pPr>
      <w:r>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1B466223" w14:textId="77777777" w:rsidR="004620ED" w:rsidRDefault="004620ED" w:rsidP="004620ED">
      <w:pPr>
        <w:rPr>
          <w:sz w:val="16"/>
        </w:rPr>
      </w:pPr>
      <w:r>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Pr>
          <w:sz w:val="16"/>
        </w:rPr>
        <w:t>as long as</w:t>
      </w:r>
      <w:proofErr w:type="gramEnd"/>
      <w:r>
        <w:rPr>
          <w:sz w:val="16"/>
        </w:rPr>
        <w:t xml:space="preserve"> it adheres to labor laws. When workers combine to form a union, they collectively have enough power to negotiate with the employer. The main weapon the union has against the employer is the threat of a strike action.</w:t>
      </w:r>
    </w:p>
    <w:p w14:paraId="762F9A20" w14:textId="77777777" w:rsidR="004620ED" w:rsidRDefault="004620ED" w:rsidP="004620ED">
      <w:pPr>
        <w:rPr>
          <w:u w:val="single"/>
        </w:rPr>
      </w:pPr>
      <w:r>
        <w:rPr>
          <w:sz w:val="16"/>
        </w:rPr>
        <w:t xml:space="preserve">At its most basic level, </w:t>
      </w:r>
      <w:r>
        <w:rPr>
          <w:u w:val="single"/>
        </w:rPr>
        <w:t xml:space="preserve">a </w:t>
      </w:r>
      <w:r>
        <w:rPr>
          <w:highlight w:val="green"/>
          <w:u w:val="single"/>
        </w:rPr>
        <w:t>strike occurs when</w:t>
      </w:r>
      <w:r>
        <w:rPr>
          <w:u w:val="single"/>
        </w:rPr>
        <w:t xml:space="preserve"> all the </w:t>
      </w:r>
      <w:r>
        <w:rPr>
          <w:highlight w:val="green"/>
          <w:u w:val="single"/>
        </w:rPr>
        <w:t>workers</w:t>
      </w:r>
      <w:r>
        <w:rPr>
          <w:u w:val="single"/>
        </w:rPr>
        <w:t xml:space="preserve"> in the union </w:t>
      </w:r>
      <w:r>
        <w:rPr>
          <w:rStyle w:val="Emphasis"/>
          <w:highlight w:val="green"/>
        </w:rPr>
        <w:t>stop coming to work</w:t>
      </w:r>
      <w:r>
        <w:rPr>
          <w:rStyle w:val="Emphasis"/>
        </w:rPr>
        <w:t>.</w:t>
      </w:r>
      <w:r>
        <w:rPr>
          <w:sz w:val="16"/>
        </w:rPr>
        <w:t xml:space="preserve"> </w:t>
      </w:r>
      <w:r>
        <w:rPr>
          <w:u w:val="single"/>
        </w:rPr>
        <w:t xml:space="preserve">With no workers, </w:t>
      </w:r>
      <w:r>
        <w:rPr>
          <w:highlight w:val="green"/>
          <w:u w:val="single"/>
        </w:rPr>
        <w:t xml:space="preserve">the business </w:t>
      </w:r>
      <w:r>
        <w:rPr>
          <w:rStyle w:val="Emphasis"/>
          <w:highlight w:val="green"/>
        </w:rPr>
        <w:t>shuts down</w:t>
      </w:r>
      <w:r>
        <w:rPr>
          <w:sz w:val="16"/>
        </w:rPr>
        <w:t xml:space="preserve">. </w:t>
      </w:r>
      <w:r>
        <w:rPr>
          <w:u w:val="single"/>
        </w:rPr>
        <w:t xml:space="preserve">The </w:t>
      </w:r>
      <w:r>
        <w:rPr>
          <w:highlight w:val="green"/>
          <w:u w:val="single"/>
        </w:rPr>
        <w:t xml:space="preserve">employer </w:t>
      </w:r>
      <w:r>
        <w:rPr>
          <w:rStyle w:val="Emphasis"/>
          <w:highlight w:val="green"/>
        </w:rPr>
        <w:t>stops making money</w:t>
      </w:r>
      <w:r>
        <w:rPr>
          <w:highlight w:val="green"/>
          <w:u w:val="single"/>
        </w:rPr>
        <w:t xml:space="preserve">, though it is still </w:t>
      </w:r>
      <w:r>
        <w:rPr>
          <w:rStyle w:val="Emphasis"/>
          <w:highlight w:val="green"/>
        </w:rPr>
        <w:t>spending</w:t>
      </w:r>
      <w:r>
        <w:rPr>
          <w:rStyle w:val="Emphasis"/>
        </w:rPr>
        <w:t xml:space="preserve"> money </w:t>
      </w:r>
      <w:r>
        <w:rPr>
          <w:rStyle w:val="Emphasis"/>
          <w:highlight w:val="green"/>
        </w:rPr>
        <w:t>on taxes</w:t>
      </w:r>
      <w:r>
        <w:rPr>
          <w:highlight w:val="green"/>
          <w:u w:val="single"/>
        </w:rPr>
        <w:t xml:space="preserve">, </w:t>
      </w:r>
      <w:r>
        <w:rPr>
          <w:rStyle w:val="Emphasis"/>
          <w:highlight w:val="green"/>
        </w:rPr>
        <w:t>rent</w:t>
      </w:r>
      <w:r>
        <w:rPr>
          <w:highlight w:val="green"/>
          <w:u w:val="single"/>
        </w:rPr>
        <w:t xml:space="preserve">, </w:t>
      </w:r>
      <w:r>
        <w:rPr>
          <w:rStyle w:val="Emphasis"/>
          <w:highlight w:val="green"/>
        </w:rPr>
        <w:t>electricity</w:t>
      </w:r>
      <w:r>
        <w:rPr>
          <w:highlight w:val="green"/>
          <w:u w:val="single"/>
        </w:rPr>
        <w:t xml:space="preserve"> and </w:t>
      </w:r>
      <w:r>
        <w:rPr>
          <w:rStyle w:val="Emphasis"/>
          <w:highlight w:val="green"/>
        </w:rPr>
        <w:t>maintenance</w:t>
      </w:r>
      <w:r>
        <w:rPr>
          <w:sz w:val="16"/>
        </w:rPr>
        <w:t xml:space="preserve">. </w:t>
      </w:r>
      <w:r>
        <w:rPr>
          <w:highlight w:val="green"/>
          <w:u w:val="single"/>
        </w:rPr>
        <w:t>The longer the strike</w:t>
      </w:r>
      <w:r>
        <w:rPr>
          <w:u w:val="single"/>
        </w:rPr>
        <w:t xml:space="preserve"> lasts, </w:t>
      </w:r>
      <w:r>
        <w:rPr>
          <w:highlight w:val="green"/>
          <w:u w:val="single"/>
        </w:rPr>
        <w:t xml:space="preserve">the </w:t>
      </w:r>
      <w:r>
        <w:rPr>
          <w:rStyle w:val="Emphasis"/>
          <w:highlight w:val="green"/>
        </w:rPr>
        <w:t>more money the employer loses</w:t>
      </w:r>
      <w:r>
        <w:rPr>
          <w:highlight w:val="green"/>
          <w:u w:val="single"/>
        </w:rPr>
        <w:t>.</w:t>
      </w:r>
      <w:r>
        <w:rPr>
          <w:sz w:val="16"/>
        </w:rPr>
        <w:t xml:space="preserve"> Of course, </w:t>
      </w:r>
      <w:r>
        <w:rPr>
          <w:u w:val="single"/>
        </w:rPr>
        <w:t xml:space="preserve">the </w:t>
      </w:r>
      <w:r>
        <w:rPr>
          <w:highlight w:val="green"/>
          <w:u w:val="single"/>
        </w:rPr>
        <w:t>workers aren't getting paid either</w:t>
      </w:r>
      <w:r>
        <w:rPr>
          <w:sz w:val="16"/>
        </w:rPr>
        <w:t xml:space="preserve">, so they're losing money as well. Some unions build up "war chests" -- funds to pay striking workers. But it isn't usually very much, and </w:t>
      </w:r>
      <w:r>
        <w:rPr>
          <w:u w:val="single"/>
        </w:rPr>
        <w:t>it's often not enough for a prolonged strike.</w:t>
      </w:r>
    </w:p>
    <w:p w14:paraId="1B38C46C" w14:textId="77777777" w:rsidR="004620ED" w:rsidRDefault="004620ED" w:rsidP="004620ED">
      <w:pPr>
        <w:rPr>
          <w:sz w:val="16"/>
        </w:rPr>
      </w:pPr>
      <w:r>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49EF81B5" w14:textId="41AAA197" w:rsidR="004620ED" w:rsidRDefault="004620ED" w:rsidP="004620ED">
      <w:pPr>
        <w:pStyle w:val="Heading3"/>
      </w:pPr>
      <w:r>
        <w:lastRenderedPageBreak/>
        <w:t>Warming</w:t>
      </w:r>
    </w:p>
    <w:p w14:paraId="4A05E556" w14:textId="19C1013D" w:rsidR="004620ED" w:rsidRPr="004620ED" w:rsidRDefault="004620ED" w:rsidP="004620ED">
      <w:pPr>
        <w:pStyle w:val="Heading4"/>
      </w:pPr>
      <w:r>
        <w:t xml:space="preserve">Cross-app </w:t>
      </w:r>
      <w:proofErr w:type="spellStart"/>
      <w:r>
        <w:t>malm</w:t>
      </w:r>
      <w:proofErr w:type="spellEnd"/>
      <w:r>
        <w:t xml:space="preserve"> – market economy inherently necessitates overaccumulation of resources – only the alt solves</w:t>
      </w:r>
    </w:p>
    <w:p w14:paraId="0F438C4B" w14:textId="50E11C0E" w:rsidR="00032064" w:rsidRDefault="00032064" w:rsidP="00032064">
      <w:pPr>
        <w:pStyle w:val="Heading3"/>
      </w:pPr>
      <w:r>
        <w:lastRenderedPageBreak/>
        <w:t>Democracy</w:t>
      </w:r>
    </w:p>
    <w:p w14:paraId="31947F2F" w14:textId="77777777" w:rsidR="00032064" w:rsidRPr="00032064" w:rsidRDefault="00032064" w:rsidP="00032064"/>
    <w:p w14:paraId="692F02E7" w14:textId="4BFCFC60" w:rsidR="00032064" w:rsidRDefault="00032064" w:rsidP="00032064">
      <w:pPr>
        <w:pStyle w:val="Heading4"/>
      </w:pPr>
      <w:r>
        <w:t xml:space="preserve">1] Top-Level – this card is </w:t>
      </w:r>
      <w:r>
        <w:rPr>
          <w:u w:val="single"/>
        </w:rPr>
        <w:t>horribly warranted</w:t>
      </w:r>
      <w:r>
        <w:t xml:space="preserve">, </w:t>
      </w:r>
      <w:r>
        <w:rPr>
          <w:u w:val="single"/>
        </w:rPr>
        <w:t>under-highlighted</w:t>
      </w:r>
      <w:r>
        <w:t xml:space="preserve">, and making a laundry list of </w:t>
      </w:r>
      <w:r>
        <w:rPr>
          <w:u w:val="single"/>
        </w:rPr>
        <w:t>internal links</w:t>
      </w:r>
      <w:r>
        <w:t xml:space="preserve"> with </w:t>
      </w:r>
      <w:r>
        <w:rPr>
          <w:u w:val="single"/>
        </w:rPr>
        <w:t>zero external impacts</w:t>
      </w:r>
      <w:r>
        <w:t xml:space="preserve"> – the actual line about democratic peace is </w:t>
      </w:r>
      <w:r>
        <w:rPr>
          <w:u w:val="single"/>
        </w:rPr>
        <w:t>one-line long</w:t>
      </w:r>
      <w:r>
        <w:t xml:space="preserve"> with no extrapolation – hold the 1AR explanation to the 1AC warrants.  </w:t>
      </w:r>
    </w:p>
    <w:p w14:paraId="436AB96E" w14:textId="35D52019" w:rsidR="00032064" w:rsidRPr="00032064" w:rsidRDefault="00032064" w:rsidP="00032064">
      <w:pPr>
        <w:pStyle w:val="Heading4"/>
      </w:pPr>
      <w:proofErr w:type="spellStart"/>
      <w:r>
        <w:t>Aff</w:t>
      </w:r>
      <w:proofErr w:type="spellEnd"/>
      <w:r>
        <w:t xml:space="preserve"> gets circumvented – court doesn’t have jurisdiction, won’t change </w:t>
      </w:r>
      <w:proofErr w:type="gramStart"/>
      <w:r>
        <w:t>laws</w:t>
      </w:r>
      <w:proofErr w:type="gramEnd"/>
      <w:r>
        <w:t xml:space="preserve"> and means protests do nothing</w:t>
      </w:r>
    </w:p>
    <w:p w14:paraId="6C726DF7" w14:textId="5C79E96E" w:rsidR="00032064" w:rsidRPr="00032064" w:rsidRDefault="00032064" w:rsidP="00032064">
      <w:pPr>
        <w:pStyle w:val="Heading4"/>
        <w:rPr>
          <w:rStyle w:val="Style13ptBold"/>
        </w:rPr>
      </w:pPr>
      <w:r>
        <w:rPr>
          <w:rStyle w:val="Style13ptBold"/>
        </w:rPr>
        <w:t xml:space="preserve">1AC </w:t>
      </w:r>
      <w:proofErr w:type="spellStart"/>
      <w:r w:rsidRPr="005E6B0D">
        <w:rPr>
          <w:rFonts w:asciiTheme="majorHAnsi" w:hAnsiTheme="majorHAnsi" w:cstheme="majorHAnsi"/>
          <w:szCs w:val="26"/>
          <w:u w:val="single"/>
        </w:rPr>
        <w:t>Rautray</w:t>
      </w:r>
      <w:proofErr w:type="spellEnd"/>
    </w:p>
    <w:p w14:paraId="32FBCBF1" w14:textId="00CBBB30" w:rsidR="00032064" w:rsidRPr="00032064" w:rsidRDefault="00032064" w:rsidP="00032064">
      <w:pPr>
        <w:rPr>
          <w:rStyle w:val="Emphasis"/>
        </w:rPr>
      </w:pPr>
      <w:r w:rsidRPr="00032064">
        <w:rPr>
          <w:rStyle w:val="Emphasis"/>
          <w:highlight w:val="cyan"/>
        </w:rPr>
        <w:t>There is nothing to be implemented. What are the farmers protesting about? No one other than the court can decide the validity of the farm laws</w:t>
      </w:r>
    </w:p>
    <w:p w14:paraId="4B8F4DA1" w14:textId="77777777" w:rsidR="00032064" w:rsidRPr="00D108E9" w:rsidRDefault="00032064" w:rsidP="00032064">
      <w:pPr>
        <w:pStyle w:val="Heading4"/>
      </w:pPr>
      <w:r>
        <w:t xml:space="preserve">2] </w:t>
      </w:r>
      <w:r w:rsidRPr="00D932D2">
        <w:t>Democratization doesn’t lead to peace.</w:t>
      </w:r>
    </w:p>
    <w:p w14:paraId="53A2010A" w14:textId="77777777" w:rsidR="00032064" w:rsidRPr="00D932D2" w:rsidRDefault="00032064" w:rsidP="00032064">
      <w:pPr>
        <w:rPr>
          <w:rFonts w:cstheme="minorBidi"/>
          <w:sz w:val="16"/>
        </w:rPr>
      </w:pPr>
      <w:r w:rsidRPr="00D932D2">
        <w:rPr>
          <w:rFonts w:cstheme="minorBidi"/>
          <w:sz w:val="16"/>
        </w:rPr>
        <w:t xml:space="preserve">Stephen M. </w:t>
      </w:r>
      <w:r w:rsidRPr="00D932D2">
        <w:rPr>
          <w:rFonts w:cstheme="minorBidi"/>
          <w:b/>
          <w:bCs/>
          <w:sz w:val="26"/>
        </w:rPr>
        <w:t>Walt, 2017</w:t>
      </w:r>
      <w:r w:rsidRPr="00D932D2">
        <w:rPr>
          <w:rFonts w:cstheme="minorBidi"/>
          <w:sz w:val="16"/>
        </w:rPr>
        <w:t xml:space="preserve"> (professor at Harvard’s Kennedy School of Government), June 2, 2017.  Retrieved Apr. 14, </w:t>
      </w:r>
      <w:proofErr w:type="gramStart"/>
      <w:r w:rsidRPr="00D932D2">
        <w:rPr>
          <w:rFonts w:cstheme="minorBidi"/>
          <w:sz w:val="16"/>
        </w:rPr>
        <w:t>2019</w:t>
      </w:r>
      <w:proofErr w:type="gramEnd"/>
      <w:r w:rsidRPr="00D932D2">
        <w:rPr>
          <w:rFonts w:cstheme="minorBidi"/>
          <w:sz w:val="16"/>
        </w:rPr>
        <w:t xml:space="preserve"> from https://bigthink.com/design-for-good/why-promoting-human-rights-may-not-be-the-way-to-a-better-world</w:t>
      </w:r>
    </w:p>
    <w:p w14:paraId="090EB786" w14:textId="77777777" w:rsidR="00032064" w:rsidRDefault="00032064" w:rsidP="00032064">
      <w:pPr>
        <w:rPr>
          <w:rFonts w:cstheme="minorBidi"/>
          <w:sz w:val="14"/>
        </w:rPr>
      </w:pPr>
      <w:r w:rsidRPr="00D932D2">
        <w:rPr>
          <w:rFonts w:cstheme="minorBidi"/>
          <w:sz w:val="14"/>
        </w:rPr>
        <w:t xml:space="preserve">I think </w:t>
      </w:r>
      <w:r w:rsidRPr="005E4E4D">
        <w:rPr>
          <w:rFonts w:cstheme="minorBidi"/>
          <w:highlight w:val="green"/>
          <w:u w:val="single"/>
        </w:rPr>
        <w:t xml:space="preserve">liberal </w:t>
      </w:r>
      <w:r w:rsidRPr="005E4E4D">
        <w:rPr>
          <w:b/>
          <w:iCs/>
          <w:highlight w:val="green"/>
          <w:u w:val="single"/>
        </w:rPr>
        <w:t>democracy</w:t>
      </w:r>
      <w:r w:rsidRPr="00D932D2">
        <w:rPr>
          <w:rFonts w:cstheme="minorBidi"/>
          <w:sz w:val="14"/>
        </w:rPr>
        <w:t xml:space="preserve"> is the best form of government to live under, but </w:t>
      </w:r>
      <w:r w:rsidRPr="005E4E4D">
        <w:rPr>
          <w:rFonts w:cstheme="minorBidi"/>
          <w:highlight w:val="green"/>
          <w:u w:val="single"/>
        </w:rPr>
        <w:t xml:space="preserve">it’s </w:t>
      </w:r>
      <w:r w:rsidRPr="005E4E4D">
        <w:rPr>
          <w:b/>
          <w:iCs/>
          <w:highlight w:val="green"/>
          <w:u w:val="single"/>
        </w:rPr>
        <w:t xml:space="preserve">not a </w:t>
      </w:r>
      <w:r w:rsidRPr="005E4E4D">
        <w:rPr>
          <w:rFonts w:cstheme="minorBidi"/>
          <w:highlight w:val="green"/>
          <w:u w:val="single"/>
        </w:rPr>
        <w:t xml:space="preserve">particularly </w:t>
      </w:r>
      <w:r w:rsidRPr="005E4E4D">
        <w:rPr>
          <w:b/>
          <w:iCs/>
          <w:highlight w:val="green"/>
          <w:u w:val="single"/>
        </w:rPr>
        <w:t>good way to promote peace</w:t>
      </w:r>
      <w:r w:rsidRPr="005E4E4D">
        <w:rPr>
          <w:rFonts w:cstheme="minorBidi"/>
          <w:highlight w:val="green"/>
          <w:u w:val="single"/>
        </w:rPr>
        <w:t>.</w:t>
      </w:r>
      <w:r w:rsidRPr="00D932D2">
        <w:rPr>
          <w:rFonts w:cstheme="minorBidi"/>
          <w:sz w:val="14"/>
        </w:rPr>
        <w:t xml:space="preserve"> </w:t>
      </w:r>
      <w:proofErr w:type="gramStart"/>
      <w:r w:rsidRPr="00D932D2">
        <w:rPr>
          <w:rFonts w:cstheme="minorBidi"/>
          <w:sz w:val="14"/>
        </w:rPr>
        <w:t>First of all</w:t>
      </w:r>
      <w:proofErr w:type="gramEnd"/>
      <w:r w:rsidRPr="00D932D2">
        <w:rPr>
          <w:rFonts w:cstheme="minorBidi"/>
          <w:sz w:val="14"/>
        </w:rPr>
        <w:t xml:space="preserve">, </w:t>
      </w:r>
      <w:r w:rsidRPr="005E4E4D">
        <w:rPr>
          <w:b/>
          <w:iCs/>
          <w:highlight w:val="green"/>
          <w:u w:val="single"/>
        </w:rPr>
        <w:t xml:space="preserve">democracies start as many wars </w:t>
      </w:r>
      <w:r w:rsidRPr="005E4E4D">
        <w:rPr>
          <w:rFonts w:cstheme="minorBidi"/>
          <w:highlight w:val="green"/>
          <w:u w:val="single"/>
        </w:rPr>
        <w:t>as non-democracies do. Think of the U</w:t>
      </w:r>
      <w:r w:rsidRPr="00D932D2">
        <w:rPr>
          <w:rFonts w:cstheme="minorBidi"/>
          <w:sz w:val="14"/>
        </w:rPr>
        <w:t xml:space="preserve">nited </w:t>
      </w:r>
      <w:r w:rsidRPr="005E4E4D">
        <w:rPr>
          <w:rFonts w:cstheme="minorBidi"/>
          <w:highlight w:val="green"/>
          <w:u w:val="single"/>
        </w:rPr>
        <w:t>S</w:t>
      </w:r>
      <w:r w:rsidRPr="00D932D2">
        <w:rPr>
          <w:rFonts w:cstheme="minorBidi"/>
          <w:sz w:val="14"/>
        </w:rPr>
        <w:t xml:space="preserve">tates, for example, </w:t>
      </w:r>
      <w:r w:rsidRPr="005E4E4D">
        <w:rPr>
          <w:rFonts w:cstheme="minorBidi"/>
          <w:highlight w:val="green"/>
          <w:u w:val="single"/>
        </w:rPr>
        <w:t xml:space="preserve">where we have not been bashful about using military force and sometimes </w:t>
      </w:r>
      <w:r w:rsidRPr="005E4E4D">
        <w:rPr>
          <w:b/>
          <w:iCs/>
          <w:highlight w:val="green"/>
          <w:u w:val="single"/>
        </w:rPr>
        <w:t>initiating conflicts</w:t>
      </w:r>
      <w:r w:rsidRPr="005E4E4D">
        <w:rPr>
          <w:rFonts w:cstheme="minorBidi"/>
          <w:highlight w:val="green"/>
          <w:u w:val="single"/>
        </w:rPr>
        <w:t>, even when we weren’t attacked</w:t>
      </w:r>
      <w:r w:rsidRPr="00D932D2">
        <w:rPr>
          <w:rFonts w:cstheme="minorBidi"/>
          <w:sz w:val="14"/>
        </w:rPr>
        <w:t xml:space="preserve">. So, spreading democracy doesn’t necessarily guarantee peace. Finally, </w:t>
      </w:r>
      <w:r w:rsidRPr="005E4E4D">
        <w:rPr>
          <w:rFonts w:cstheme="minorBidi"/>
          <w:highlight w:val="green"/>
          <w:u w:val="single"/>
        </w:rPr>
        <w:t>once democracies get into a big war,</w:t>
      </w:r>
      <w:r w:rsidRPr="00D932D2">
        <w:rPr>
          <w:rFonts w:cstheme="minorBidi"/>
          <w:sz w:val="14"/>
        </w:rPr>
        <w:t xml:space="preserve"> like World War I and World War II, </w:t>
      </w:r>
      <w:r w:rsidRPr="005E4E4D">
        <w:rPr>
          <w:rFonts w:cstheme="minorBidi"/>
          <w:highlight w:val="green"/>
          <w:u w:val="single"/>
        </w:rPr>
        <w:t>they kill just as many people</w:t>
      </w:r>
      <w:r w:rsidRPr="00D932D2">
        <w:rPr>
          <w:rFonts w:cstheme="minorBidi"/>
          <w:sz w:val="14"/>
        </w:rPr>
        <w:t xml:space="preserve">, including just as many civilians </w:t>
      </w:r>
      <w:r w:rsidRPr="005E4E4D">
        <w:rPr>
          <w:rFonts w:cstheme="minorBidi"/>
          <w:highlight w:val="green"/>
          <w:u w:val="single"/>
        </w:rPr>
        <w:t>as non-democracies do</w:t>
      </w:r>
      <w:r w:rsidRPr="00D932D2">
        <w:rPr>
          <w:rFonts w:cstheme="minorBidi"/>
          <w:sz w:val="14"/>
        </w:rPr>
        <w:t xml:space="preserve">. If the way you are spreading democracy is through military force, you have something of a contradiction there. </w:t>
      </w:r>
      <w:r w:rsidRPr="005E4E4D">
        <w:rPr>
          <w:rFonts w:cstheme="minorBidi"/>
          <w:highlight w:val="green"/>
          <w:u w:val="single"/>
        </w:rPr>
        <w:t>There are better ways to promote peace than trying to</w:t>
      </w:r>
      <w:r w:rsidRPr="00D932D2">
        <w:rPr>
          <w:rFonts w:cstheme="minorBidi"/>
          <w:sz w:val="14"/>
        </w:rPr>
        <w:t xml:space="preserve"> aggressively </w:t>
      </w:r>
      <w:r w:rsidRPr="005E4E4D">
        <w:rPr>
          <w:rFonts w:cstheme="minorBidi"/>
          <w:highlight w:val="green"/>
          <w:u w:val="single"/>
        </w:rPr>
        <w:t>create democracies</w:t>
      </w:r>
      <w:r w:rsidRPr="00D932D2">
        <w:rPr>
          <w:rFonts w:cstheme="minorBidi"/>
          <w:sz w:val="14"/>
        </w:rPr>
        <w:t>.</w:t>
      </w:r>
    </w:p>
    <w:p w14:paraId="75C6DD91" w14:textId="77777777" w:rsidR="00032064" w:rsidRPr="007A059F" w:rsidRDefault="00032064" w:rsidP="00032064">
      <w:pPr>
        <w:rPr>
          <w:color w:val="FF0000"/>
        </w:rPr>
      </w:pPr>
    </w:p>
    <w:p w14:paraId="0C35482B" w14:textId="77777777" w:rsidR="00B01772" w:rsidRPr="007A059F" w:rsidRDefault="00B01772" w:rsidP="00B01772">
      <w:pPr>
        <w:rPr>
          <w:color w:val="FF0000"/>
        </w:rPr>
      </w:pPr>
    </w:p>
    <w:p w14:paraId="249E3AFA" w14:textId="77777777" w:rsidR="00A95652" w:rsidRPr="007A059F" w:rsidRDefault="00A95652" w:rsidP="00B55AD5">
      <w:pPr>
        <w:rPr>
          <w:color w:val="FF0000"/>
        </w:rPr>
      </w:pPr>
    </w:p>
    <w:sectPr w:rsidR="00A95652" w:rsidRPr="007A05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01772"/>
    <w:rsid w:val="000139A3"/>
    <w:rsid w:val="0003206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20ED"/>
    <w:rsid w:val="004C60E8"/>
    <w:rsid w:val="004E3579"/>
    <w:rsid w:val="004E728B"/>
    <w:rsid w:val="004F39E0"/>
    <w:rsid w:val="00537BD5"/>
    <w:rsid w:val="00537F5A"/>
    <w:rsid w:val="0057268A"/>
    <w:rsid w:val="005D2912"/>
    <w:rsid w:val="006065BD"/>
    <w:rsid w:val="00645FA9"/>
    <w:rsid w:val="00647866"/>
    <w:rsid w:val="00665003"/>
    <w:rsid w:val="006A2AD0"/>
    <w:rsid w:val="006C2375"/>
    <w:rsid w:val="006D4ECC"/>
    <w:rsid w:val="00722258"/>
    <w:rsid w:val="007243E5"/>
    <w:rsid w:val="00766EA0"/>
    <w:rsid w:val="007A059F"/>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B01772"/>
    <w:rsid w:val="00B33C6D"/>
    <w:rsid w:val="00B4508F"/>
    <w:rsid w:val="00B55AD5"/>
    <w:rsid w:val="00B8057C"/>
    <w:rsid w:val="00BD6238"/>
    <w:rsid w:val="00BF593B"/>
    <w:rsid w:val="00BF773A"/>
    <w:rsid w:val="00BF7E81"/>
    <w:rsid w:val="00C072A9"/>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3ADD"/>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78920"/>
  <w15:chartTrackingRefBased/>
  <w15:docId w15:val="{0FB5985A-8CD4-4247-8EA2-C6E9B1BF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1772"/>
    <w:rPr>
      <w:rFonts w:ascii="Calibri" w:hAnsi="Calibri" w:cs="Calibri"/>
    </w:rPr>
  </w:style>
  <w:style w:type="paragraph" w:styleId="Heading1">
    <w:name w:val="heading 1"/>
    <w:aliases w:val="Pocket"/>
    <w:basedOn w:val="Normal"/>
    <w:next w:val="Normal"/>
    <w:link w:val="Heading1Char"/>
    <w:qFormat/>
    <w:rsid w:val="00B017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17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17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B017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17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1772"/>
  </w:style>
  <w:style w:type="character" w:customStyle="1" w:styleId="Heading1Char">
    <w:name w:val="Heading 1 Char"/>
    <w:aliases w:val="Pocket Char"/>
    <w:basedOn w:val="DefaultParagraphFont"/>
    <w:link w:val="Heading1"/>
    <w:rsid w:val="00B017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17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177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B0177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B017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177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6"/>
    <w:qFormat/>
    <w:rsid w:val="00B01772"/>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
    <w:basedOn w:val="DefaultParagraphFont"/>
    <w:link w:val="NoSpacing"/>
    <w:uiPriority w:val="99"/>
    <w:unhideWhenUsed/>
    <w:rsid w:val="00B01772"/>
    <w:rPr>
      <w:color w:val="auto"/>
      <w:u w:val="none"/>
    </w:rPr>
  </w:style>
  <w:style w:type="character" w:styleId="FollowedHyperlink">
    <w:name w:val="FollowedHyperlink"/>
    <w:basedOn w:val="DefaultParagraphFont"/>
    <w:uiPriority w:val="99"/>
    <w:semiHidden/>
    <w:unhideWhenUsed/>
    <w:rsid w:val="00B01772"/>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01772"/>
    <w:pPr>
      <w:spacing w:after="0" w:line="240" w:lineRule="auto"/>
    </w:pPr>
    <w:rPr>
      <w:u w:val="single"/>
    </w:rPr>
  </w:style>
  <w:style w:type="paragraph" w:customStyle="1" w:styleId="textbold">
    <w:name w:val="text bold"/>
    <w:basedOn w:val="Normal"/>
    <w:link w:val="Emphasis"/>
    <w:uiPriority w:val="7"/>
    <w:qFormat/>
    <w:rsid w:val="00B01772"/>
    <w:pP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
    <w:basedOn w:val="Heading1"/>
    <w:link w:val="Hyperlink"/>
    <w:autoRedefine/>
    <w:uiPriority w:val="99"/>
    <w:qFormat/>
    <w:rsid w:val="00B017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videncetext">
    <w:name w:val="evidence text"/>
    <w:basedOn w:val="Normal"/>
    <w:next w:val="Normal"/>
    <w:link w:val="evidencetextChar1"/>
    <w:qFormat/>
    <w:rsid w:val="00032064"/>
    <w:pPr>
      <w:ind w:left="432" w:right="432"/>
    </w:pPr>
    <w:rPr>
      <w:color w:val="000000"/>
    </w:rPr>
  </w:style>
  <w:style w:type="character" w:customStyle="1" w:styleId="evidencetextChar1">
    <w:name w:val="evidence text Char1"/>
    <w:basedOn w:val="DefaultParagraphFont"/>
    <w:link w:val="evidencetext"/>
    <w:rsid w:val="00032064"/>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mptoninstitution.org/why-black-people-need-maoism.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ibcom.org/library/trade-unions-pillars-capitalism-internationalist-perspectiv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re.ac.uk/download/pdf/188590876.pdf" TargetMode="External"/><Relationship Id="rId11" Type="http://schemas.openxmlformats.org/officeDocument/2006/relationships/hyperlink" Target="https://money.howstuffworks.com/strike.htm" TargetMode="External"/><Relationship Id="rId5" Type="http://schemas.openxmlformats.org/officeDocument/2006/relationships/webSettings" Target="webSettings.xml"/><Relationship Id="rId10" Type="http://schemas.openxmlformats.org/officeDocument/2006/relationships/hyperlink" Target="https://truthout.org/articles/global-capitalist-crisis-and-trump-s-war-drive/" TargetMode="External"/><Relationship Id="rId4" Type="http://schemas.openxmlformats.org/officeDocument/2006/relationships/settings" Target="settings.xml"/><Relationship Id="rId9" Type="http://schemas.openxmlformats.org/officeDocument/2006/relationships/hyperlink" Target="https://www.researchgate.net/publication/338327276_Dynamic_Efficiency_in_a_Planned_Economy_Innovation_and_Entrepreneurship_Without_Market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21</Pages>
  <Words>19277</Words>
  <Characters>109884</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3</cp:revision>
  <dcterms:created xsi:type="dcterms:W3CDTF">2021-11-21T17:42:00Z</dcterms:created>
  <dcterms:modified xsi:type="dcterms:W3CDTF">2021-11-21T18:57:00Z</dcterms:modified>
</cp:coreProperties>
</file>