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7844" w14:textId="4D71C4DC" w:rsidR="00E800AB" w:rsidRDefault="00E800AB" w:rsidP="00E800AB">
      <w:pPr>
        <w:pStyle w:val="Heading2"/>
      </w:pPr>
      <w:r>
        <w:t>OFF</w:t>
      </w:r>
    </w:p>
    <w:p w14:paraId="209A0D08" w14:textId="42775081" w:rsidR="00E800AB" w:rsidRDefault="00E800AB" w:rsidP="00E800AB">
      <w:pPr>
        <w:pStyle w:val="Heading3"/>
      </w:pPr>
      <w:r>
        <w:lastRenderedPageBreak/>
        <w:t xml:space="preserve">1NC – OFF </w:t>
      </w:r>
    </w:p>
    <w:p w14:paraId="0D9AE96A" w14:textId="24AC1EE7" w:rsidR="007221BC" w:rsidRDefault="007221BC" w:rsidP="007221BC">
      <w:pPr>
        <w:pStyle w:val="Heading4"/>
        <w:rPr>
          <w:color w:val="000000" w:themeColor="text1"/>
        </w:rPr>
      </w:pPr>
      <w:proofErr w:type="spellStart"/>
      <w:r w:rsidRPr="00CB521E">
        <w:rPr>
          <w:color w:val="000000" w:themeColor="text1"/>
        </w:rPr>
        <w:t>Interp</w:t>
      </w:r>
      <w:proofErr w:type="spellEnd"/>
      <w:r w:rsidRPr="00CB521E">
        <w:rPr>
          <w:color w:val="000000" w:themeColor="text1"/>
        </w:rPr>
        <w:t xml:space="preserve"> – the </w:t>
      </w:r>
      <w:proofErr w:type="spellStart"/>
      <w:r w:rsidRPr="00CB521E">
        <w:rPr>
          <w:color w:val="000000" w:themeColor="text1"/>
        </w:rPr>
        <w:t>aff</w:t>
      </w:r>
      <w:proofErr w:type="spellEnd"/>
      <w:r w:rsidRPr="00CB521E">
        <w:rPr>
          <w:color w:val="000000" w:themeColor="text1"/>
        </w:rPr>
        <w:t xml:space="preserve"> may not defend only </w:t>
      </w:r>
      <w:r>
        <w:rPr>
          <w:color w:val="000000" w:themeColor="text1"/>
        </w:rPr>
        <w:t>one form of appropriation</w:t>
      </w:r>
    </w:p>
    <w:p w14:paraId="7A2A5450" w14:textId="224D1B47" w:rsidR="007221BC" w:rsidRPr="007221BC" w:rsidRDefault="007221BC" w:rsidP="007221BC">
      <w:pPr>
        <w:pStyle w:val="Heading4"/>
      </w:pPr>
      <w:r>
        <w:t xml:space="preserve">Violation – they only defend the appropriation of </w:t>
      </w:r>
      <w:proofErr w:type="spellStart"/>
      <w:r>
        <w:t>outerspace</w:t>
      </w:r>
      <w:proofErr w:type="spellEnd"/>
    </w:p>
    <w:p w14:paraId="0AF92EC6" w14:textId="77777777" w:rsidR="007221BC" w:rsidRPr="00CB521E" w:rsidRDefault="007221BC" w:rsidP="007221BC">
      <w:pPr>
        <w:pStyle w:val="Heading4"/>
        <w:rPr>
          <w:color w:val="000000" w:themeColor="text1"/>
        </w:rPr>
      </w:pPr>
      <w:r w:rsidRPr="00CB521E">
        <w:rPr>
          <w:color w:val="000000" w:themeColor="text1"/>
        </w:rPr>
        <w:t>Atemporal gerunds that refer to a kind of activity are interpreted generically.</w:t>
      </w:r>
    </w:p>
    <w:p w14:paraId="14841C4D" w14:textId="77777777" w:rsidR="007221BC" w:rsidRPr="00CB521E" w:rsidRDefault="007221BC" w:rsidP="007221BC">
      <w:pPr>
        <w:rPr>
          <w:color w:val="000000" w:themeColor="text1"/>
        </w:rPr>
      </w:pPr>
      <w:r w:rsidRPr="00CB521E">
        <w:rPr>
          <w:rStyle w:val="Style13ptBold"/>
          <w:color w:val="000000" w:themeColor="text1"/>
        </w:rPr>
        <w:t>Fonteyn 19</w:t>
      </w:r>
      <w:r w:rsidRPr="00CB521E">
        <w:rPr>
          <w:color w:val="000000" w:themeColor="text1"/>
        </w:rPr>
        <w:t>, [Lauren Fonteyn – PhD in Linguistics] Oxford University Press 2019 DOA: 2/18/19 “</w:t>
      </w:r>
      <w:proofErr w:type="spellStart"/>
      <w:r w:rsidRPr="00CB521E">
        <w:rPr>
          <w:color w:val="000000" w:themeColor="text1"/>
        </w:rPr>
        <w:t>Categoriality</w:t>
      </w:r>
      <w:proofErr w:type="spellEnd"/>
      <w:r w:rsidRPr="00CB521E">
        <w:rPr>
          <w:color w:val="000000" w:themeColor="text1"/>
        </w:rPr>
        <w:t xml:space="preserve"> in Language Change: The Case of the English Gerund” </w:t>
      </w:r>
      <w:hyperlink r:id="rId6" w:anchor="v=onepage&amp;q&amp;f=false" w:history="1">
        <w:r w:rsidRPr="00CB521E">
          <w:rPr>
            <w:rStyle w:val="Hyperlink"/>
            <w:color w:val="000000" w:themeColor="text1"/>
          </w:rPr>
          <w:t>https://books.google.com/books?id=MPqNDwAAQBAJ&amp;pg=PA81&amp;lpg=PA81&amp;dq=can+a+gerund+refer+to+specific+instances&amp;source=bl&amp;ots=xMutSWcthz&amp; sig=ACfU3U2uvTp2YwDVyXZGdPj5p5umdW4iHQ&amp;hl=en&amp;ppis=_c&amp;sa=X&amp;ved=2ahUKEwi5-7TW8dznAhVLT6wKHcAYBww Q6AEwCnoECAkQAQ#v=</w:t>
        </w:r>
        <w:proofErr w:type="spellStart"/>
        <w:r w:rsidRPr="00CB521E">
          <w:rPr>
            <w:rStyle w:val="Hyperlink"/>
            <w:color w:val="000000" w:themeColor="text1"/>
          </w:rPr>
          <w:t>onepage&amp;q&amp;f</w:t>
        </w:r>
        <w:proofErr w:type="spellEnd"/>
        <w:r w:rsidRPr="00CB521E">
          <w:rPr>
            <w:rStyle w:val="Hyperlink"/>
            <w:color w:val="000000" w:themeColor="text1"/>
          </w:rPr>
          <w:t>=false</w:t>
        </w:r>
      </w:hyperlink>
      <w:r w:rsidRPr="00CB521E">
        <w:rPr>
          <w:color w:val="000000" w:themeColor="text1"/>
        </w:rPr>
        <w:t xml:space="preserve"> SLHS-RR</w:t>
      </w:r>
    </w:p>
    <w:p w14:paraId="2B3E7C8F" w14:textId="77777777" w:rsidR="007221BC" w:rsidRPr="00CB521E" w:rsidRDefault="007221BC" w:rsidP="007221BC">
      <w:pPr>
        <w:rPr>
          <w:color w:val="000000" w:themeColor="text1"/>
          <w:sz w:val="16"/>
        </w:rPr>
      </w:pPr>
      <w:r w:rsidRPr="00CB521E">
        <w:rPr>
          <w:rStyle w:val="StyleUnderline"/>
          <w:color w:val="000000" w:themeColor="text1"/>
          <w:highlight w:val="green"/>
        </w:rPr>
        <w:t>Referentially used gerunds</w:t>
      </w:r>
      <w:r w:rsidRPr="00CB521E">
        <w:rPr>
          <w:rStyle w:val="StyleUnderline"/>
          <w:color w:val="000000" w:themeColor="text1"/>
        </w:rPr>
        <w:t xml:space="preserve"> (like prototypical noun phrases) can </w:t>
      </w:r>
      <w:r w:rsidRPr="00CB521E">
        <w:rPr>
          <w:rStyle w:val="StyleUnderline"/>
          <w:color w:val="000000" w:themeColor="text1"/>
          <w:highlight w:val="green"/>
        </w:rPr>
        <w:t>realize generic reference</w:t>
      </w:r>
      <w:r w:rsidRPr="00CB521E">
        <w:rPr>
          <w:rStyle w:val="StyleUnderline"/>
          <w:color w:val="000000" w:themeColor="text1"/>
        </w:rPr>
        <w:t xml:space="preserve">, </w:t>
      </w:r>
      <w:r w:rsidRPr="00CB521E">
        <w:rPr>
          <w:rStyle w:val="StyleUnderline"/>
          <w:color w:val="000000" w:themeColor="text1"/>
          <w:highlight w:val="green"/>
        </w:rPr>
        <w:t>referring to a kind</w:t>
      </w:r>
      <w:r w:rsidRPr="00CB521E">
        <w:rPr>
          <w:rStyle w:val="StyleUnderline"/>
          <w:color w:val="000000" w:themeColor="text1"/>
        </w:rPr>
        <w:t xml:space="preserve"> or type </w:t>
      </w:r>
      <w:r w:rsidRPr="00CB521E">
        <w:rPr>
          <w:rStyle w:val="StyleUnderline"/>
          <w:color w:val="000000" w:themeColor="text1"/>
          <w:highlight w:val="green"/>
        </w:rPr>
        <w:t>of activity</w:t>
      </w:r>
      <w:r w:rsidRPr="00CB521E">
        <w:rPr>
          <w:color w:val="000000" w:themeColor="text1"/>
          <w:sz w:val="16"/>
        </w:rPr>
        <w:t xml:space="preserve">, or non-generic reference, profiling an instantiated event. </w:t>
      </w:r>
      <w:r w:rsidRPr="00CB521E">
        <w:rPr>
          <w:rStyle w:val="StyleUnderline"/>
          <w:bCs/>
          <w:color w:val="000000" w:themeColor="text1"/>
        </w:rPr>
        <w:t xml:space="preserve">Generic reference is illustrated in (21), where </w:t>
      </w:r>
      <w:proofErr w:type="gramStart"/>
      <w:r w:rsidRPr="00CB521E">
        <w:rPr>
          <w:rStyle w:val="StyleUnderline"/>
          <w:bCs/>
          <w:color w:val="000000" w:themeColor="text1"/>
        </w:rPr>
        <w:t>Not</w:t>
      </w:r>
      <w:proofErr w:type="gramEnd"/>
      <w:r w:rsidRPr="00CB521E">
        <w:rPr>
          <w:rStyle w:val="StyleUnderline"/>
          <w:bCs/>
          <w:color w:val="000000" w:themeColor="text1"/>
        </w:rPr>
        <w:t xml:space="preserve"> being</w:t>
      </w:r>
      <w:r w:rsidRPr="00CB521E">
        <w:rPr>
          <w:rStyle w:val="StyleUnderline"/>
          <w:color w:val="000000" w:themeColor="text1"/>
        </w:rPr>
        <w:t xml:space="preserve">, the raising or keeping a Standing Army within the United Kingdom of Great Britain and Ireland in Time of Peace, and a knitting of the brows all </w:t>
      </w:r>
      <w:r w:rsidRPr="00CB521E">
        <w:rPr>
          <w:rStyle w:val="StyleUnderline"/>
          <w:bCs/>
          <w:color w:val="000000" w:themeColor="text1"/>
        </w:rPr>
        <w:t>refer to a kind of activity</w:t>
      </w:r>
      <w:r w:rsidRPr="00CB521E">
        <w:rPr>
          <w:color w:val="000000" w:themeColor="text1"/>
          <w:sz w:val="16"/>
        </w:rPr>
        <w:t xml:space="preserve">. </w:t>
      </w:r>
      <w:r w:rsidRPr="00CB521E">
        <w:rPr>
          <w:rStyle w:val="StyleUnderline"/>
          <w:color w:val="000000" w:themeColor="text1"/>
        </w:rPr>
        <w:t xml:space="preserve">Such generic gerunds can be </w:t>
      </w:r>
      <w:r w:rsidRPr="00CB521E">
        <w:rPr>
          <w:rStyle w:val="StyleUnderline"/>
          <w:color w:val="000000" w:themeColor="text1"/>
          <w:highlight w:val="green"/>
        </w:rPr>
        <w:t>considered</w:t>
      </w:r>
      <w:r w:rsidRPr="00CB521E">
        <w:rPr>
          <w:rStyle w:val="StyleUnderline"/>
          <w:color w:val="000000" w:themeColor="text1"/>
        </w:rPr>
        <w:t xml:space="preserve"> “</w:t>
      </w:r>
      <w:r w:rsidRPr="00CB521E">
        <w:rPr>
          <w:rStyle w:val="StyleUnderline"/>
          <w:color w:val="000000" w:themeColor="text1"/>
          <w:highlight w:val="green"/>
        </w:rPr>
        <w:t>atemporal</w:t>
      </w:r>
      <w:r w:rsidRPr="00CB521E">
        <w:rPr>
          <w:rStyle w:val="StyleUnderline"/>
          <w:color w:val="000000" w:themeColor="text1"/>
        </w:rPr>
        <w:t xml:space="preserve">,” as they are </w:t>
      </w:r>
      <w:r w:rsidRPr="00CB521E">
        <w:rPr>
          <w:rStyle w:val="StyleUnderline"/>
          <w:color w:val="000000" w:themeColor="text1"/>
          <w:highlight w:val="green"/>
        </w:rPr>
        <w:t>not confined to</w:t>
      </w:r>
      <w:r w:rsidRPr="00CB521E">
        <w:rPr>
          <w:rStyle w:val="StyleUnderline"/>
          <w:color w:val="000000" w:themeColor="text1"/>
        </w:rPr>
        <w:t xml:space="preserve"> one </w:t>
      </w:r>
      <w:proofErr w:type="gramStart"/>
      <w:r w:rsidRPr="00CB521E">
        <w:rPr>
          <w:rStyle w:val="StyleUnderline"/>
          <w:color w:val="000000" w:themeColor="text1"/>
          <w:highlight w:val="green"/>
        </w:rPr>
        <w:t>particular time</w:t>
      </w:r>
      <w:proofErr w:type="gramEnd"/>
      <w:r w:rsidRPr="00CB521E">
        <w:rPr>
          <w:rStyle w:val="StyleUnderline"/>
          <w:color w:val="000000" w:themeColor="text1"/>
          <w:highlight w:val="green"/>
        </w:rPr>
        <w:t xml:space="preserve"> or location</w:t>
      </w:r>
      <w:r w:rsidRPr="00CB521E">
        <w:rPr>
          <w:rStyle w:val="StyleUnderline"/>
          <w:color w:val="000000" w:themeColor="text1"/>
        </w:rPr>
        <w:t xml:space="preserve">. </w:t>
      </w:r>
      <w:r w:rsidRPr="00CB521E">
        <w:rPr>
          <w:color w:val="000000" w:themeColor="text1"/>
          <w:sz w:val="16"/>
        </w:rPr>
        <w:t xml:space="preserve">(21) </w:t>
      </w:r>
      <w:r w:rsidRPr="00CB521E">
        <w:rPr>
          <w:rStyle w:val="StyleUnderline"/>
          <w:color w:val="000000" w:themeColor="text1"/>
        </w:rPr>
        <w:t xml:space="preserve">a. </w:t>
      </w:r>
      <w:r w:rsidRPr="00CB521E">
        <w:rPr>
          <w:rStyle w:val="StyleUnderline"/>
          <w:color w:val="000000" w:themeColor="text1"/>
          <w:highlight w:val="green"/>
        </w:rPr>
        <w:t xml:space="preserve">Not being is to be the development of </w:t>
      </w:r>
      <w:proofErr w:type="gramStart"/>
      <w:r w:rsidRPr="00CB521E">
        <w:rPr>
          <w:rStyle w:val="StyleUnderline"/>
          <w:color w:val="000000" w:themeColor="text1"/>
          <w:highlight w:val="green"/>
        </w:rPr>
        <w:t>being</w:t>
      </w:r>
      <w:r w:rsidRPr="00CB521E">
        <w:rPr>
          <w:rStyle w:val="StyleUnderline"/>
          <w:color w:val="000000" w:themeColor="text1"/>
        </w:rPr>
        <w:t>;</w:t>
      </w:r>
      <w:proofErr w:type="gramEnd"/>
      <w:r w:rsidRPr="00CB521E">
        <w:rPr>
          <w:rStyle w:val="StyleUnderline"/>
          <w:color w:val="000000" w:themeColor="text1"/>
        </w:rPr>
        <w:t xml:space="preserve"> death, of life</w:t>
      </w:r>
      <w:r w:rsidRPr="00CB521E">
        <w:rPr>
          <w:color w:val="000000" w:themeColor="text1"/>
          <w:sz w:val="16"/>
        </w:rPr>
        <w:t xml:space="preserve">. (186X, PPCMBE) [generic] b. Whereas the raising or keeping a Standing Army within the United Kingdom of Great Britain and Ireland in Time of Peace, unless it be with the Consent of Parliament, is against Law. (1865, PPCMBE) [generic] c. Painful sensations, being mostly far more intense than </w:t>
      </w:r>
      <w:proofErr w:type="spellStart"/>
      <w:r w:rsidRPr="00CB521E">
        <w:rPr>
          <w:color w:val="000000" w:themeColor="text1"/>
          <w:sz w:val="16"/>
        </w:rPr>
        <w:t>pleasur</w:t>
      </w:r>
      <w:proofErr w:type="spellEnd"/>
      <w:r w:rsidRPr="00CB521E">
        <w:rPr>
          <w:color w:val="000000" w:themeColor="text1"/>
          <w:sz w:val="16"/>
        </w:rPr>
        <w:t>- able ones, cause muscular actions of a much more decided kind. A sudden twinge produces a convulsive start of the whole body. A pain less violent, but continuous, is accompanied by a knitting of the brows, a setting of the teeth or biting of the lip, and a contraction of the features generally. (1854-1859, CLMET3.1) [generic]</w:t>
      </w:r>
    </w:p>
    <w:p w14:paraId="0794068E" w14:textId="031C3E79" w:rsidR="007221BC" w:rsidRPr="00CB521E" w:rsidRDefault="007221BC" w:rsidP="007221BC">
      <w:pPr>
        <w:pStyle w:val="Heading4"/>
        <w:rPr>
          <w:rStyle w:val="Emphasis"/>
          <w:rFonts w:cstheme="majorBidi"/>
          <w:b/>
          <w:iCs/>
          <w:color w:val="000000" w:themeColor="text1"/>
          <w:sz w:val="26"/>
          <w:u w:val="none"/>
        </w:rPr>
      </w:pPr>
      <w:r w:rsidRPr="00CB521E">
        <w:rPr>
          <w:color w:val="000000" w:themeColor="text1"/>
        </w:rPr>
        <w:t xml:space="preserve">Jurisdiction – the judge doesn’t have the authority to vote </w:t>
      </w:r>
      <w:proofErr w:type="spellStart"/>
      <w:r w:rsidRPr="00CB521E">
        <w:rPr>
          <w:color w:val="000000" w:themeColor="text1"/>
        </w:rPr>
        <w:t>aff</w:t>
      </w:r>
      <w:proofErr w:type="spellEnd"/>
      <w:r w:rsidRPr="00CB521E">
        <w:rPr>
          <w:color w:val="000000" w:themeColor="text1"/>
        </w:rPr>
        <w:t xml:space="preserve"> if it wasn’t legitimate </w:t>
      </w:r>
    </w:p>
    <w:p w14:paraId="54CC31AD" w14:textId="77777777" w:rsidR="007221BC" w:rsidRPr="00CB521E" w:rsidRDefault="007221BC" w:rsidP="007221BC">
      <w:pPr>
        <w:pStyle w:val="Heading4"/>
        <w:rPr>
          <w:color w:val="000000" w:themeColor="text1"/>
        </w:rPr>
      </w:pPr>
      <w:r w:rsidRPr="00CB521E">
        <w:rPr>
          <w:color w:val="000000" w:themeColor="text1"/>
        </w:rPr>
        <w:t xml:space="preserve">Vote neg for limits and ground – infinite combination of </w:t>
      </w:r>
      <w:proofErr w:type="spellStart"/>
      <w:r w:rsidRPr="00CB521E">
        <w:rPr>
          <w:color w:val="000000" w:themeColor="text1"/>
        </w:rPr>
        <w:t>affs</w:t>
      </w:r>
      <w:proofErr w:type="spellEnd"/>
      <w:r w:rsidRPr="00CB521E">
        <w:rPr>
          <w:color w:val="000000" w:themeColor="text1"/>
        </w:rPr>
        <w:t xml:space="preserve"> </w:t>
      </w:r>
      <w:r w:rsidRPr="00CB521E">
        <w:rPr>
          <w:bCs/>
          <w:color w:val="000000" w:themeColor="text1"/>
          <w:szCs w:val="26"/>
        </w:rPr>
        <w:t xml:space="preserve">from </w:t>
      </w:r>
      <w:proofErr w:type="spellStart"/>
      <w:r w:rsidRPr="00CB521E">
        <w:rPr>
          <w:bCs/>
          <w:color w:val="000000" w:themeColor="text1"/>
          <w:szCs w:val="26"/>
        </w:rPr>
        <w:t>starlink</w:t>
      </w:r>
      <w:proofErr w:type="spellEnd"/>
      <w:r w:rsidRPr="00CB521E">
        <w:rPr>
          <w:bCs/>
          <w:color w:val="000000" w:themeColor="text1"/>
          <w:szCs w:val="26"/>
        </w:rPr>
        <w:t>, blue origin virgin galactic</w:t>
      </w:r>
      <w:r w:rsidRPr="00CB521E">
        <w:rPr>
          <w:color w:val="000000" w:themeColor="text1"/>
        </w:rPr>
        <w:t xml:space="preserve">. Explodes </w:t>
      </w:r>
      <w:proofErr w:type="spellStart"/>
      <w:r w:rsidRPr="00CB521E">
        <w:rPr>
          <w:color w:val="000000" w:themeColor="text1"/>
        </w:rPr>
        <w:t>aff</w:t>
      </w:r>
      <w:proofErr w:type="spellEnd"/>
      <w:r w:rsidRPr="00CB521E">
        <w:rPr>
          <w:color w:val="000000" w:themeColor="text1"/>
        </w:rPr>
        <w:t xml:space="preserve"> ground – you cherry-pick </w:t>
      </w:r>
      <w:proofErr w:type="spellStart"/>
      <w:r w:rsidRPr="00CB521E">
        <w:rPr>
          <w:color w:val="000000" w:themeColor="text1"/>
        </w:rPr>
        <w:t>affs</w:t>
      </w:r>
      <w:proofErr w:type="spellEnd"/>
      <w:r w:rsidRPr="00CB521E">
        <w:rPr>
          <w:color w:val="000000" w:themeColor="text1"/>
        </w:rPr>
        <w:t xml:space="preserve"> with no neg ground and I must prep all </w:t>
      </w:r>
      <w:proofErr w:type="spellStart"/>
      <w:r w:rsidRPr="00CB521E">
        <w:rPr>
          <w:color w:val="000000" w:themeColor="text1"/>
        </w:rPr>
        <w:t>affs</w:t>
      </w:r>
      <w:proofErr w:type="spellEnd"/>
      <w:r w:rsidRPr="00CB521E">
        <w:rPr>
          <w:color w:val="000000" w:themeColor="text1"/>
        </w:rPr>
        <w:t xml:space="preserve"> while they prep one – generics like mining and </w:t>
      </w:r>
      <w:proofErr w:type="spellStart"/>
      <w:r w:rsidRPr="00CB521E">
        <w:rPr>
          <w:color w:val="000000" w:themeColor="text1"/>
        </w:rPr>
        <w:t>spacecol</w:t>
      </w:r>
      <w:proofErr w:type="spellEnd"/>
      <w:r w:rsidRPr="00CB521E">
        <w:rPr>
          <w:color w:val="000000" w:themeColor="text1"/>
        </w:rPr>
        <w:t xml:space="preserve"> don’t link.</w:t>
      </w:r>
    </w:p>
    <w:p w14:paraId="389AAD9D" w14:textId="77777777" w:rsidR="007221BC" w:rsidRPr="00CB521E" w:rsidRDefault="007221BC" w:rsidP="007221BC">
      <w:pPr>
        <w:pStyle w:val="Heading4"/>
        <w:rPr>
          <w:color w:val="000000" w:themeColor="text1"/>
          <w:sz w:val="16"/>
        </w:rPr>
      </w:pPr>
      <w:r w:rsidRPr="00CB521E">
        <w:rPr>
          <w:color w:val="000000" w:themeColor="text1"/>
        </w:rPr>
        <w:t xml:space="preserve">Supercharged by them not defending implementation – I can’t </w:t>
      </w:r>
      <w:proofErr w:type="gramStart"/>
      <w:r w:rsidRPr="00CB521E">
        <w:rPr>
          <w:color w:val="000000" w:themeColor="text1"/>
        </w:rPr>
        <w:t>make shift</w:t>
      </w:r>
      <w:proofErr w:type="gramEnd"/>
      <w:r w:rsidRPr="00CB521E">
        <w:rPr>
          <w:color w:val="000000" w:themeColor="text1"/>
        </w:rPr>
        <w:t xml:space="preserve"> DA like US primacy, solvency deficits CP – no PICs because no implementation </w:t>
      </w:r>
    </w:p>
    <w:p w14:paraId="21032BDD" w14:textId="77777777" w:rsidR="007221BC" w:rsidRPr="00CB521E" w:rsidRDefault="007221BC" w:rsidP="007221BC">
      <w:pPr>
        <w:pStyle w:val="Heading4"/>
        <w:rPr>
          <w:color w:val="000000" w:themeColor="text1"/>
        </w:rPr>
      </w:pPr>
      <w:r w:rsidRPr="00CB521E">
        <w:rPr>
          <w:color w:val="000000" w:themeColor="text1"/>
        </w:rPr>
        <w:t xml:space="preserve">TVA Solves – read this </w:t>
      </w:r>
      <w:proofErr w:type="spellStart"/>
      <w:r w:rsidRPr="00CB521E">
        <w:rPr>
          <w:color w:val="000000" w:themeColor="text1"/>
        </w:rPr>
        <w:t>aff</w:t>
      </w:r>
      <w:proofErr w:type="spellEnd"/>
      <w:r w:rsidRPr="00CB521E">
        <w:rPr>
          <w:color w:val="000000" w:themeColor="text1"/>
        </w:rPr>
        <w:t xml:space="preserve"> as an advantage – we still get discussion on their </w:t>
      </w:r>
      <w:proofErr w:type="spellStart"/>
      <w:r w:rsidRPr="00CB521E">
        <w:rPr>
          <w:color w:val="000000" w:themeColor="text1"/>
        </w:rPr>
        <w:t>aff</w:t>
      </w:r>
      <w:proofErr w:type="spellEnd"/>
      <w:r w:rsidRPr="00CB521E">
        <w:rPr>
          <w:color w:val="000000" w:themeColor="text1"/>
        </w:rPr>
        <w:t>.</w:t>
      </w:r>
    </w:p>
    <w:p w14:paraId="45F4B193" w14:textId="23082E5A" w:rsidR="00E800AB" w:rsidRDefault="00E800AB" w:rsidP="00E800AB">
      <w:pPr>
        <w:pStyle w:val="Heading3"/>
      </w:pPr>
      <w:r>
        <w:lastRenderedPageBreak/>
        <w:t xml:space="preserve">1NC – OFF </w:t>
      </w:r>
    </w:p>
    <w:p w14:paraId="0E794D4D" w14:textId="77777777" w:rsidR="007221BC" w:rsidRPr="00C57DB0" w:rsidRDefault="007221BC" w:rsidP="007221BC">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 Informational assemblages are </w:t>
      </w:r>
      <w:r w:rsidRPr="00C57DB0">
        <w:rPr>
          <w:u w:val="single"/>
          <w:lang w:val="en-CA"/>
        </w:rPr>
        <w:t>inaccessible</w:t>
      </w:r>
      <w:r w:rsidRPr="00C57DB0">
        <w:rPr>
          <w:lang w:val="en-CA"/>
        </w:rPr>
        <w:t xml:space="preserve"> to disabled bodies which form the instability that </w:t>
      </w:r>
      <w:r w:rsidRPr="00C57DB0">
        <w:rPr>
          <w:u w:val="single"/>
          <w:lang w:val="en-CA"/>
        </w:rPr>
        <w:t>threatens</w:t>
      </w:r>
      <w:r w:rsidRPr="00C57DB0">
        <w:rPr>
          <w:lang w:val="en-CA"/>
        </w:rPr>
        <w:t xml:space="preserve"> the humanist circle. </w:t>
      </w:r>
    </w:p>
    <w:p w14:paraId="5E9733D3" w14:textId="77777777" w:rsidR="007221BC" w:rsidRPr="00C57DB0" w:rsidRDefault="007221BC" w:rsidP="007221BC">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7" w:history="1">
        <w:r w:rsidRPr="00C57DB0">
          <w:rPr>
            <w:sz w:val="16"/>
            <w:szCs w:val="16"/>
          </w:rPr>
          <w:t>https://onlinelibrary.wiley.com/doi/abs/10.1111/comt.12054</w:t>
        </w:r>
      </w:hyperlink>
      <w:r w:rsidRPr="00C57DB0">
        <w:rPr>
          <w:sz w:val="16"/>
          <w:szCs w:val="16"/>
        </w:rPr>
        <w:t xml:space="preserve"> // Xu]</w:t>
      </w:r>
    </w:p>
    <w:p w14:paraId="69AC0FF9" w14:textId="77777777" w:rsidR="007221BC" w:rsidRPr="00F3667F" w:rsidRDefault="007221BC" w:rsidP="007221BC">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proofErr w:type="gramStart"/>
      <w:r w:rsidRPr="00C57DB0">
        <w:rPr>
          <w:rStyle w:val="StyleUnderline"/>
          <w:highlight w:val="green"/>
        </w:rPr>
        <w:t>yet</w:t>
      </w:r>
      <w:r w:rsidRPr="00C57DB0">
        <w:rPr>
          <w:rStyle w:val="StyleUnderline"/>
        </w:rPr>
        <w:t>,</w:t>
      </w:r>
      <w:proofErr w:type="gramEnd"/>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proofErr w:type="gramStart"/>
      <w:r w:rsidRPr="00C57DB0">
        <w:rPr>
          <w:sz w:val="14"/>
        </w:rPr>
        <w:t>principle</w:t>
      </w:r>
      <w:proofErr w:type="gramEnd"/>
      <w:r w:rsidRPr="00C57DB0">
        <w:rPr>
          <w:sz w:val="14"/>
        </w:rPr>
        <w:t xml:space="preserv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 xml:space="preserve">The liberal subject, as Katherine </w:t>
      </w:r>
      <w:proofErr w:type="spellStart"/>
      <w:r w:rsidRPr="00C57DB0">
        <w:rPr>
          <w:sz w:val="14"/>
        </w:rPr>
        <w:t>Hayles</w:t>
      </w:r>
      <w:proofErr w:type="spellEnd"/>
      <w:r w:rsidRPr="00C57DB0">
        <w:rPr>
          <w:sz w:val="14"/>
        </w:rPr>
        <w:t xml:space="preserve">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C57DB0">
        <w:rPr>
          <w:sz w:val="14"/>
        </w:rPr>
        <w:t>Wildon</w:t>
      </w:r>
      <w:proofErr w:type="spellEnd"/>
      <w:r w:rsidRPr="00C57DB0">
        <w:rPr>
          <w:sz w:val="14"/>
        </w:rPr>
        <w:t xml:space="preserve"> </w:t>
      </w:r>
      <w:proofErr w:type="spellStart"/>
      <w:r w:rsidRPr="00C57DB0">
        <w:rPr>
          <w:sz w:val="14"/>
        </w:rPr>
        <w:t>Carr</w:t>
      </w:r>
      <w:proofErr w:type="spellEnd"/>
      <w:r w:rsidRPr="00C57DB0">
        <w:rPr>
          <w:sz w:val="14"/>
        </w:rPr>
        <w:t xml:space="preserve">, a </w:t>
      </w:r>
      <w:r w:rsidRPr="00C57DB0">
        <w:rPr>
          <w:sz w:val="14"/>
        </w:rPr>
        <w:lastRenderedPageBreak/>
        <w:t xml:space="preserve">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C57DB0">
        <w:rPr>
          <w:sz w:val="14"/>
        </w:rPr>
        <w:t>Mladen</w:t>
      </w:r>
      <w:proofErr w:type="spellEnd"/>
      <w:r w:rsidRPr="00C57DB0">
        <w:rPr>
          <w:sz w:val="14"/>
        </w:rPr>
        <w:t xml:space="preserve"> </w:t>
      </w:r>
      <w:proofErr w:type="spellStart"/>
      <w:r w:rsidRPr="00C57DB0">
        <w:rPr>
          <w:sz w:val="14"/>
        </w:rPr>
        <w:t>Dolar</w:t>
      </w:r>
      <w:proofErr w:type="spellEnd"/>
      <w:r w:rsidRPr="00C57DB0">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C57DB0">
        <w:rPr>
          <w:sz w:val="14"/>
        </w:rPr>
        <w:t>Dolar</w:t>
      </w:r>
      <w:proofErr w:type="spellEnd"/>
      <w:r w:rsidRPr="00C57DB0">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C57DB0">
        <w:rPr>
          <w:sz w:val="14"/>
        </w:rPr>
        <w:t>Dolar</w:t>
      </w:r>
      <w:proofErr w:type="spellEnd"/>
      <w:r w:rsidRPr="00C57DB0">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w:t>
      </w:r>
      <w:r w:rsidRPr="00C57DB0">
        <w:rPr>
          <w:sz w:val="14"/>
        </w:rPr>
        <w:lastRenderedPageBreak/>
        <w:t xml:space="preserve">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C57DB0">
        <w:rPr>
          <w:sz w:val="14"/>
        </w:rPr>
        <w:t>Nayar</w:t>
      </w:r>
      <w:proofErr w:type="spellEnd"/>
      <w:r w:rsidRPr="00C57DB0">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C57DB0">
        <w:rPr>
          <w:sz w:val="14"/>
        </w:rPr>
        <w:t>Hayles</w:t>
      </w:r>
      <w:proofErr w:type="spellEnd"/>
      <w:r w:rsidRPr="00C57DB0">
        <w:rPr>
          <w:sz w:val="14"/>
        </w:rPr>
        <w:t xml:space="preserve">,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w:t>
      </w:r>
      <w:r w:rsidRPr="00C57DB0">
        <w:rPr>
          <w:sz w:val="14"/>
        </w:rPr>
        <w:lastRenderedPageBreak/>
        <w:t xml:space="preserve">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C57DB0">
        <w:rPr>
          <w:sz w:val="14"/>
        </w:rPr>
        <w:t>Dolmage</w:t>
      </w:r>
      <w:proofErr w:type="spellEnd"/>
      <w:r w:rsidRPr="00C57DB0">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C57DB0">
        <w:rPr>
          <w:sz w:val="14"/>
        </w:rPr>
        <w:t>Kafer</w:t>
      </w:r>
      <w:proofErr w:type="spellEnd"/>
      <w:r w:rsidRPr="00C57DB0">
        <w:rPr>
          <w:sz w:val="14"/>
        </w:rPr>
        <w:t xml:space="preserve">,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w:t>
      </w:r>
      <w:proofErr w:type="spellStart"/>
      <w:r w:rsidRPr="00C57DB0">
        <w:rPr>
          <w:sz w:val="14"/>
        </w:rPr>
        <w:t>Hayles</w:t>
      </w:r>
      <w:proofErr w:type="spellEnd"/>
      <w:r w:rsidRPr="00C57DB0">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C57DB0">
        <w:rPr>
          <w:sz w:val="14"/>
        </w:rPr>
        <w:t>Hayles</w:t>
      </w:r>
      <w:proofErr w:type="spellEnd"/>
      <w:r w:rsidRPr="00C57DB0">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C57DB0">
        <w:rPr>
          <w:sz w:val="14"/>
        </w:rPr>
        <w:t>Hayles</w:t>
      </w:r>
      <w:proofErr w:type="spellEnd"/>
      <w:r w:rsidRPr="00C57DB0">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C57DB0">
        <w:rPr>
          <w:sz w:val="14"/>
        </w:rPr>
        <w:t>Hayles</w:t>
      </w:r>
      <w:proofErr w:type="spellEnd"/>
      <w:r w:rsidRPr="00C57DB0">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w:t>
      </w:r>
      <w:proofErr w:type="spellStart"/>
      <w:r w:rsidRPr="00C57DB0">
        <w:rPr>
          <w:sz w:val="14"/>
        </w:rPr>
        <w:t>Dolmage</w:t>
      </w:r>
      <w:proofErr w:type="spellEnd"/>
      <w:r w:rsidRPr="00C57DB0">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C57DB0">
        <w:rPr>
          <w:sz w:val="14"/>
        </w:rPr>
        <w:t>Hayles</w:t>
      </w:r>
      <w:proofErr w:type="spellEnd"/>
      <w:r w:rsidRPr="00C57DB0">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w:t>
      </w:r>
      <w:proofErr w:type="spellStart"/>
      <w:r w:rsidRPr="00C57DB0">
        <w:rPr>
          <w:sz w:val="14"/>
        </w:rPr>
        <w:t>Nayar</w:t>
      </w:r>
      <w:proofErr w:type="spellEnd"/>
      <w:r w:rsidRPr="00C57DB0">
        <w:rPr>
          <w:sz w:val="14"/>
        </w:rPr>
        <w:t xml:space="preserve">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w:t>
      </w:r>
      <w:proofErr w:type="spellStart"/>
      <w:r w:rsidRPr="00C57DB0">
        <w:rPr>
          <w:rStyle w:val="StyleUnderline"/>
        </w:rPr>
        <w:t>Nayar</w:t>
      </w:r>
      <w:proofErr w:type="spellEnd"/>
      <w:r w:rsidRPr="00C57DB0">
        <w:rPr>
          <w:rStyle w:val="StyleUnderline"/>
        </w:rPr>
        <w:t xml:space="preserve"> those </w:t>
      </w:r>
      <w:r w:rsidRPr="00C57DB0">
        <w:rPr>
          <w:rStyle w:val="StyleUnderline"/>
          <w:highlight w:val="green"/>
        </w:rPr>
        <w:t>for which networks do not exist</w:t>
      </w:r>
      <w:r w:rsidRPr="00C57DB0">
        <w:rPr>
          <w:sz w:val="14"/>
        </w:rPr>
        <w:t xml:space="preserve">. While </w:t>
      </w:r>
      <w:proofErr w:type="spellStart"/>
      <w:r w:rsidRPr="00C57DB0">
        <w:rPr>
          <w:sz w:val="14"/>
        </w:rPr>
        <w:t>Nayar’s</w:t>
      </w:r>
      <w:proofErr w:type="spellEnd"/>
      <w:r w:rsidRPr="00C57DB0">
        <w:rPr>
          <w:sz w:val="14"/>
        </w:rPr>
        <w:t xml:space="preserve">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08EDB9FF" w14:textId="77777777" w:rsidR="007221BC" w:rsidRPr="00C57DB0" w:rsidRDefault="007221BC" w:rsidP="007221BC">
      <w:pPr>
        <w:pStyle w:val="Heading4"/>
        <w:spacing w:before="0" w:line="276" w:lineRule="auto"/>
      </w:pPr>
      <w:r w:rsidRPr="00C57DB0">
        <w:lastRenderedPageBreak/>
        <w:t xml:space="preserve">The 1AC is a form of loco parentis – their action of governing the actions of other nations creates a distinction between </w:t>
      </w:r>
      <w:proofErr w:type="gramStart"/>
      <w:r w:rsidRPr="00C57DB0">
        <w:t>ourselves</w:t>
      </w:r>
      <w:proofErr w:type="gramEnd"/>
      <w:r w:rsidRPr="00C57DB0">
        <w:t xml:space="preserve"> as “full and smart subjects” versus the other “irrational and crazy nations” who will engage in bad actions. This sustains the divide between a “child” and a “adult” – this developmental logic supercharges ableist oppression by validating the “inferior” “superior” divide, </w:t>
      </w:r>
    </w:p>
    <w:p w14:paraId="23052CC0" w14:textId="77777777" w:rsidR="007221BC" w:rsidRPr="00C57DB0" w:rsidRDefault="007221BC" w:rsidP="007221BC">
      <w:pPr>
        <w:spacing w:line="276" w:lineRule="auto"/>
        <w:rPr>
          <w:rFonts w:asciiTheme="minorHAnsi" w:hAnsiTheme="minorHAnsi" w:cstheme="minorHAnsi"/>
        </w:rPr>
      </w:pPr>
      <w:r w:rsidRPr="00C57DB0">
        <w:rPr>
          <w:rFonts w:asciiTheme="minorHAnsi" w:hAnsiTheme="minorHAnsi" w:cstheme="minorHAnsi"/>
          <w:b/>
          <w:bCs/>
        </w:rPr>
        <w:t xml:space="preserve">Mills and </w:t>
      </w:r>
      <w:proofErr w:type="spellStart"/>
      <w:r w:rsidRPr="00C57DB0">
        <w:rPr>
          <w:rFonts w:asciiTheme="minorHAnsi" w:hAnsiTheme="minorHAnsi" w:cstheme="minorHAnsi"/>
          <w:b/>
          <w:bCs/>
        </w:rPr>
        <w:t>Lefrançois</w:t>
      </w:r>
      <w:proofErr w:type="spellEnd"/>
      <w:r w:rsidRPr="00C57DB0">
        <w:rPr>
          <w:rFonts w:asciiTheme="minorHAnsi" w:hAnsiTheme="minorHAnsi" w:cstheme="minorHAnsi"/>
          <w:b/>
          <w:bCs/>
        </w:rPr>
        <w:t xml:space="preserve">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8"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9"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w:t>
      </w:r>
      <w:proofErr w:type="spellStart"/>
      <w:r w:rsidRPr="00C57DB0">
        <w:rPr>
          <w:rFonts w:asciiTheme="minorHAnsi" w:hAnsiTheme="minorHAnsi" w:cstheme="minorHAnsi"/>
          <w:sz w:val="16"/>
          <w:szCs w:val="16"/>
        </w:rPr>
        <w:t>Lefrançois</w:t>
      </w:r>
      <w:proofErr w:type="spellEnd"/>
      <w:r w:rsidRPr="00C57DB0">
        <w:rPr>
          <w:rFonts w:asciiTheme="minorHAnsi" w:hAnsiTheme="minorHAnsi" w:cstheme="minorHAnsi"/>
          <w:sz w:val="16"/>
          <w:szCs w:val="16"/>
        </w:rPr>
        <w:t xml:space="preserve">(Professor @ School of Social Work for </w:t>
      </w:r>
      <w:hyperlink r:id="rId10"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1" w:history="1">
        <w:r w:rsidRPr="00C57DB0">
          <w:rPr>
            <w:rFonts w:asciiTheme="minorHAnsi" w:hAnsiTheme="minorHAnsi" w:cstheme="minorHAnsi"/>
            <w:sz w:val="16"/>
            <w:szCs w:val="16"/>
          </w:rPr>
          <w:t>Issue 7-8</w:t>
        </w:r>
      </w:hyperlink>
      <w:hyperlink r:id="rId12"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3"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189295AC" w14:textId="77777777" w:rsidR="007221BC" w:rsidRDefault="007221BC" w:rsidP="007221BC">
      <w:pPr>
        <w:spacing w:line="276" w:lineRule="auto"/>
        <w:rPr>
          <w:rFonts w:asciiTheme="minorHAnsi" w:hAnsiTheme="minorHAnsi" w:cstheme="minorHAnsi"/>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Nandy</w:t>
      </w:r>
      <w:proofErr w:type="spellEnd"/>
      <w:r w:rsidRPr="00C57DB0">
        <w:rPr>
          <w:rFonts w:asciiTheme="minorHAnsi" w:hAnsiTheme="minorHAnsi" w:cstheme="minorHAnsi"/>
          <w:sz w:val="12"/>
        </w:rPr>
        <w:t xml:space="preserve"> (2007), </w:t>
      </w:r>
      <w:r w:rsidRPr="00C57DB0">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C57DB0">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C57DB0">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C57DB0">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C57DB0">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C57DB0">
        <w:rPr>
          <w:rStyle w:val="Emphasis"/>
          <w:rFonts w:asciiTheme="minorHAnsi" w:hAnsiTheme="minorHAnsi" w:cstheme="minorHAnsi"/>
          <w:highlight w:val="green"/>
        </w:rPr>
        <w:t>colonialism and modernity</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C57DB0">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C57DB0">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C57DB0">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C57DB0">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C57DB0">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C57DB0">
        <w:rPr>
          <w:rStyle w:val="Emphasis"/>
          <w:rFonts w:asciiTheme="minorHAnsi" w:hAnsiTheme="minorHAnsi" w:cstheme="minorHAnsi"/>
          <w:highlight w:val="green"/>
        </w:rPr>
        <w:t xml:space="preserve">social, political, and psychological agendas of </w:t>
      </w:r>
      <w:r w:rsidRPr="00C57DB0">
        <w:rPr>
          <w:rStyle w:val="Emphasis"/>
          <w:rFonts w:asciiTheme="minorHAnsi" w:hAnsiTheme="minorHAnsi" w:cstheme="minorHAnsi"/>
        </w:rPr>
        <w:t xml:space="preserve">power and </w:t>
      </w:r>
      <w:r w:rsidRPr="00C57DB0">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C57DB0">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parental role within </w:t>
      </w:r>
      <w:r w:rsidRPr="00C57DB0">
        <w:rPr>
          <w:rStyle w:val="Emphasis"/>
          <w:rFonts w:asciiTheme="minorHAnsi" w:hAnsiTheme="minorHAnsi" w:cstheme="minorHAnsi"/>
        </w:rPr>
        <w:t xml:space="preserve">these socially constructed and contrived </w:t>
      </w:r>
      <w:r w:rsidRPr="00C57DB0">
        <w:rPr>
          <w:rStyle w:val="Emphasis"/>
          <w:rFonts w:asciiTheme="minorHAnsi" w:hAnsiTheme="minorHAnsi" w:cstheme="minorHAnsi"/>
          <w:highlight w:val="green"/>
        </w:rPr>
        <w:t>“parent-child” relations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The</w:t>
      </w:r>
      <w:r w:rsidRPr="00C57DB0">
        <w:rPr>
          <w:rStyle w:val="Emphasis"/>
          <w:rFonts w:asciiTheme="minorHAnsi" w:hAnsiTheme="minorHAnsi" w:cstheme="minorHAnsi"/>
        </w:rPr>
        <w:t xml:space="preserve"> developmental </w:t>
      </w:r>
      <w:r w:rsidRPr="00C57DB0">
        <w:rPr>
          <w:rStyle w:val="Emphasis"/>
          <w:rFonts w:asciiTheme="minorHAnsi" w:hAnsiTheme="minorHAnsi" w:cstheme="minorHAnsi"/>
          <w:highlight w:val="green"/>
        </w:rPr>
        <w:t xml:space="preserve">logic that underlies these </w:t>
      </w:r>
      <w:r w:rsidRPr="00C57DB0">
        <w:rPr>
          <w:rStyle w:val="Emphasis"/>
          <w:rFonts w:asciiTheme="minorHAnsi" w:hAnsiTheme="minorHAnsi" w:cstheme="minorHAnsi"/>
        </w:rPr>
        <w:t xml:space="preserve">power </w:t>
      </w:r>
      <w:r w:rsidRPr="00C57DB0">
        <w:rPr>
          <w:rStyle w:val="Emphasis"/>
          <w:rFonts w:asciiTheme="minorHAnsi" w:hAnsiTheme="minorHAnsi" w:cstheme="minorHAnsi"/>
          <w:highlight w:val="green"/>
        </w:rPr>
        <w:t xml:space="preserve">relations legitimizes </w:t>
      </w:r>
      <w:r w:rsidRPr="00C57DB0">
        <w:rPr>
          <w:rStyle w:val="Emphasis"/>
          <w:rFonts w:asciiTheme="minorHAnsi" w:hAnsiTheme="minorHAnsi" w:cstheme="minorHAnsi"/>
        </w:rPr>
        <w:t xml:space="preserve">various </w:t>
      </w:r>
      <w:r w:rsidRPr="00C57DB0">
        <w:rPr>
          <w:rStyle w:val="Emphasis"/>
          <w:rFonts w:asciiTheme="minorHAnsi" w:hAnsiTheme="minorHAnsi" w:cstheme="minorHAnsi"/>
          <w:highlight w:val="green"/>
        </w:rPr>
        <w:t xml:space="preserve">regimes </w:t>
      </w:r>
      <w:r w:rsidRPr="00C57DB0">
        <w:rPr>
          <w:rStyle w:val="Emphasis"/>
          <w:rFonts w:asciiTheme="minorHAnsi" w:hAnsiTheme="minorHAnsi" w:cstheme="minorHAnsi"/>
        </w:rPr>
        <w:t xml:space="preserve">of ruling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promote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C57DB0">
        <w:rPr>
          <w:rStyle w:val="Emphasis"/>
          <w:rFonts w:asciiTheme="minorHAnsi" w:hAnsiTheme="minorHAnsi" w:cstheme="minorHAnsi"/>
          <w:highlight w:val="green"/>
        </w:rPr>
        <w:t>in the name of benevolence</w:t>
      </w:r>
      <w:r w:rsidRPr="00C57DB0">
        <w:rPr>
          <w:rFonts w:asciiTheme="minorHAnsi" w:hAnsiTheme="minorHAnsi" w:cstheme="minorHAnsi"/>
          <w:sz w:val="12"/>
        </w:rPr>
        <w:t xml:space="preserve">. In this article, we demonstrate the ways in which </w:t>
      </w:r>
      <w:r w:rsidRPr="00C57DB0">
        <w:rPr>
          <w:rStyle w:val="Emphasis"/>
          <w:rFonts w:asciiTheme="minorHAnsi" w:hAnsiTheme="minorHAnsi" w:cstheme="minorHAnsi"/>
          <w:highlight w:val="green"/>
        </w:rPr>
        <w:t>these forced paternalistic encounters</w:t>
      </w:r>
      <w:r w:rsidRPr="00C57DB0">
        <w:rPr>
          <w:rStyle w:val="Emphasis"/>
          <w:rFonts w:asciiTheme="minorHAnsi" w:hAnsiTheme="minorHAnsi" w:cstheme="minorHAnsi"/>
        </w:rPr>
        <w:t xml:space="preserve">, and the infantilization that characterize them, </w:t>
      </w:r>
      <w:r w:rsidRPr="00C57DB0">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C57DB0">
        <w:rPr>
          <w:rStyle w:val="Emphasis"/>
          <w:rFonts w:asciiTheme="minorHAnsi" w:hAnsiTheme="minorHAnsi" w:cstheme="minorHAnsi"/>
          <w:highlight w:val="green"/>
        </w:rPr>
        <w:t xml:space="preserve">to </w:t>
      </w:r>
      <w:proofErr w:type="gramStart"/>
      <w:r w:rsidRPr="00C57DB0">
        <w:rPr>
          <w:rStyle w:val="Emphasis"/>
          <w:rFonts w:asciiTheme="minorHAnsi" w:hAnsiTheme="minorHAnsi" w:cstheme="minorHAnsi"/>
          <w:highlight w:val="green"/>
        </w:rPr>
        <w:t>debase</w:t>
      </w:r>
      <w:proofErr w:type="gramEnd"/>
      <w:r w:rsidRPr="00C57DB0">
        <w:rPr>
          <w:rStyle w:val="Emphasis"/>
          <w:rFonts w:asciiTheme="minorHAnsi" w:hAnsiTheme="minorHAnsi" w:cstheme="minorHAnsi"/>
          <w:highlight w:val="green"/>
        </w:rPr>
        <w:t xml:space="preserve"> and erase racialized</w:t>
      </w:r>
      <w:r w:rsidRPr="00C57DB0">
        <w:rPr>
          <w:rStyle w:val="Emphasis"/>
          <w:rFonts w:asciiTheme="minorHAnsi" w:hAnsiTheme="minorHAnsi" w:cstheme="minorHAnsi"/>
        </w:rPr>
        <w:t xml:space="preserve">/colonized, </w:t>
      </w:r>
      <w:proofErr w:type="spellStart"/>
      <w:r w:rsidRPr="00C57DB0">
        <w:rPr>
          <w:rStyle w:val="Emphasis"/>
          <w:rFonts w:asciiTheme="minorHAnsi" w:hAnsiTheme="minorHAnsi" w:cstheme="minorHAnsi"/>
          <w:highlight w:val="green"/>
        </w:rPr>
        <w:t>psychiatrized</w:t>
      </w:r>
      <w:proofErr w:type="spellEnd"/>
      <w:r w:rsidRPr="00C57DB0">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C57DB0">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C57DB0">
        <w:rPr>
          <w:rStyle w:val="Emphasis"/>
          <w:rFonts w:asciiTheme="minorHAnsi" w:hAnsiTheme="minorHAnsi" w:cstheme="minorHAnsi"/>
          <w:highlight w:val="green"/>
        </w:rPr>
        <w:t>also serve to reinscribe children themselves 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but also the global categorizing of whole groups of people as being undeveloped, underdeveloped and/or wrongly developed. Correspondingly, we understand </w:t>
      </w:r>
      <w:r w:rsidRPr="00C57DB0">
        <w:rPr>
          <w:rStyle w:val="Emphasis"/>
          <w:rFonts w:asciiTheme="minorHAnsi" w:hAnsiTheme="minorHAnsi" w:cstheme="minorHAnsi"/>
          <w:highlight w:val="green"/>
        </w:rPr>
        <w:t>the importance placed within mainstream corporate academia upon the subfields of developmental studies within</w:t>
      </w:r>
      <w:r w:rsidRPr="00C57DB0">
        <w:rPr>
          <w:rStyle w:val="Emphasis"/>
          <w:rFonts w:asciiTheme="minorHAnsi" w:hAnsiTheme="minorHAnsi" w:cstheme="minorHAnsi"/>
        </w:rPr>
        <w:t xml:space="preserve"> political science, international development, </w:t>
      </w:r>
      <w:r w:rsidRPr="00C57DB0">
        <w:rPr>
          <w:rStyle w:val="Emphasis"/>
          <w:rFonts w:asciiTheme="minorHAnsi" w:hAnsiTheme="minorHAnsi" w:cstheme="minorHAnsi"/>
          <w:highlight w:val="green"/>
        </w:rPr>
        <w:t>i</w:t>
      </w:r>
      <w:r w:rsidRPr="00C57DB0">
        <w:rPr>
          <w:rStyle w:val="Emphasis"/>
          <w:rFonts w:asciiTheme="minorHAnsi" w:hAnsiTheme="minorHAnsi" w:cstheme="minorHAnsi"/>
        </w:rPr>
        <w:t xml:space="preserve">nternational </w:t>
      </w:r>
      <w:r w:rsidRPr="00C57DB0">
        <w:rPr>
          <w:rStyle w:val="Emphasis"/>
          <w:rFonts w:asciiTheme="minorHAnsi" w:hAnsiTheme="minorHAnsi" w:cstheme="minorHAnsi"/>
          <w:highlight w:val="green"/>
        </w:rPr>
        <w:t>r</w:t>
      </w:r>
      <w:r w:rsidRPr="00C57DB0">
        <w:rPr>
          <w:rStyle w:val="Emphasis"/>
          <w:rFonts w:asciiTheme="minorHAnsi" w:hAnsiTheme="minorHAnsi" w:cstheme="minorHAnsi"/>
        </w:rPr>
        <w:t xml:space="preserve">elations, economics, geography, child psychology, and medicine, all </w:t>
      </w:r>
      <w:r w:rsidRPr="00C57DB0">
        <w:rPr>
          <w:rStyle w:val="Emphasis"/>
          <w:rFonts w:asciiTheme="minorHAnsi" w:hAnsiTheme="minorHAnsi" w:cstheme="minorHAnsi"/>
          <w:highlight w:val="green"/>
        </w:rPr>
        <w:t>which serve the same function of maintaining</w:t>
      </w:r>
      <w:r w:rsidRPr="00C57DB0">
        <w:rPr>
          <w:rStyle w:val="Emphasis"/>
          <w:rFonts w:asciiTheme="minorHAnsi" w:hAnsiTheme="minorHAnsi" w:cstheme="minorHAnsi"/>
        </w:rPr>
        <w:t xml:space="preserve"> the status quo of (</w:t>
      </w:r>
      <w:r w:rsidRPr="00C57DB0">
        <w:rPr>
          <w:rStyle w:val="Emphasis"/>
          <w:rFonts w:asciiTheme="minorHAnsi" w:hAnsiTheme="minorHAnsi" w:cstheme="minorHAnsi"/>
          <w:highlight w:val="green"/>
        </w:rPr>
        <w:t>white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supremacy whilst (re)producing majority</w:t>
      </w:r>
      <w:r w:rsidRPr="00C57DB0">
        <w:rPr>
          <w:rStyle w:val="Emphasis"/>
          <w:rFonts w:asciiTheme="minorHAnsi" w:hAnsiTheme="minorHAnsi" w:cstheme="minorHAnsi"/>
        </w:rPr>
        <w:t xml:space="preserve"> world people, children, </w:t>
      </w:r>
      <w:proofErr w:type="spellStart"/>
      <w:r w:rsidRPr="00C57DB0">
        <w:rPr>
          <w:rStyle w:val="Emphasis"/>
          <w:rFonts w:asciiTheme="minorHAnsi" w:hAnsiTheme="minorHAnsi" w:cstheme="minorHAnsi"/>
        </w:rPr>
        <w:t>psychiatrized</w:t>
      </w:r>
      <w:proofErr w:type="spellEnd"/>
      <w:r w:rsidRPr="00C57DB0">
        <w:rPr>
          <w:rStyle w:val="Emphasis"/>
          <w:rFonts w:asciiTheme="minorHAnsi" w:hAnsiTheme="minorHAnsi" w:cstheme="minorHAnsi"/>
        </w:rPr>
        <w:t xml:space="preserve"> and/or </w:t>
      </w:r>
      <w:r w:rsidRPr="00C57DB0">
        <w:rPr>
          <w:rStyle w:val="Emphasis"/>
          <w:rFonts w:asciiTheme="minorHAnsi" w:hAnsiTheme="minorHAnsi" w:cstheme="minorHAnsi"/>
          <w:highlight w:val="green"/>
        </w:rPr>
        <w:t>disabled people as childlike</w:t>
      </w:r>
      <w:r w:rsidRPr="00C57DB0">
        <w:rPr>
          <w:rFonts w:asciiTheme="minorHAnsi" w:hAnsiTheme="minorHAnsi" w:cstheme="minorHAnsi"/>
          <w:sz w:val="12"/>
        </w:rPr>
        <w:t xml:space="preserve">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We expose and contest such debasement whilst also disputing the essentialized and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meanings contained within </w:t>
      </w:r>
      <w:r w:rsidRPr="00C57DB0">
        <w:rPr>
          <w:rStyle w:val="Emphasis"/>
          <w:rFonts w:asciiTheme="minorHAnsi" w:hAnsiTheme="minorHAnsi" w:cstheme="minorHAnsi"/>
          <w:highlight w:val="green"/>
        </w:rPr>
        <w:t xml:space="preserve">the very concept of childlike, a concept which emanates from dominant </w:t>
      </w:r>
      <w:proofErr w:type="spellStart"/>
      <w:r w:rsidRPr="00C57DB0">
        <w:rPr>
          <w:rStyle w:val="Emphasis"/>
          <w:rFonts w:asciiTheme="minorHAnsi" w:hAnsiTheme="minorHAnsi" w:cstheme="minorHAnsi"/>
          <w:highlight w:val="green"/>
        </w:rPr>
        <w:t>Eurowestern</w:t>
      </w:r>
      <w:proofErr w:type="spellEnd"/>
      <w:r w:rsidRPr="00C57DB0">
        <w:rPr>
          <w:rStyle w:val="Emphasis"/>
          <w:rFonts w:asciiTheme="minorHAnsi" w:hAnsiTheme="minorHAnsi" w:cstheme="minorHAnsi"/>
          <w:highlight w:val="green"/>
        </w:rPr>
        <w:t xml:space="preserve"> and adult-centric constructions of childhood.</w:t>
      </w:r>
      <w:r w:rsidRPr="00C57DB0">
        <w:rPr>
          <w:rFonts w:asciiTheme="minorHAnsi" w:hAnsiTheme="minorHAnsi" w:cstheme="minorHAnsi"/>
          <w:sz w:val="12"/>
        </w:rPr>
        <w:t xml:space="preserve"> Metaphor is “pervasive in everyday life</w:t>
      </w:r>
      <w:proofErr w:type="gramStart"/>
      <w:r w:rsidRPr="00C57DB0">
        <w:rPr>
          <w:rFonts w:asciiTheme="minorHAnsi" w:hAnsiTheme="minorHAnsi" w:cstheme="minorHAnsi"/>
          <w:sz w:val="12"/>
        </w:rPr>
        <w:t>”, and</w:t>
      </w:r>
      <w:proofErr w:type="gramEnd"/>
      <w:r w:rsidRPr="00C57DB0">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C57DB0">
        <w:rPr>
          <w:rFonts w:asciiTheme="minorHAnsi" w:hAnsiTheme="minorHAnsi" w:cstheme="minorHAnsi"/>
          <w:sz w:val="12"/>
        </w:rPr>
        <w:t>such, and</w:t>
      </w:r>
      <w:proofErr w:type="gramEnd"/>
      <w:r w:rsidRPr="00C57DB0">
        <w:rPr>
          <w:rFonts w:asciiTheme="minorHAnsi" w:hAnsiTheme="minorHAnsi" w:cstheme="minorHAnsi"/>
          <w:sz w:val="12"/>
        </w:rPr>
        <w:t xml:space="preserve"> may be historically entangled with one another. Metaphors are contextually bound and have a performative aspect in that they structure what action we can take (</w:t>
      </w:r>
      <w:proofErr w:type="spellStart"/>
      <w:r w:rsidRPr="00C57DB0">
        <w:rPr>
          <w:rFonts w:asciiTheme="minorHAnsi" w:hAnsiTheme="minorHAnsi" w:cstheme="minorHAnsi"/>
          <w:sz w:val="12"/>
        </w:rPr>
        <w:t>Kövecses</w:t>
      </w:r>
      <w:proofErr w:type="spellEnd"/>
      <w:r w:rsidRPr="00C57DB0">
        <w:rPr>
          <w:rFonts w:asciiTheme="minorHAnsi" w:hAnsiTheme="minorHAnsi" w:cstheme="minorHAnsi"/>
          <w:sz w:val="12"/>
        </w:rPr>
        <w:t xml:space="preserve">,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w:t>
      </w:r>
      <w:proofErr w:type="gramStart"/>
      <w:r w:rsidRPr="00C57DB0">
        <w:rPr>
          <w:rFonts w:asciiTheme="minorHAnsi" w:hAnsiTheme="minorHAnsi" w:cstheme="minorHAnsi"/>
          <w:sz w:val="12"/>
        </w:rPr>
        <w:t>about</w:t>
      </w:r>
      <w:proofErr w:type="gramEnd"/>
      <w:r w:rsidRPr="00C57DB0">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C57DB0">
        <w:rPr>
          <w:rFonts w:asciiTheme="minorHAnsi" w:hAnsiTheme="minorHAnsi" w:cstheme="minorHAnsi"/>
          <w:sz w:val="12"/>
        </w:rPr>
        <w:t>/“</w:t>
      </w:r>
      <w:proofErr w:type="gramEnd"/>
      <w:r w:rsidRPr="00C57DB0">
        <w:rPr>
          <w:rFonts w:asciiTheme="minorHAnsi" w:hAnsiTheme="minorHAnsi" w:cstheme="minorHAnsi"/>
          <w:sz w:val="12"/>
        </w:rPr>
        <w:t xml:space="preserve">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w:t>
      </w:r>
      <w:proofErr w:type="spellStart"/>
      <w:r w:rsidRPr="00C57DB0">
        <w:rPr>
          <w:rFonts w:asciiTheme="minorHAnsi" w:hAnsiTheme="minorHAnsi" w:cstheme="minorHAnsi"/>
          <w:sz w:val="12"/>
        </w:rPr>
        <w:t>Montuori</w:t>
      </w:r>
      <w:proofErr w:type="spellEnd"/>
      <w:r w:rsidRPr="00C57DB0">
        <w:rPr>
          <w:rFonts w:asciiTheme="minorHAnsi" w:hAnsiTheme="minorHAnsi" w:cstheme="minorHAnsi"/>
          <w:sz w:val="12"/>
        </w:rPr>
        <w:t xml:space="preserve">, 2013).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C57DB0">
        <w:rPr>
          <w:rFonts w:asciiTheme="minorHAnsi" w:hAnsiTheme="minorHAnsi" w:cstheme="minorHAnsi"/>
          <w:sz w:val="12"/>
        </w:rPr>
        <w:t>colonialism</w:t>
      </w:r>
      <w:proofErr w:type="gramEnd"/>
      <w:r w:rsidRPr="00C57DB0">
        <w:rPr>
          <w:rFonts w:asciiTheme="minorHAnsi" w:hAnsiTheme="minorHAnsi" w:cstheme="minorHAnsi"/>
          <w:sz w:val="12"/>
        </w:rPr>
        <w:t xml:space="preserve"> and apartheid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Following </w:t>
      </w:r>
      <w:proofErr w:type="spellStart"/>
      <w:r w:rsidRPr="00C57DB0">
        <w:rPr>
          <w:rFonts w:asciiTheme="minorHAnsi" w:hAnsiTheme="minorHAnsi" w:cstheme="minorHAnsi"/>
          <w:sz w:val="12"/>
        </w:rPr>
        <w:t>Nicolescu</w:t>
      </w:r>
      <w:proofErr w:type="spellEnd"/>
      <w:r w:rsidRPr="00C57DB0">
        <w:rPr>
          <w:rFonts w:asciiTheme="minorHAnsi" w:hAnsiTheme="minorHAnsi" w:cstheme="minorHAnsi"/>
          <w:sz w:val="12"/>
        </w:rPr>
        <w:t xml:space="preserve">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 Further, our inquiry is informed by mad studies, critical disability studies, critical childhood studies, as well as critical race, </w:t>
      </w:r>
      <w:proofErr w:type="gramStart"/>
      <w:r w:rsidRPr="00C57DB0">
        <w:rPr>
          <w:rFonts w:asciiTheme="minorHAnsi" w:hAnsiTheme="minorHAnsi" w:cstheme="minorHAnsi"/>
          <w:sz w:val="12"/>
        </w:rPr>
        <w:t>transnational</w:t>
      </w:r>
      <w:proofErr w:type="gramEnd"/>
      <w:r w:rsidRPr="00C57DB0">
        <w:rPr>
          <w:rFonts w:asciiTheme="minorHAnsi" w:hAnsiTheme="minorHAnsi" w:cstheme="minorHAnsi"/>
          <w:sz w:val="12"/>
        </w:rPr>
        <w:t xml:space="preserve"> and post-colonial theories. Mad studies </w:t>
      </w:r>
      <w:proofErr w:type="gramStart"/>
      <w:r w:rsidRPr="00C57DB0">
        <w:rPr>
          <w:rFonts w:asciiTheme="minorHAnsi" w:hAnsiTheme="minorHAnsi" w:cstheme="minorHAnsi"/>
          <w:sz w:val="12"/>
        </w:rPr>
        <w:t>transgresses</w:t>
      </w:r>
      <w:proofErr w:type="gramEnd"/>
      <w:r w:rsidRPr="00C57DB0">
        <w:rPr>
          <w:rFonts w:asciiTheme="minorHAnsi" w:hAnsiTheme="minorHAnsi" w:cstheme="minorHAnsi"/>
          <w:sz w:val="12"/>
        </w:rPr>
        <w:t xml:space="preserve"> the academy and its disciplines, with its beginnings being located outside the academy and within mad social movements (Gorman &amp;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2017;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et al., 2013; Russo &amp; Sweeney, 2016). A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C57DB0">
        <w:rPr>
          <w:rFonts w:asciiTheme="minorHAnsi" w:hAnsiTheme="minorHAnsi" w:cstheme="minorHAnsi"/>
          <w:sz w:val="12"/>
        </w:rPr>
        <w:t>eurocentric</w:t>
      </w:r>
      <w:proofErr w:type="spellEnd"/>
      <w:r w:rsidRPr="00C57DB0">
        <w:rPr>
          <w:rFonts w:asciiTheme="minorHAnsi" w:hAnsiTheme="minorHAnsi" w:cstheme="minorHAnsi"/>
          <w:sz w:val="12"/>
        </w:rPr>
        <w:t xml:space="preserve"> notions of rationality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which underpins and structures knowledge emanating from academic disciplines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That is, at times, Mad studies may be at odds with rationalism as the basis of knowledge production and as the basis of the formation of the academy. As Bruce (2017) notes, “(r)</w:t>
      </w:r>
      <w:proofErr w:type="spellStart"/>
      <w:r w:rsidRPr="00C57DB0">
        <w:rPr>
          <w:rFonts w:asciiTheme="minorHAnsi" w:hAnsiTheme="minorHAnsi" w:cstheme="minorHAnsi"/>
          <w:sz w:val="12"/>
        </w:rPr>
        <w:t>ationalist</w:t>
      </w:r>
      <w:proofErr w:type="spellEnd"/>
      <w:r w:rsidRPr="00C57DB0">
        <w:rPr>
          <w:rFonts w:asciiTheme="minorHAnsi" w:hAnsiTheme="minorHAnsi" w:cstheme="minorHAnsi"/>
          <w:sz w:val="12"/>
        </w:rPr>
        <w:t xml:space="preserve"> readers may fear that such a mad study…detrimentally reinforces myths of black savagery and </w:t>
      </w:r>
      <w:proofErr w:type="spellStart"/>
      <w:r w:rsidRPr="00C57DB0">
        <w:rPr>
          <w:rFonts w:asciiTheme="minorHAnsi" w:hAnsiTheme="minorHAnsi" w:cstheme="minorHAnsi"/>
          <w:sz w:val="12"/>
        </w:rPr>
        <w:t>subrationality</w:t>
      </w:r>
      <w:proofErr w:type="spellEnd"/>
      <w:r w:rsidRPr="00C57DB0">
        <w:rPr>
          <w:rFonts w:asciiTheme="minorHAnsi" w:hAnsiTheme="minorHAnsi" w:cstheme="minorHAnsi"/>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disableist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saneist</w:t>
      </w:r>
      <w:proofErr w:type="spellEnd"/>
      <w:r w:rsidRPr="00C57DB0">
        <w:rPr>
          <w:rFonts w:asciiTheme="minorHAnsi" w:hAnsiTheme="minorHAnsi" w:cstheme="minorHAnsi"/>
          <w:sz w:val="12"/>
        </w:rPr>
        <w:t xml:space="preserve">, colonial and racist logics that often underpin the conventional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w:t>
      </w:r>
      <w:proofErr w:type="spellStart"/>
      <w:r w:rsidRPr="00C57DB0">
        <w:rPr>
          <w:rFonts w:asciiTheme="minorHAnsi" w:hAnsiTheme="minorHAnsi" w:cstheme="minorHAnsi"/>
          <w:sz w:val="12"/>
        </w:rPr>
        <w:t>centred</w:t>
      </w:r>
      <w:proofErr w:type="spellEnd"/>
      <w:r w:rsidRPr="00C57DB0">
        <w:rPr>
          <w:rFonts w:asciiTheme="minorHAnsi" w:hAnsiTheme="minorHAnsi" w:cstheme="minorHAnsi"/>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notions of children’s inherent irrationality, lack of reason, rule by passion, animism (Scott and </w:t>
      </w:r>
      <w:proofErr w:type="spellStart"/>
      <w:r w:rsidRPr="00C57DB0">
        <w:rPr>
          <w:rFonts w:asciiTheme="minorHAnsi" w:hAnsiTheme="minorHAnsi" w:cstheme="minorHAnsi"/>
          <w:sz w:val="12"/>
        </w:rPr>
        <w:t>Chrisjohn</w:t>
      </w:r>
      <w:proofErr w:type="spellEnd"/>
      <w:r w:rsidRPr="00C57DB0">
        <w:rPr>
          <w:rFonts w:asciiTheme="minorHAnsi" w:hAnsiTheme="minorHAnsi" w:cstheme="minorHAnsi"/>
          <w:sz w:val="12"/>
        </w:rPr>
        <w:t xml:space="preserve">, forthcoming), and </w:t>
      </w:r>
      <w:r w:rsidRPr="00C57DB0">
        <w:rPr>
          <w:rFonts w:asciiTheme="minorHAnsi" w:hAnsiTheme="minorHAnsi" w:cstheme="minorHAnsi"/>
          <w:sz w:val="12"/>
        </w:rPr>
        <w:lastRenderedPageBreak/>
        <w:t xml:space="preserve">their supposed lack of contribution as productive members of (capitalist) society is conventionally inscribed on their bodies and minds in the West. According to Rollo (2018, 61) this denigration and subordination of children – </w:t>
      </w:r>
      <w:proofErr w:type="spellStart"/>
      <w:r w:rsidRPr="00C57DB0">
        <w:rPr>
          <w:rFonts w:asciiTheme="minorHAnsi" w:hAnsiTheme="minorHAnsi" w:cstheme="minorHAnsi"/>
          <w:sz w:val="12"/>
        </w:rPr>
        <w:t>misopedy</w:t>
      </w:r>
      <w:proofErr w:type="spellEnd"/>
      <w:r w:rsidRPr="00C57DB0">
        <w:rPr>
          <w:rFonts w:asciiTheme="minorHAnsi" w:hAnsiTheme="minorHAnsi" w:cstheme="minorHAnsi"/>
          <w:sz w:val="12"/>
        </w:rPr>
        <w:t xml:space="preserve"> –was in ancient Greece a “form of social and political hierarchy”. Here </w:t>
      </w:r>
      <w:r w:rsidRPr="00C57DB0">
        <w:rPr>
          <w:rStyle w:val="Emphasis"/>
          <w:rFonts w:asciiTheme="minorHAnsi" w:hAnsiTheme="minorHAnsi" w:cstheme="minorHAnsi"/>
          <w:highlight w:val="green"/>
        </w:rPr>
        <w:t>the child functions as the ontological other to</w:t>
      </w:r>
      <w:r w:rsidRPr="00C57DB0">
        <w:rPr>
          <w:rStyle w:val="Emphasis"/>
          <w:rFonts w:asciiTheme="minorHAnsi" w:hAnsiTheme="minorHAnsi" w:cstheme="minorHAnsi"/>
        </w:rPr>
        <w:t xml:space="preserve"> reason and </w:t>
      </w:r>
      <w:r w:rsidRPr="00C57DB0">
        <w:rPr>
          <w:rStyle w:val="Emphasis"/>
          <w:rFonts w:asciiTheme="minorHAnsi" w:hAnsiTheme="minorHAnsi" w:cstheme="minorHAnsi"/>
          <w:highlight w:val="green"/>
        </w:rPr>
        <w:t>politics</w:t>
      </w:r>
      <w:r w:rsidRPr="00C57DB0">
        <w:rPr>
          <w:rStyle w:val="Emphasis"/>
          <w:rFonts w:asciiTheme="minorHAnsi" w:hAnsiTheme="minorHAnsi" w:cstheme="minorHAnsi"/>
        </w:rPr>
        <w:t xml:space="preserve">; children as a group for whom there was seen to be a moral obligation to assist but for whom political claims were seen as impossible. </w:t>
      </w:r>
      <w:r w:rsidRPr="00C57DB0">
        <w:rPr>
          <w:rStyle w:val="Emphasis"/>
          <w:rFonts w:asciiTheme="minorHAnsi" w:hAnsiTheme="minorHAnsi" w:cstheme="minorHAnsi"/>
          <w:highlight w:val="green"/>
        </w:rPr>
        <w:t xml:space="preserve">It was this that made possible the framing of violence as necessary and legitimated as being in children’s ‘best </w:t>
      </w:r>
      <w:proofErr w:type="gramStart"/>
      <w:r w:rsidRPr="00C57DB0">
        <w:rPr>
          <w:rStyle w:val="Emphasis"/>
          <w:rFonts w:asciiTheme="minorHAnsi" w:hAnsiTheme="minorHAnsi" w:cstheme="minorHAnsi"/>
          <w:highlight w:val="green"/>
        </w:rPr>
        <w:t>interests’</w:t>
      </w:r>
      <w:proofErr w:type="gramEnd"/>
      <w:r w:rsidRPr="00C57DB0">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C57DB0">
        <w:rPr>
          <w:rFonts w:asciiTheme="minorHAnsi" w:hAnsiTheme="minorHAnsi" w:cstheme="minorHAnsi"/>
          <w:sz w:val="12"/>
        </w:rPr>
        <w:t>etc</w:t>
      </w:r>
      <w:proofErr w:type="spellEnd"/>
      <w:r w:rsidRPr="00C57DB0">
        <w:rPr>
          <w:rFonts w:asciiTheme="minorHAnsi" w:hAnsiTheme="minorHAnsi" w:cstheme="minorHAnsi"/>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C57DB0">
        <w:rPr>
          <w:rFonts w:asciiTheme="minorHAnsi" w:hAnsiTheme="minorHAnsi" w:cstheme="minorHAnsi"/>
          <w:sz w:val="12"/>
        </w:rPr>
        <w:t>LeFranc¸ois</w:t>
      </w:r>
      <w:proofErr w:type="spellEnd"/>
      <w:r w:rsidRPr="00C57DB0">
        <w:rPr>
          <w:rFonts w:asciiTheme="minorHAnsi" w:hAnsiTheme="minorHAnsi" w:cstheme="minorHAnsi"/>
          <w:sz w:val="12"/>
        </w:rPr>
        <w:t xml:space="preserve"> and </w:t>
      </w:r>
      <w:proofErr w:type="spellStart"/>
      <w:r w:rsidRPr="00C57DB0">
        <w:rPr>
          <w:rFonts w:asciiTheme="minorHAnsi" w:hAnsiTheme="minorHAnsi" w:cstheme="minorHAnsi"/>
          <w:sz w:val="12"/>
        </w:rPr>
        <w:t>Voronka</w:t>
      </w:r>
      <w:proofErr w:type="spellEnd"/>
      <w:r w:rsidRPr="00C57DB0">
        <w:rPr>
          <w:rFonts w:asciiTheme="minorHAnsi" w:hAnsiTheme="minorHAnsi" w:cstheme="minorHAnsi"/>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or disabled people,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coupled with Mad studies may provide a platform for ensuring epistemic justice through both the deconstruction of dominant, racist, sanist and ableist strictures but also by </w:t>
      </w:r>
      <w:proofErr w:type="gramStart"/>
      <w:r w:rsidRPr="00C57DB0">
        <w:rPr>
          <w:rFonts w:asciiTheme="minorHAnsi" w:hAnsiTheme="minorHAnsi" w:cstheme="minorHAnsi"/>
          <w:sz w:val="12"/>
        </w:rPr>
        <w:t>opening up</w:t>
      </w:r>
      <w:proofErr w:type="gramEnd"/>
      <w:r w:rsidRPr="00C57DB0">
        <w:rPr>
          <w:rFonts w:asciiTheme="minorHAnsi" w:hAnsiTheme="minorHAnsi" w:cstheme="minorHAnsi"/>
          <w:sz w:val="12"/>
        </w:rPr>
        <w:t xml:space="preserve"> a wider space for meaning-making beyond such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and Euro-western positivism. We argue that the use of child as metaphor operates as a form of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 what Santos (2014) terms, a “failure to </w:t>
      </w:r>
      <w:proofErr w:type="spellStart"/>
      <w:r w:rsidRPr="00C57DB0">
        <w:rPr>
          <w:rFonts w:asciiTheme="minorHAnsi" w:hAnsiTheme="minorHAnsi" w:cstheme="minorHAnsi"/>
          <w:sz w:val="12"/>
        </w:rPr>
        <w:t>recognise</w:t>
      </w:r>
      <w:proofErr w:type="spellEnd"/>
      <w:r w:rsidRPr="00C57DB0">
        <w:rPr>
          <w:rFonts w:asciiTheme="minorHAnsi" w:hAnsiTheme="minorHAnsi" w:cstheme="minorHAnsi"/>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C57DB0">
        <w:rPr>
          <w:rStyle w:val="Emphasis"/>
          <w:rFonts w:asciiTheme="minorHAnsi" w:hAnsiTheme="minorHAnsi" w:cstheme="minorHAnsi"/>
          <w:highlight w:val="green"/>
        </w:rPr>
        <w:t xml:space="preserve">societally as well as </w:t>
      </w:r>
      <w:proofErr w:type="spellStart"/>
      <w:r w:rsidRPr="00C57DB0">
        <w:rPr>
          <w:rStyle w:val="Emphasis"/>
          <w:rFonts w:asciiTheme="minorHAnsi" w:hAnsiTheme="minorHAnsi" w:cstheme="minorHAnsi"/>
          <w:highlight w:val="green"/>
        </w:rPr>
        <w:t>intrapsychically</w:t>
      </w:r>
      <w:proofErr w:type="spellEnd"/>
      <w:r w:rsidRPr="00C57DB0">
        <w:rPr>
          <w:rStyle w:val="Emphasis"/>
          <w:rFonts w:asciiTheme="minorHAnsi" w:hAnsiTheme="minorHAnsi" w:cstheme="minorHAnsi"/>
          <w:highlight w:val="green"/>
        </w:rPr>
        <w:t xml:space="preserve"> invested character of childhood</w:t>
      </w:r>
      <w:r w:rsidRPr="00C57DB0">
        <w:rPr>
          <w:rStyle w:val="Emphasis"/>
          <w:rFonts w:asciiTheme="minorHAnsi" w:hAnsiTheme="minorHAnsi" w:cstheme="minorHAnsi"/>
        </w:rPr>
        <w:t xml:space="preserve">, arguably </w:t>
      </w:r>
      <w:r w:rsidRPr="00C57DB0">
        <w:rPr>
          <w:rStyle w:val="Emphasis"/>
          <w:rFonts w:asciiTheme="minorHAnsi" w:hAnsiTheme="minorHAnsi" w:cstheme="minorHAnsi"/>
          <w:highlight w:val="green"/>
        </w:rPr>
        <w:t>all appeals to ‘the child’ are metaphorical</w:t>
      </w:r>
      <w:r w:rsidRPr="00C57DB0">
        <w:rPr>
          <w:rStyle w:val="Emphasis"/>
          <w:rFonts w:asciiTheme="minorHAnsi" w:hAnsiTheme="minorHAnsi" w:cstheme="minorHAnsi"/>
        </w:rPr>
        <w:t>”</w:t>
      </w:r>
      <w:r w:rsidRPr="00C57DB0">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w:t>
      </w:r>
      <w:proofErr w:type="gramStart"/>
      <w:r w:rsidRPr="00C57DB0">
        <w:rPr>
          <w:rFonts w:asciiTheme="minorHAnsi" w:hAnsiTheme="minorHAnsi" w:cstheme="minorHAnsi"/>
          <w:sz w:val="12"/>
        </w:rPr>
        <w:t>madness</w:t>
      </w:r>
      <w:proofErr w:type="gramEnd"/>
      <w:r w:rsidRPr="00C57DB0">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1993). This is an evolutionary and developmentalist narrative globalized by the West as a universal standard (</w:t>
      </w:r>
      <w:proofErr w:type="spellStart"/>
      <w:r w:rsidRPr="00C57DB0">
        <w:rPr>
          <w:rFonts w:asciiTheme="minorHAnsi" w:hAnsiTheme="minorHAnsi" w:cstheme="minorHAnsi"/>
          <w:sz w:val="12"/>
        </w:rPr>
        <w:t>Nieuwenhuys</w:t>
      </w:r>
      <w:proofErr w:type="spellEnd"/>
      <w:r w:rsidRPr="00C57DB0">
        <w:rPr>
          <w:rFonts w:asciiTheme="minorHAnsi" w:hAnsiTheme="minorHAnsi" w:cstheme="minorHAnsi"/>
          <w:sz w:val="12"/>
        </w:rPr>
        <w:t>, 2009) and, as we shall see, a narrative that is deeply entangled with colonialism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and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w:t>
      </w:r>
    </w:p>
    <w:p w14:paraId="4A84ABBE" w14:textId="77777777" w:rsidR="007221BC" w:rsidRDefault="007221BC" w:rsidP="007221BC">
      <w:pPr>
        <w:spacing w:line="276" w:lineRule="auto"/>
        <w:rPr>
          <w:rFonts w:eastAsiaTheme="majorEastAsia" w:cstheme="majorBidi"/>
          <w:b/>
          <w:iCs/>
          <w:sz w:val="26"/>
          <w:lang w:val="en-CA"/>
        </w:rPr>
      </w:pPr>
      <w:r>
        <w:rPr>
          <w:rFonts w:eastAsiaTheme="majorEastAsia" w:cstheme="majorBidi"/>
          <w:b/>
          <w:iCs/>
          <w:sz w:val="26"/>
          <w:lang w:val="en-CA"/>
        </w:rPr>
        <w:t>Outweighs -</w:t>
      </w:r>
    </w:p>
    <w:p w14:paraId="5EBD8412" w14:textId="77777777" w:rsidR="007221BC" w:rsidRDefault="007221BC" w:rsidP="007221BC">
      <w:pPr>
        <w:spacing w:line="276" w:lineRule="auto"/>
        <w:rPr>
          <w:rFonts w:eastAsiaTheme="majorEastAsia" w:cstheme="majorBidi"/>
          <w:b/>
          <w:iCs/>
          <w:sz w:val="26"/>
          <w:lang w:val="en-CA"/>
        </w:rPr>
      </w:pPr>
      <w:r>
        <w:rPr>
          <w:rFonts w:eastAsiaTheme="majorEastAsia" w:cstheme="majorBidi"/>
          <w:b/>
          <w:iCs/>
          <w:sz w:val="26"/>
          <w:lang w:val="en-CA"/>
        </w:rPr>
        <w:t xml:space="preserve">(A) Case cross-apps assume that ethical norms can be ascribed onto the other, which this </w:t>
      </w:r>
      <w:proofErr w:type="spellStart"/>
      <w:r>
        <w:rPr>
          <w:rFonts w:eastAsiaTheme="majorEastAsia" w:cstheme="majorBidi"/>
          <w:b/>
          <w:iCs/>
          <w:sz w:val="26"/>
          <w:lang w:val="en-CA"/>
        </w:rPr>
        <w:t>ev</w:t>
      </w:r>
      <w:proofErr w:type="spellEnd"/>
      <w:r>
        <w:rPr>
          <w:rFonts w:eastAsiaTheme="majorEastAsia" w:cstheme="majorBidi"/>
          <w:b/>
          <w:iCs/>
          <w:sz w:val="26"/>
          <w:lang w:val="en-CA"/>
        </w:rPr>
        <w:t xml:space="preserve"> denies</w:t>
      </w:r>
    </w:p>
    <w:p w14:paraId="27807D88" w14:textId="77777777" w:rsidR="007221BC" w:rsidRPr="00D379BF" w:rsidRDefault="007221BC" w:rsidP="007221BC">
      <w:pPr>
        <w:spacing w:line="276" w:lineRule="auto"/>
        <w:rPr>
          <w:sz w:val="14"/>
        </w:rPr>
      </w:pPr>
      <w:r>
        <w:rPr>
          <w:rFonts w:eastAsiaTheme="majorEastAsia" w:cstheme="majorBidi"/>
          <w:b/>
          <w:iCs/>
          <w:sz w:val="26"/>
          <w:lang w:val="en-CA"/>
        </w:rPr>
        <w:t xml:space="preserve">(B) K is a </w:t>
      </w:r>
      <w:proofErr w:type="spellStart"/>
      <w:r>
        <w:rPr>
          <w:rFonts w:eastAsiaTheme="majorEastAsia" w:cstheme="majorBidi"/>
          <w:b/>
          <w:iCs/>
          <w:sz w:val="26"/>
          <w:lang w:val="en-CA"/>
        </w:rPr>
        <w:t>prereq</w:t>
      </w:r>
      <w:proofErr w:type="spellEnd"/>
      <w:r>
        <w:rPr>
          <w:rFonts w:eastAsiaTheme="majorEastAsia" w:cstheme="majorBidi"/>
          <w:b/>
          <w:iCs/>
          <w:sz w:val="26"/>
          <w:lang w:val="en-CA"/>
        </w:rPr>
        <w:t xml:space="preserve"> - communication cannot exist independent of broader structures that constrain who gets heard, which implicates their ethic</w:t>
      </w:r>
      <w:r>
        <w:rPr>
          <w:b/>
          <w:bCs/>
        </w:rPr>
        <w:t xml:space="preserve">s. </w:t>
      </w:r>
    </w:p>
    <w:p w14:paraId="075C9FD4" w14:textId="77777777" w:rsidR="007221BC" w:rsidRPr="00C649AD" w:rsidRDefault="007221BC" w:rsidP="007221BC">
      <w:pPr>
        <w:pStyle w:val="Heading4"/>
      </w:pPr>
      <w:r w:rsidRPr="00C649AD">
        <w:t xml:space="preserve">Societal reform based on liberal humanism cannot address the narcissistic threat of disability. </w:t>
      </w:r>
      <w:proofErr w:type="gramStart"/>
      <w:r>
        <w:t>Thus</w:t>
      </w:r>
      <w:proofErr w:type="gramEnd"/>
      <w:r>
        <w:t xml:space="preserve"> the alternative is to endorse abjection – </w:t>
      </w:r>
      <w:r w:rsidRPr="00C649AD">
        <w:t>a radical inscription of “VULNERABILITY” onto the enlightenment analytic of the subject as “Liberty, Equality and Fraternity.”</w:t>
      </w:r>
      <w:r>
        <w:t xml:space="preserve"> </w:t>
      </w:r>
    </w:p>
    <w:p w14:paraId="076C3E31" w14:textId="77777777" w:rsidR="007221BC" w:rsidRDefault="007221BC" w:rsidP="007221BC">
      <w:pPr>
        <w:rPr>
          <w:rFonts w:asciiTheme="minorHAnsi" w:hAnsiTheme="minorHAnsi" w:cstheme="minorHAnsi"/>
          <w:sz w:val="16"/>
          <w:szCs w:val="16"/>
        </w:rPr>
      </w:pPr>
      <w:proofErr w:type="spellStart"/>
      <w:r w:rsidRPr="00C649AD">
        <w:rPr>
          <w:rFonts w:asciiTheme="minorHAnsi" w:hAnsiTheme="minorHAnsi" w:cstheme="minorHAnsi"/>
          <w:b/>
          <w:bCs/>
        </w:rPr>
        <w:t>Dohmen</w:t>
      </w:r>
      <w:proofErr w:type="spellEnd"/>
      <w:r w:rsidRPr="00C649AD">
        <w:rPr>
          <w:rFonts w:asciiTheme="minorHAnsi" w:hAnsiTheme="minorHAnsi" w:cstheme="minorHAnsi"/>
          <w:b/>
          <w:bCs/>
        </w:rPr>
        <w:t xml:space="preserve"> 3</w:t>
      </w:r>
      <w:r w:rsidRPr="00C649AD">
        <w:rPr>
          <w:rFonts w:asciiTheme="minorHAnsi" w:hAnsiTheme="minorHAnsi" w:cstheme="minorHAnsi"/>
        </w:rPr>
        <w:t xml:space="preserve"> </w:t>
      </w:r>
      <w:r w:rsidRPr="00C649AD">
        <w:rPr>
          <w:rFonts w:asciiTheme="minorHAnsi" w:hAnsiTheme="minorHAnsi" w:cstheme="minorHAnsi"/>
          <w:sz w:val="16"/>
          <w:szCs w:val="16"/>
        </w:rPr>
        <w:t xml:space="preserve">[Josh </w:t>
      </w:r>
      <w:proofErr w:type="spellStart"/>
      <w:r w:rsidRPr="00C649AD">
        <w:rPr>
          <w:rFonts w:asciiTheme="minorHAnsi" w:hAnsiTheme="minorHAnsi" w:cstheme="minorHAnsi"/>
          <w:sz w:val="16"/>
          <w:szCs w:val="16"/>
        </w:rPr>
        <w:t>Dohmen</w:t>
      </w:r>
      <w:proofErr w:type="spellEnd"/>
      <w:r w:rsidRPr="00C649AD">
        <w:rPr>
          <w:rFonts w:asciiTheme="minorHAnsi" w:hAnsiTheme="minorHAnsi" w:cstheme="minorHAnsi"/>
          <w:sz w:val="16"/>
          <w:szCs w:val="16"/>
        </w:rPr>
        <w:t xml:space="preserve"> (Professor of Philosophy at the University of West Georgia). “Disability as Abject: Kristeva, Disability, and Resistance.” Hypatia: A Journal of Feminist Philosophy. Pages 762-778. 7/7/16. Accessed 8/30/20. </w:t>
      </w:r>
      <w:hyperlink r:id="rId14" w:history="1">
        <w:r w:rsidRPr="00C649AD">
          <w:rPr>
            <w:rFonts w:asciiTheme="minorHAnsi" w:hAnsiTheme="minorHAnsi" w:cstheme="minorHAnsi"/>
            <w:sz w:val="16"/>
            <w:szCs w:val="16"/>
          </w:rPr>
          <w:t>https://onlinelibrary.wiley.com/doi/abs/10.1111/hypa.12266</w:t>
        </w:r>
      </w:hyperlink>
      <w:r w:rsidRPr="00C649AD">
        <w:rPr>
          <w:rFonts w:asciiTheme="minorHAnsi" w:hAnsiTheme="minorHAnsi" w:cstheme="minorHAnsi"/>
          <w:sz w:val="16"/>
          <w:szCs w:val="16"/>
        </w:rPr>
        <w:t xml:space="preserve"> //Houston Memorial SC]</w:t>
      </w:r>
    </w:p>
    <w:p w14:paraId="5E9A9DCA" w14:textId="77777777" w:rsidR="007221BC" w:rsidRPr="007C3066" w:rsidRDefault="007221BC" w:rsidP="007221BC">
      <w:pPr>
        <w:pStyle w:val="ListParagraph"/>
        <w:numPr>
          <w:ilvl w:val="0"/>
          <w:numId w:val="11"/>
        </w:numPr>
        <w:rPr>
          <w:rFonts w:asciiTheme="minorHAnsi" w:hAnsiTheme="minorHAnsi" w:cstheme="minorHAnsi"/>
          <w:sz w:val="16"/>
          <w:szCs w:val="16"/>
        </w:rPr>
      </w:pPr>
      <w:r>
        <w:rPr>
          <w:rFonts w:asciiTheme="minorHAnsi" w:hAnsiTheme="minorHAnsi" w:cstheme="minorHAnsi"/>
          <w:sz w:val="16"/>
          <w:szCs w:val="16"/>
        </w:rPr>
        <w:t>checked</w:t>
      </w:r>
    </w:p>
    <w:p w14:paraId="6CA42CDD" w14:textId="77777777" w:rsidR="007221BC" w:rsidRDefault="007221BC" w:rsidP="007221BC">
      <w:pPr>
        <w:rPr>
          <w:sz w:val="14"/>
        </w:rPr>
      </w:pPr>
      <w:r w:rsidRPr="00C649AD">
        <w:rPr>
          <w:sz w:val="14"/>
        </w:rPr>
        <w:t>The foundation for my account of disability exclusion begins with a brief overview of two essays on disability published by Kristeva. She begins “</w:t>
      </w:r>
      <w:r w:rsidRPr="00C649AD">
        <w:rPr>
          <w:rStyle w:val="Emphasis"/>
        </w:rPr>
        <w:t>Liberty, Equality, Fraternity and ... Vulnerability</w:t>
      </w:r>
      <w:r w:rsidRPr="00C649AD">
        <w:rPr>
          <w:sz w:val="14"/>
        </w:rPr>
        <w:t xml:space="preserve">” with a discussion of the singularity of disabled subjects (Kristeva 2012).1 There are multiple and diverse disabilities, she notes, and each </w:t>
      </w:r>
      <w:r w:rsidRPr="00C649AD">
        <w:rPr>
          <w:rStyle w:val="Emphasis"/>
          <w:highlight w:val="green"/>
        </w:rPr>
        <w:t>disabled person</w:t>
      </w:r>
      <w:r w:rsidRPr="00C649AD">
        <w:rPr>
          <w:sz w:val="14"/>
        </w:rPr>
        <w:t xml:space="preserve"> is singular—he or she </w:t>
      </w:r>
      <w:r w:rsidRPr="00C649AD">
        <w:rPr>
          <w:rStyle w:val="Emphasis"/>
          <w:highlight w:val="green"/>
        </w:rPr>
        <w:t>experiences</w:t>
      </w:r>
      <w:r w:rsidRPr="00C649AD">
        <w:rPr>
          <w:sz w:val="14"/>
        </w:rPr>
        <w:t xml:space="preserve"> “his or her situation in a ... </w:t>
      </w:r>
      <w:r w:rsidRPr="00C649AD">
        <w:rPr>
          <w:rStyle w:val="Emphasis"/>
          <w:highlight w:val="green"/>
        </w:rPr>
        <w:t>unique way</w:t>
      </w:r>
      <w:r w:rsidRPr="00C649AD">
        <w:rPr>
          <w:sz w:val="14"/>
        </w:rPr>
        <w:t xml:space="preserve">” (Kristeva 2012, 30). Yet disabled persons “confront us with </w:t>
      </w:r>
      <w:r w:rsidRPr="00C649AD">
        <w:rPr>
          <w:rStyle w:val="Emphasis"/>
          <w:highlight w:val="green"/>
        </w:rPr>
        <w:t>incomparable exclusion</w:t>
      </w:r>
      <w:r w:rsidRPr="00C649AD">
        <w:rPr>
          <w:sz w:val="14"/>
        </w:rPr>
        <w:t xml:space="preserve">” because “the </w:t>
      </w:r>
      <w:r w:rsidRPr="00C649AD">
        <w:rPr>
          <w:rStyle w:val="Emphasis"/>
          <w:highlight w:val="green"/>
        </w:rPr>
        <w:t>disabled person</w:t>
      </w:r>
      <w:r w:rsidRPr="00C649AD">
        <w:rPr>
          <w:sz w:val="14"/>
        </w:rPr>
        <w:t xml:space="preserve"> opens a </w:t>
      </w:r>
      <w:r w:rsidRPr="00C649AD">
        <w:rPr>
          <w:rStyle w:val="Emphasis"/>
          <w:highlight w:val="green"/>
        </w:rPr>
        <w:t>narcissistic identity wound</w:t>
      </w:r>
      <w:r w:rsidRPr="00C649AD">
        <w:rPr>
          <w:sz w:val="14"/>
        </w:rPr>
        <w:t xml:space="preserve"> in the person </w:t>
      </w:r>
      <w:r w:rsidRPr="00C649AD">
        <w:rPr>
          <w:rStyle w:val="Emphasis"/>
        </w:rPr>
        <w:t>who is not disabled</w:t>
      </w:r>
      <w:r w:rsidRPr="00C649AD">
        <w:rPr>
          <w:sz w:val="14"/>
        </w:rPr>
        <w:t xml:space="preserve">; he inflicts </w:t>
      </w:r>
      <w:r w:rsidRPr="00C649AD">
        <w:rPr>
          <w:rStyle w:val="Emphasis"/>
          <w:highlight w:val="green"/>
        </w:rPr>
        <w:t>a threat of physical</w:t>
      </w:r>
      <w:r w:rsidRPr="00C649AD">
        <w:rPr>
          <w:sz w:val="14"/>
        </w:rPr>
        <w:t xml:space="preserve"> or psychical </w:t>
      </w:r>
      <w:r w:rsidRPr="00C649AD">
        <w:rPr>
          <w:rStyle w:val="Emphasis"/>
          <w:highlight w:val="green"/>
        </w:rPr>
        <w:t>death</w:t>
      </w:r>
      <w:r w:rsidRPr="00C649AD">
        <w:rPr>
          <w:sz w:val="14"/>
        </w:rPr>
        <w:t xml:space="preserve">, fear of collapse, and beyond that, the anxiety of seeing the very borders of the human species explode” (30).2 That is, the multiplicity of singular, disabled subjects share experiences of exclusion, and this exclusion results from the threat of a narcissistic wound others experience in encounters with them. However, this exclusion is not necessary because, as Kristeva writes, </w:t>
      </w:r>
      <w:proofErr w:type="gramStart"/>
      <w:r w:rsidRPr="00C649AD">
        <w:rPr>
          <w:sz w:val="14"/>
        </w:rPr>
        <w:t>By</w:t>
      </w:r>
      <w:proofErr w:type="gramEnd"/>
      <w:r w:rsidRPr="00C649AD">
        <w:rPr>
          <w:sz w:val="14"/>
        </w:rPr>
        <w:t xml:space="preserve"> </w:t>
      </w:r>
      <w:r w:rsidRPr="00C649AD">
        <w:rPr>
          <w:rStyle w:val="Emphasis"/>
          <w:highlight w:val="green"/>
        </w:rPr>
        <w:t>adding a fourth term (vulnerability) to the humanism</w:t>
      </w:r>
      <w:r w:rsidRPr="00C649AD">
        <w:rPr>
          <w:sz w:val="14"/>
        </w:rPr>
        <w:t xml:space="preserve"> inherited from the Enlightenment (liberty, </w:t>
      </w:r>
      <w:r w:rsidRPr="00C649AD">
        <w:rPr>
          <w:sz w:val="14"/>
        </w:rPr>
        <w:lastRenderedPageBreak/>
        <w:t xml:space="preserve">equality, fraternity), </w:t>
      </w:r>
      <w:r w:rsidRPr="00C649AD">
        <w:rPr>
          <w:rStyle w:val="Emphasis"/>
          <w:highlight w:val="green"/>
        </w:rPr>
        <w:t>analytic</w:t>
      </w:r>
      <w:r w:rsidRPr="00C649AD">
        <w:rPr>
          <w:sz w:val="14"/>
        </w:rPr>
        <w:t xml:space="preserve"> listening inflects these three toward a </w:t>
      </w:r>
      <w:r w:rsidRPr="00C649AD">
        <w:rPr>
          <w:rStyle w:val="Emphasis"/>
          <w:highlight w:val="green"/>
        </w:rPr>
        <w:t>concern for sharing</w:t>
      </w:r>
      <w:r w:rsidRPr="00C649AD">
        <w:rPr>
          <w:sz w:val="14"/>
        </w:rPr>
        <w:t xml:space="preserve">, in which, and thanks to which, desire and its twin, suffering, make their way toward a constant renewal of the self, the other, </w:t>
      </w:r>
      <w:r w:rsidRPr="00C649AD">
        <w:rPr>
          <w:rStyle w:val="Emphasis"/>
          <w:highlight w:val="green"/>
        </w:rPr>
        <w:t>and connection.</w:t>
      </w:r>
      <w:r w:rsidRPr="00C649AD">
        <w:rPr>
          <w:sz w:val="14"/>
        </w:rPr>
        <w:t xml:space="preserve"> (42) </w:t>
      </w:r>
      <w:r w:rsidRPr="00C649AD">
        <w:rPr>
          <w:rStyle w:val="Emphasis"/>
          <w:highlight w:val="green"/>
        </w:rPr>
        <w:t>When</w:t>
      </w:r>
      <w:r w:rsidRPr="00C649AD">
        <w:rPr>
          <w:sz w:val="14"/>
        </w:rPr>
        <w:t xml:space="preserve"> the </w:t>
      </w:r>
      <w:r w:rsidRPr="00C649AD">
        <w:rPr>
          <w:rStyle w:val="Emphasis"/>
          <w:highlight w:val="green"/>
        </w:rPr>
        <w:t>vulnerability</w:t>
      </w:r>
      <w:r w:rsidRPr="00C649AD">
        <w:rPr>
          <w:sz w:val="14"/>
        </w:rPr>
        <w:t xml:space="preserve"> of every subject </w:t>
      </w:r>
      <w:r w:rsidRPr="00C649AD">
        <w:rPr>
          <w:rStyle w:val="Emphasis"/>
          <w:highlight w:val="green"/>
        </w:rPr>
        <w:t>is taken seriously</w:t>
      </w:r>
      <w:r w:rsidRPr="00C649AD">
        <w:rPr>
          <w:sz w:val="14"/>
        </w:rPr>
        <w:t>, the political link understood in terms of liberty, equality, and fraternity will be thought differently. This link must, for instance, take dependence into account. Moreover, in Kristeva’s view, understanding vulnerability as a part of the political link opens the possibility of sharing between disabled subjects and nondisabled others. This term, “to share” (</w:t>
      </w:r>
      <w:proofErr w:type="spellStart"/>
      <w:r w:rsidRPr="00C649AD">
        <w:rPr>
          <w:sz w:val="14"/>
        </w:rPr>
        <w:t>partager</w:t>
      </w:r>
      <w:proofErr w:type="spellEnd"/>
      <w:r w:rsidRPr="00C649AD">
        <w:rPr>
          <w:sz w:val="14"/>
        </w:rPr>
        <w:t>), has a particularly rich meaning for Kristeva: “to take part in particularity beyond the separation that imposes our destiny on us, to participate without forgetting that each is ‘its own part’ (</w:t>
      </w:r>
      <w:proofErr w:type="spellStart"/>
      <w:r w:rsidRPr="00C649AD">
        <w:rPr>
          <w:sz w:val="14"/>
        </w:rPr>
        <w:t>chaucun</w:t>
      </w:r>
      <w:proofErr w:type="spellEnd"/>
      <w:r w:rsidRPr="00C649AD">
        <w:rPr>
          <w:sz w:val="14"/>
        </w:rPr>
        <w:t xml:space="preserve"> </w:t>
      </w:r>
      <w:proofErr w:type="spellStart"/>
      <w:r w:rsidRPr="00C649AD">
        <w:rPr>
          <w:sz w:val="14"/>
        </w:rPr>
        <w:t>est</w:t>
      </w:r>
      <w:proofErr w:type="spellEnd"/>
      <w:r w:rsidRPr="00C649AD">
        <w:rPr>
          <w:sz w:val="14"/>
        </w:rPr>
        <w:t xml:space="preserve"> ‘a part’), in order to recognize ‘its’ </w:t>
      </w:r>
      <w:proofErr w:type="spellStart"/>
      <w:r w:rsidRPr="00C649AD">
        <w:rPr>
          <w:sz w:val="14"/>
        </w:rPr>
        <w:t>unsharable</w:t>
      </w:r>
      <w:proofErr w:type="spellEnd"/>
      <w:r w:rsidRPr="00C649AD">
        <w:rPr>
          <w:sz w:val="14"/>
        </w:rPr>
        <w:t xml:space="preserve"> part (‘</w:t>
      </w:r>
      <w:proofErr w:type="spellStart"/>
      <w:r w:rsidRPr="00C649AD">
        <w:rPr>
          <w:sz w:val="14"/>
        </w:rPr>
        <w:t>sa</w:t>
      </w:r>
      <w:proofErr w:type="spellEnd"/>
      <w:r w:rsidRPr="00C649AD">
        <w:rPr>
          <w:sz w:val="14"/>
        </w:rPr>
        <w:t xml:space="preserve">’ part </w:t>
      </w:r>
      <w:proofErr w:type="spellStart"/>
      <w:r w:rsidRPr="00C649AD">
        <w:rPr>
          <w:sz w:val="14"/>
        </w:rPr>
        <w:t>impartageable</w:t>
      </w:r>
      <w:proofErr w:type="spellEnd"/>
      <w:r w:rsidRPr="00C649AD">
        <w:rPr>
          <w:sz w:val="14"/>
        </w:rPr>
        <w:t xml:space="preserve">)” (Kristeva 2009, 23).3 Through sharing, persons who interact retain their singularity; they are able to share precisely because they are separated by an unbridgeable uniqueness. Thus, when Kristeva counterpoises her claim that the vulnerability of disabled persons “cannot be shared” with her stated aim of showing that “it can be shared” (Kristeva 2012, 30), she does not contradict herself. Rather, what is shared between subjects cannot be shared by subjects because of each subject’s singularity. This sharing is hindered, however, by the narcissistic wound that subjects experience in encounters with disabled others. Rather than think of this as natural or necessary, Kristeva traces a history of responses to disability to show that contemporary </w:t>
      </w:r>
      <w:r w:rsidRPr="00C649AD">
        <w:rPr>
          <w:rStyle w:val="Emphasis"/>
          <w:highlight w:val="green"/>
        </w:rPr>
        <w:t>Western subjects still deny the “lack of being</w:t>
      </w:r>
      <w:r w:rsidRPr="00C649AD">
        <w:rPr>
          <w:sz w:val="14"/>
        </w:rPr>
        <w:t xml:space="preserve">” that is </w:t>
      </w:r>
      <w:r w:rsidRPr="00C649AD">
        <w:rPr>
          <w:rStyle w:val="Emphasis"/>
          <w:highlight w:val="green"/>
        </w:rPr>
        <w:t>constitutive</w:t>
      </w:r>
      <w:r w:rsidRPr="00C649AD">
        <w:rPr>
          <w:sz w:val="14"/>
        </w:rPr>
        <w:t xml:space="preserve"> of life and subjectivity, and that this denial </w:t>
      </w:r>
      <w:r w:rsidRPr="00C649AD">
        <w:rPr>
          <w:rStyle w:val="Emphasis"/>
          <w:highlight w:val="green"/>
        </w:rPr>
        <w:t>reveals a theological ideal</w:t>
      </w:r>
      <w:r w:rsidRPr="00C649AD">
        <w:rPr>
          <w:sz w:val="14"/>
        </w:rPr>
        <w:t xml:space="preserve">, even in our secular era. </w:t>
      </w:r>
      <w:r w:rsidRPr="00C649AD">
        <w:rPr>
          <w:rStyle w:val="Emphasis"/>
          <w:highlight w:val="green"/>
        </w:rPr>
        <w:t>In opposition</w:t>
      </w:r>
      <w:r w:rsidRPr="00C649AD">
        <w:rPr>
          <w:sz w:val="14"/>
        </w:rPr>
        <w:t xml:space="preserve"> to this culture, Kristeva suggests a humanism based on vulnerability, and thus a view of disabled persons as singular subjects rather than as persons with privations of certain (ideal) qualities. Such a change must involve more than mere integration, for Kristeva, and thus she prefers interaction. </w:t>
      </w:r>
      <w:r w:rsidRPr="00C649AD">
        <w:rPr>
          <w:rStyle w:val="Emphasis"/>
          <w:highlight w:val="green"/>
        </w:rPr>
        <w:t>Integration expects the disabled person to change</w:t>
      </w:r>
      <w:r w:rsidRPr="00C649AD">
        <w:rPr>
          <w:sz w:val="14"/>
        </w:rPr>
        <w:t xml:space="preserve">, to </w:t>
      </w:r>
      <w:r w:rsidRPr="00C649AD">
        <w:rPr>
          <w:rStyle w:val="Emphasis"/>
          <w:highlight w:val="green"/>
        </w:rPr>
        <w:t>assimilate to community</w:t>
      </w:r>
      <w:r w:rsidRPr="00C649AD">
        <w:rPr>
          <w:sz w:val="14"/>
        </w:rPr>
        <w:t xml:space="preserve"> (for example, social or economic) </w:t>
      </w:r>
      <w:r w:rsidRPr="00C649AD">
        <w:rPr>
          <w:rStyle w:val="Emphasis"/>
          <w:highlight w:val="green"/>
        </w:rPr>
        <w:t>standards</w:t>
      </w:r>
      <w:r w:rsidRPr="00C649AD">
        <w:rPr>
          <w:sz w:val="14"/>
        </w:rPr>
        <w:t xml:space="preserve"> such that she is accepted by the grace of her society. The </w:t>
      </w:r>
      <w:r w:rsidRPr="00C649AD">
        <w:rPr>
          <w:rStyle w:val="Emphasis"/>
          <w:highlight w:val="green"/>
        </w:rPr>
        <w:t>threat to nondisabled</w:t>
      </w:r>
      <w:r w:rsidRPr="00C649AD">
        <w:rPr>
          <w:sz w:val="14"/>
        </w:rPr>
        <w:t xml:space="preserve"> </w:t>
      </w:r>
      <w:r w:rsidRPr="00C649AD">
        <w:rPr>
          <w:rStyle w:val="Emphasis"/>
          <w:highlight w:val="green"/>
        </w:rPr>
        <w:t>subjects’ narcissism remains intact. Interaction,</w:t>
      </w:r>
      <w:r w:rsidRPr="00C649AD">
        <w:rPr>
          <w:sz w:val="14"/>
        </w:rPr>
        <w:t xml:space="preserve"> on the other hand, </w:t>
      </w:r>
      <w:r w:rsidRPr="00C649AD">
        <w:rPr>
          <w:rStyle w:val="Emphasis"/>
          <w:highlight w:val="green"/>
        </w:rPr>
        <w:t>encourages disabled</w:t>
      </w:r>
      <w:r w:rsidRPr="00C649AD">
        <w:rPr>
          <w:sz w:val="14"/>
        </w:rPr>
        <w:t xml:space="preserve"> persons to </w:t>
      </w:r>
      <w:r w:rsidRPr="00C649AD">
        <w:rPr>
          <w:rStyle w:val="Emphasis"/>
          <w:highlight w:val="green"/>
        </w:rPr>
        <w:t>make</w:t>
      </w:r>
      <w:r w:rsidRPr="00C649AD">
        <w:rPr>
          <w:rStyle w:val="Emphasis"/>
        </w:rPr>
        <w:t xml:space="preserve"> </w:t>
      </w:r>
      <w:r w:rsidRPr="00C649AD">
        <w:rPr>
          <w:sz w:val="14"/>
        </w:rPr>
        <w:t xml:space="preserve">and share </w:t>
      </w:r>
      <w:r w:rsidRPr="00C649AD">
        <w:rPr>
          <w:rStyle w:val="Emphasis"/>
          <w:highlight w:val="green"/>
        </w:rPr>
        <w:t>meaning, transforming those</w:t>
      </w:r>
      <w:r w:rsidRPr="00C649AD">
        <w:rPr>
          <w:sz w:val="14"/>
        </w:rPr>
        <w:t xml:space="preserve"> with </w:t>
      </w:r>
      <w:r w:rsidRPr="00C649AD">
        <w:rPr>
          <w:rStyle w:val="Emphasis"/>
          <w:highlight w:val="green"/>
        </w:rPr>
        <w:t>whom they interact</w:t>
      </w:r>
      <w:r w:rsidRPr="00C649AD">
        <w:rPr>
          <w:rStyle w:val="Emphasis"/>
        </w:rPr>
        <w:t xml:space="preserve"> </w:t>
      </w:r>
      <w:r w:rsidRPr="00C649AD">
        <w:rPr>
          <w:sz w:val="14"/>
        </w:rPr>
        <w:t xml:space="preserve">as well. In other words, through interaction nondisabled subjects </w:t>
      </w:r>
      <w:r w:rsidRPr="00C649AD">
        <w:rPr>
          <w:rStyle w:val="Emphasis"/>
          <w:highlight w:val="green"/>
        </w:rPr>
        <w:t>confront the narcissistic threat</w:t>
      </w:r>
      <w:r w:rsidRPr="00C649AD">
        <w:rPr>
          <w:sz w:val="14"/>
        </w:rPr>
        <w:t xml:space="preserve"> disabled persons pose. Furthermore, through interaction, </w:t>
      </w:r>
      <w:r w:rsidRPr="00C649AD">
        <w:rPr>
          <w:rStyle w:val="Emphasis"/>
          <w:highlight w:val="green"/>
        </w:rPr>
        <w:t xml:space="preserve">changes can occur within a community that </w:t>
      </w:r>
      <w:proofErr w:type="gramStart"/>
      <w:r w:rsidRPr="00C649AD">
        <w:rPr>
          <w:rStyle w:val="Emphasis"/>
          <w:highlight w:val="green"/>
        </w:rPr>
        <w:t>take into account</w:t>
      </w:r>
      <w:proofErr w:type="gramEnd"/>
      <w:r w:rsidRPr="00C649AD">
        <w:rPr>
          <w:rStyle w:val="Emphasis"/>
          <w:highlight w:val="green"/>
        </w:rPr>
        <w:t xml:space="preserve"> disabled persons’ feelings</w:t>
      </w:r>
      <w:r w:rsidRPr="00C649AD">
        <w:rPr>
          <w:sz w:val="14"/>
        </w:rPr>
        <w:t>, perceptions, and desires.</w:t>
      </w:r>
    </w:p>
    <w:p w14:paraId="715A1C5C" w14:textId="77777777" w:rsidR="007221BC" w:rsidRPr="004053A7" w:rsidRDefault="007221BC" w:rsidP="007221BC">
      <w:pPr>
        <w:pStyle w:val="Heading4"/>
        <w:spacing w:before="0" w:line="276" w:lineRule="auto"/>
        <w:rPr>
          <w:rFonts w:asciiTheme="minorHAnsi" w:hAnsiTheme="minorHAnsi" w:cstheme="minorHAnsi"/>
        </w:rPr>
      </w:pPr>
      <w:r>
        <w:rPr>
          <w:rFonts w:asciiTheme="minorHAnsi" w:hAnsiTheme="minorHAnsi" w:cstheme="minorHAnsi"/>
        </w:rPr>
        <w:t>Their notion of</w:t>
      </w:r>
      <w:r w:rsidRPr="004053A7">
        <w:rPr>
          <w:rFonts w:asciiTheme="minorHAnsi" w:hAnsiTheme="minorHAnsi" w:cstheme="minorHAnsi"/>
        </w:rPr>
        <w:t xml:space="preserve"> epistemological certainty projects ontological stigmas against what they perceive as disabled. The notion of </w:t>
      </w:r>
      <w:proofErr w:type="spellStart"/>
      <w:r w:rsidRPr="004053A7">
        <w:rPr>
          <w:rFonts w:asciiTheme="minorHAnsi" w:hAnsiTheme="minorHAnsi" w:cstheme="minorHAnsi"/>
        </w:rPr>
        <w:t>self knowledge</w:t>
      </w:r>
      <w:proofErr w:type="spellEnd"/>
      <w:r w:rsidRPr="004053A7">
        <w:rPr>
          <w:rFonts w:asciiTheme="minorHAnsi" w:hAnsiTheme="minorHAnsi" w:cstheme="minorHAnsi"/>
        </w:rPr>
        <w:t xml:space="preserve"> is negated by the disability drive. </w:t>
      </w:r>
      <w:proofErr w:type="gramStart"/>
      <w:r>
        <w:rPr>
          <w:rFonts w:asciiTheme="minorHAnsi" w:hAnsiTheme="minorHAnsi" w:cstheme="minorHAnsi"/>
        </w:rPr>
        <w:t>Thus</w:t>
      </w:r>
      <w:proofErr w:type="gramEnd"/>
      <w:r>
        <w:rPr>
          <w:rFonts w:asciiTheme="minorHAnsi" w:hAnsiTheme="minorHAnsi" w:cstheme="minorHAnsi"/>
        </w:rPr>
        <w:t xml:space="preserve"> the role of the ballot is to </w:t>
      </w:r>
      <w:r w:rsidRPr="00240A4E">
        <w:rPr>
          <w:rFonts w:asciiTheme="minorHAnsi" w:hAnsiTheme="minorHAnsi" w:cstheme="minorHAnsi"/>
          <w:u w:val="single"/>
        </w:rPr>
        <w:t>adopt epistemological disablement</w:t>
      </w:r>
      <w:r w:rsidRPr="004053A7">
        <w:rPr>
          <w:rFonts w:asciiTheme="minorHAnsi" w:hAnsiTheme="minorHAnsi" w:cstheme="minorHAnsi"/>
        </w:rPr>
        <w:t xml:space="preserve">, which posits disability as constitutive to the subject. </w:t>
      </w:r>
    </w:p>
    <w:p w14:paraId="28FEDBDA" w14:textId="77777777" w:rsidR="007221BC" w:rsidRPr="004053A7" w:rsidRDefault="007221BC" w:rsidP="007221BC">
      <w:pPr>
        <w:spacing w:line="276" w:lineRule="auto"/>
        <w:rPr>
          <w:rFonts w:asciiTheme="minorHAnsi" w:hAnsiTheme="minorHAnsi" w:cstheme="minorHAnsi"/>
          <w:sz w:val="16"/>
          <w:szCs w:val="16"/>
        </w:rPr>
      </w:pPr>
      <w:proofErr w:type="spellStart"/>
      <w:r w:rsidRPr="004053A7">
        <w:rPr>
          <w:rFonts w:asciiTheme="minorHAnsi" w:hAnsiTheme="minorHAnsi" w:cstheme="minorHAnsi"/>
          <w:b/>
          <w:bCs/>
        </w:rPr>
        <w:t>Mollow</w:t>
      </w:r>
      <w:proofErr w:type="spellEnd"/>
      <w:r w:rsidRPr="004053A7">
        <w:rPr>
          <w:rFonts w:asciiTheme="minorHAnsi" w:hAnsiTheme="minorHAnsi" w:cstheme="minorHAnsi"/>
          <w:b/>
          <w:bCs/>
        </w:rPr>
        <w:t xml:space="preserve"> 15</w:t>
      </w:r>
      <w:r w:rsidRPr="004053A7">
        <w:rPr>
          <w:rFonts w:asciiTheme="minorHAnsi" w:hAnsiTheme="minorHAnsi" w:cstheme="minorHAnsi"/>
          <w:sz w:val="16"/>
          <w:szCs w:val="16"/>
        </w:rPr>
        <w:t xml:space="preserve">[Anna </w:t>
      </w:r>
      <w:proofErr w:type="spellStart"/>
      <w:proofErr w:type="gramStart"/>
      <w:r w:rsidRPr="004053A7">
        <w:rPr>
          <w:rFonts w:asciiTheme="minorHAnsi" w:hAnsiTheme="minorHAnsi" w:cstheme="minorHAnsi"/>
          <w:sz w:val="16"/>
          <w:szCs w:val="16"/>
        </w:rPr>
        <w:t>Mollow</w:t>
      </w:r>
      <w:proofErr w:type="spellEnd"/>
      <w:r w:rsidRPr="004053A7">
        <w:rPr>
          <w:rFonts w:asciiTheme="minorHAnsi" w:hAnsiTheme="minorHAnsi" w:cstheme="minorHAnsi"/>
          <w:sz w:val="16"/>
          <w:szCs w:val="16"/>
        </w:rPr>
        <w:t>(</w:t>
      </w:r>
      <w:proofErr w:type="gramEnd"/>
      <w:r w:rsidRPr="004053A7">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15" w:history="1">
        <w:r w:rsidRPr="004053A7">
          <w:rPr>
            <w:rStyle w:val="Hyperlink"/>
            <w:rFonts w:asciiTheme="minorHAnsi" w:hAnsiTheme="minorHAnsi" w:cstheme="minorHAnsi"/>
            <w:sz w:val="16"/>
            <w:szCs w:val="16"/>
          </w:rPr>
          <w:t>https://digitalassets.lib.berkeley.edu/etd/ucb/text/Mollow_berkeley_0028E_15181.pdf</w:t>
        </w:r>
      </w:hyperlink>
      <w:r w:rsidRPr="004053A7">
        <w:rPr>
          <w:rFonts w:asciiTheme="minorHAnsi" w:hAnsiTheme="minorHAnsi" w:cstheme="minorHAnsi"/>
          <w:sz w:val="16"/>
          <w:szCs w:val="16"/>
        </w:rPr>
        <w:t xml:space="preserve"> // Houston Memorial DX]</w:t>
      </w:r>
    </w:p>
    <w:p w14:paraId="5444F95C" w14:textId="77777777" w:rsidR="007221BC" w:rsidRDefault="007221BC" w:rsidP="007221BC">
      <w:pPr>
        <w:spacing w:line="276" w:lineRule="auto"/>
        <w:rPr>
          <w:rStyle w:val="Emphasis"/>
          <w:rFonts w:asciiTheme="minorHAnsi" w:hAnsiTheme="minorHAnsi" w:cstheme="minorHAnsi"/>
        </w:rPr>
      </w:pPr>
      <w:r w:rsidRPr="004053A7">
        <w:rPr>
          <w:rFonts w:asciiTheme="minorHAnsi" w:hAnsiTheme="minorHAnsi" w:cstheme="minorHAnsi"/>
          <w:sz w:val="14"/>
        </w:rPr>
        <w:t xml:space="preserve">Ambivalent encounters with disability point to a possibility that is at the heart of psychoanalytic theory: </w:t>
      </w:r>
      <w:r w:rsidRPr="00611A77">
        <w:rPr>
          <w:rStyle w:val="Emphasis"/>
          <w:rFonts w:asciiTheme="minorHAnsi" w:hAnsiTheme="minorHAnsi" w:cstheme="minorHAnsi"/>
          <w:highlight w:val="green"/>
        </w:rPr>
        <w:t>our psyches</w:t>
      </w:r>
      <w:r w:rsidRPr="004053A7">
        <w:rPr>
          <w:rStyle w:val="Emphasis"/>
          <w:rFonts w:asciiTheme="minorHAnsi" w:hAnsiTheme="minorHAnsi" w:cstheme="minorHAnsi"/>
        </w:rPr>
        <w:t xml:space="preserve"> may be set up in ways that </w:t>
      </w:r>
      <w:r w:rsidRPr="00611A77">
        <w:rPr>
          <w:rStyle w:val="Emphasis"/>
          <w:rFonts w:asciiTheme="minorHAnsi" w:hAnsiTheme="minorHAnsi" w:cstheme="minorHAnsi"/>
          <w:highlight w:val="green"/>
        </w:rPr>
        <w:t>make us</w:t>
      </w:r>
      <w:r w:rsidRPr="004053A7">
        <w:rPr>
          <w:rStyle w:val="Emphasis"/>
          <w:rFonts w:asciiTheme="minorHAnsi" w:hAnsiTheme="minorHAnsi" w:cstheme="minorHAnsi"/>
        </w:rPr>
        <w:t xml:space="preserve"> innately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Freud‟s</w:t>
      </w:r>
      <w:proofErr w:type="spellEnd"/>
      <w:r w:rsidRPr="004053A7">
        <w:rPr>
          <w:rStyle w:val="Emphasis"/>
          <w:rFonts w:asciiTheme="minorHAnsi" w:hAnsiTheme="minorHAnsi" w:cstheme="minorHAnsi"/>
        </w:rPr>
        <w:t xml:space="preserve"> theory of the death drive suggests that </w:t>
      </w:r>
      <w:r w:rsidRPr="00611A77">
        <w:rPr>
          <w:rStyle w:val="Emphasis"/>
          <w:rFonts w:asciiTheme="minorHAnsi" w:hAnsiTheme="minorHAnsi" w:cstheme="minorHAnsi"/>
          <w:highlight w:val="green"/>
        </w:rPr>
        <w:t>we are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driven by a force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that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threatens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our</w:t>
      </w:r>
      <w:r w:rsidRPr="004053A7">
        <w:rPr>
          <w:rStyle w:val="Emphasis"/>
          <w:rFonts w:asciiTheme="minorHAnsi" w:hAnsiTheme="minorHAnsi" w:cstheme="minorHAnsi"/>
        </w:rPr>
        <w:t xml:space="preserve"> socially recognizable </w:t>
      </w:r>
      <w:proofErr w:type="gramStart"/>
      <w:r w:rsidRPr="00611A77">
        <w:rPr>
          <w:rStyle w:val="Emphasis"/>
          <w:rFonts w:asciiTheme="minorHAnsi" w:hAnsiTheme="minorHAnsi" w:cstheme="minorHAnsi"/>
          <w:highlight w:val="green"/>
        </w:rPr>
        <w:t>selves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but</w:t>
      </w:r>
      <w:proofErr w:type="gramEnd"/>
      <w:r w:rsidRPr="004053A7">
        <w:rPr>
          <w:rStyle w:val="Emphasis"/>
          <w:rFonts w:asciiTheme="minorHAnsi" w:hAnsiTheme="minorHAnsi" w:cstheme="minorHAnsi"/>
        </w:rPr>
        <w:t xml:space="preserve"> are at the same time </w:t>
      </w:r>
      <w:r w:rsidRPr="00611A77">
        <w:rPr>
          <w:rStyle w:val="Emphasis"/>
          <w:rFonts w:asciiTheme="minorHAnsi" w:hAnsiTheme="minorHAnsi" w:cstheme="minorHAnsi"/>
          <w:highlight w:val="green"/>
        </w:rPr>
        <w:t>prevented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from</w:t>
      </w:r>
      <w:r w:rsidRPr="004053A7">
        <w:rPr>
          <w:rStyle w:val="Emphasis"/>
          <w:rFonts w:asciiTheme="minorHAnsi" w:hAnsiTheme="minorHAnsi" w:cstheme="minorHAnsi"/>
        </w:rPr>
        <w:t xml:space="preserve"> fully </w:t>
      </w:r>
      <w:r w:rsidRPr="00611A77">
        <w:rPr>
          <w:rStyle w:val="Emphasis"/>
          <w:rFonts w:asciiTheme="minorHAnsi" w:hAnsiTheme="minorHAnsi" w:cstheme="minorHAnsi"/>
          <w:highlight w:val="green"/>
        </w:rPr>
        <w:t>perceiving</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this </w:t>
      </w:r>
      <w:proofErr w:type="spellStart"/>
      <w:r w:rsidRPr="00611A77">
        <w:rPr>
          <w:rStyle w:val="Emphasis"/>
          <w:rFonts w:asciiTheme="minorHAnsi" w:hAnsiTheme="minorHAnsi" w:cstheme="minorHAnsi"/>
          <w:highlight w:val="green"/>
        </w:rPr>
        <w:t>drive</w:t>
      </w:r>
      <w:r w:rsidRPr="004053A7">
        <w:rPr>
          <w:rStyle w:val="Emphasis"/>
          <w:rFonts w:asciiTheme="minorHAnsi" w:hAnsiTheme="minorHAnsi" w:cstheme="minorHAnsi"/>
        </w:rPr>
        <w:t>nness</w:t>
      </w:r>
      <w:proofErr w:type="spellEnd"/>
      <w:r w:rsidRPr="004053A7">
        <w:rPr>
          <w:rStyle w:val="Emphasis"/>
          <w:rFonts w:asciiTheme="minorHAnsi" w:hAnsiTheme="minorHAnsi" w:cstheme="minorHAnsi"/>
        </w:rPr>
        <w:t xml:space="preserve"> in ourselves. Always, </w:t>
      </w:r>
      <w:r w:rsidRPr="00611A77">
        <w:rPr>
          <w:rStyle w:val="Emphasis"/>
          <w:rFonts w:asciiTheme="minorHAnsi" w:hAnsiTheme="minorHAnsi" w:cstheme="minorHAnsi"/>
          <w:highlight w:val="green"/>
        </w:rPr>
        <w:t xml:space="preserve">it will be easier to allow that “someone else” may be under the sway of a self-undoing </w:t>
      </w:r>
      <w:r w:rsidRPr="004053A7">
        <w:rPr>
          <w:rStyle w:val="Emphasis"/>
          <w:rFonts w:asciiTheme="minorHAnsi" w:hAnsiTheme="minorHAnsi" w:cstheme="minorHAnsi"/>
        </w:rPr>
        <w:t>compulsion toward</w:t>
      </w:r>
      <w:r w:rsidRPr="00611A77">
        <w:rPr>
          <w:rStyle w:val="Emphasis"/>
          <w:rFonts w:asciiTheme="minorHAnsi" w:hAnsiTheme="minorHAnsi" w:cstheme="minorHAnsi"/>
          <w:highlight w:val="green"/>
        </w:rPr>
        <w:t xml:space="preserve"> disability than </w:t>
      </w:r>
      <w:r w:rsidRPr="004053A7">
        <w:rPr>
          <w:rStyle w:val="Emphasis"/>
          <w:rFonts w:asciiTheme="minorHAnsi" w:hAnsiTheme="minorHAnsi" w:cstheme="minorHAnsi"/>
        </w:rPr>
        <w:t xml:space="preserve">to imagine </w:t>
      </w:r>
      <w:proofErr w:type="gramStart"/>
      <w:r w:rsidRPr="00611A77">
        <w:rPr>
          <w:rStyle w:val="Emphasis"/>
          <w:rFonts w:asciiTheme="minorHAnsi" w:hAnsiTheme="minorHAnsi" w:cstheme="minorHAnsi"/>
          <w:highlight w:val="green"/>
        </w:rPr>
        <w:t>ourselves</w:t>
      </w:r>
      <w:proofErr w:type="gramEnd"/>
      <w:r w:rsidRPr="00611A77">
        <w:rPr>
          <w:rStyle w:val="Emphasis"/>
          <w:rFonts w:asciiTheme="minorHAnsi" w:hAnsiTheme="minorHAnsi" w:cstheme="minorHAnsi"/>
          <w:highlight w:val="green"/>
        </w:rPr>
        <w:t xml:space="preserve"> as </w:t>
      </w:r>
      <w:r w:rsidRPr="004053A7">
        <w:rPr>
          <w:rStyle w:val="Emphasis"/>
          <w:rFonts w:asciiTheme="minorHAnsi" w:hAnsiTheme="minorHAnsi" w:cstheme="minorHAnsi"/>
        </w:rPr>
        <w:t xml:space="preserve">similarly </w:t>
      </w:r>
      <w:r w:rsidRPr="00611A77">
        <w:rPr>
          <w:rStyle w:val="Emphasis"/>
          <w:rFonts w:asciiTheme="minorHAnsi" w:hAnsiTheme="minorHAnsi" w:cstheme="minorHAnsi"/>
          <w:highlight w:val="green"/>
        </w:rPr>
        <w:t>driven.</w:t>
      </w:r>
      <w:r w:rsidRPr="004053A7">
        <w:rPr>
          <w:rFonts w:asciiTheme="minorHAnsi" w:hAnsiTheme="minorHAnsi" w:cstheme="minorHAnsi"/>
          <w:sz w:val="14"/>
        </w:rPr>
        <w:t xml:space="preserve"> </w:t>
      </w:r>
      <w:r w:rsidRPr="004053A7">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611A77">
        <w:rPr>
          <w:rStyle w:val="Emphasis"/>
          <w:rFonts w:asciiTheme="minorHAnsi" w:hAnsiTheme="minorHAnsi" w:cstheme="minorHAnsi"/>
          <w:highlight w:val="green"/>
        </w:rPr>
        <w:t>when</w:t>
      </w:r>
      <w:r w:rsidRPr="004053A7">
        <w:rPr>
          <w:rStyle w:val="Emphasis"/>
          <w:rFonts w:asciiTheme="minorHAnsi" w:hAnsiTheme="minorHAnsi" w:cstheme="minorHAnsi"/>
        </w:rPr>
        <w:t xml:space="preserve"> individuals and social </w:t>
      </w:r>
      <w:r w:rsidRPr="00611A77">
        <w:rPr>
          <w:rStyle w:val="Emphasis"/>
          <w:rFonts w:asciiTheme="minorHAnsi" w:hAnsiTheme="minorHAnsi" w:cstheme="minorHAnsi"/>
          <w:highlight w:val="green"/>
        </w:rPr>
        <w:t>movements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imagine</w:t>
      </w:r>
      <w:r w:rsidRPr="004053A7">
        <w:rPr>
          <w:rStyle w:val="Emphasis"/>
          <w:rFonts w:asciiTheme="minorHAnsi" w:hAnsiTheme="minorHAnsi" w:cstheme="minorHAnsi"/>
        </w:rPr>
        <w:t xml:space="preserve"> themselves </w:t>
      </w:r>
      <w:r w:rsidRPr="00611A77">
        <w:rPr>
          <w:rStyle w:val="Emphasis"/>
          <w:rFonts w:asciiTheme="minorHAnsi" w:hAnsiTheme="minorHAnsi" w:cstheme="minorHAnsi"/>
          <w:highlight w:val="green"/>
        </w:rPr>
        <w:t>as not subject to the disability drive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their</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projects</w:t>
      </w:r>
      <w:r w:rsidRPr="004053A7">
        <w:rPr>
          <w:rStyle w:val="Emphasis"/>
          <w:rFonts w:asciiTheme="minorHAnsi" w:hAnsiTheme="minorHAnsi" w:cstheme="minorHAnsi"/>
        </w:rPr>
        <w:t xml:space="preserve"> almost invariably have the effect of </w:t>
      </w:r>
      <w:r w:rsidRPr="00611A77">
        <w:rPr>
          <w:rStyle w:val="Emphasis"/>
          <w:rFonts w:asciiTheme="minorHAnsi" w:hAnsiTheme="minorHAnsi" w:cstheme="minorHAnsi"/>
          <w:highlight w:val="green"/>
        </w:rPr>
        <w:t>stigmatiz</w:t>
      </w:r>
      <w:r w:rsidRPr="004053A7">
        <w:rPr>
          <w:rStyle w:val="Emphasis"/>
          <w:rFonts w:asciiTheme="minorHAnsi" w:hAnsiTheme="minorHAnsi" w:cstheme="minorHAnsi"/>
        </w:rPr>
        <w:t xml:space="preserve">ing </w:t>
      </w:r>
      <w:r w:rsidRPr="00611A77">
        <w:rPr>
          <w:rStyle w:val="Emphasis"/>
          <w:rFonts w:asciiTheme="minorHAnsi" w:hAnsiTheme="minorHAnsi" w:cstheme="minorHAnsi"/>
          <w:highlight w:val="green"/>
        </w:rPr>
        <w:t>other</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abjected</w:t>
      </w:r>
      <w:proofErr w:type="spell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subjects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who come to be read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as</w:t>
      </w:r>
      <w:r w:rsidRPr="004053A7">
        <w:rPr>
          <w:rStyle w:val="Emphasis"/>
          <w:rFonts w:asciiTheme="minorHAnsi" w:hAnsiTheme="minorHAnsi" w:cstheme="minorHAnsi"/>
        </w:rPr>
        <w:t xml:space="preserve"> emblems of this disavowed and </w:t>
      </w:r>
      <w:r w:rsidRPr="00611A77">
        <w:rPr>
          <w:rStyle w:val="Emphasis"/>
          <w:rFonts w:asciiTheme="minorHAnsi" w:hAnsiTheme="minorHAnsi" w:cstheme="minorHAnsi"/>
          <w:highlight w:val="green"/>
        </w:rPr>
        <w:t>disabling compulsion</w:t>
      </w:r>
      <w:r w:rsidRPr="004053A7">
        <w:rPr>
          <w:rStyle w:val="Emphasis"/>
          <w:rFonts w:asciiTheme="minorHAnsi" w:hAnsiTheme="minorHAnsi" w:cstheme="minorHAnsi"/>
        </w:rPr>
        <w:t>.</w:t>
      </w:r>
      <w:r w:rsidRPr="004053A7">
        <w:rPr>
          <w:rFonts w:asciiTheme="minorHAnsi" w:hAnsiTheme="minorHAnsi" w:cstheme="minorHAnsi"/>
          <w:sz w:val="14"/>
        </w:rPr>
        <w:t xml:space="preserve"> This thesis attempts to upset the impulse to overcome the disability drive. Rather than “putting the „ability‟ back in „</w:t>
      </w:r>
      <w:proofErr w:type="gramStart"/>
      <w:r w:rsidRPr="004053A7">
        <w:rPr>
          <w:rFonts w:asciiTheme="minorHAnsi" w:hAnsiTheme="minorHAnsi" w:cstheme="minorHAnsi"/>
          <w:sz w:val="14"/>
        </w:rPr>
        <w:t>disability,‟</w:t>
      </w:r>
      <w:proofErr w:type="gramEnd"/>
      <w:r w:rsidRPr="004053A7">
        <w:rPr>
          <w:rFonts w:asciiTheme="minorHAnsi" w:hAnsiTheme="minorHAnsi" w:cstheme="minorHAnsi"/>
          <w:sz w:val="14"/>
        </w:rPr>
        <w:t xml:space="preserve">” the sexual model of disability underscores the disability that may inhere in subjectivity itself, regardless of whether a given individual or political movement identifies as “disabled” or “nondisabled.”17 How, then, might </w:t>
      </w:r>
      <w:r w:rsidRPr="00611A77">
        <w:rPr>
          <w:rStyle w:val="Emphasis"/>
          <w:rFonts w:asciiTheme="minorHAnsi" w:hAnsiTheme="minorHAnsi" w:cstheme="minorHAnsi"/>
          <w:highlight w:val="green"/>
        </w:rPr>
        <w:t>we begin to acknowledge</w:t>
      </w:r>
      <w:r w:rsidRPr="004053A7">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4053A7">
        <w:rPr>
          <w:rStyle w:val="Emphasis"/>
          <w:rFonts w:asciiTheme="minorHAnsi" w:hAnsiTheme="minorHAnsi" w:cstheme="minorHAnsi"/>
        </w:rPr>
        <w:t>The term “</w:t>
      </w:r>
      <w:r w:rsidRPr="00611A77">
        <w:rPr>
          <w:rStyle w:val="Emphasis"/>
          <w:rFonts w:asciiTheme="minorHAnsi" w:hAnsiTheme="minorHAnsi" w:cstheme="minorHAnsi"/>
          <w:highlight w:val="green"/>
        </w:rPr>
        <w:t>epistemological disablement</w:t>
      </w:r>
      <w:r w:rsidRPr="004053A7">
        <w:rPr>
          <w:rStyle w:val="Emphasis"/>
          <w:rFonts w:asciiTheme="minorHAnsi" w:hAnsiTheme="minorHAnsi" w:cstheme="minorHAnsi"/>
        </w:rPr>
        <w:t xml:space="preserve">” will appear frequently in this dissertation, as I will argue that coming into </w:t>
      </w:r>
      <w:proofErr w:type="gramStart"/>
      <w:r w:rsidRPr="004053A7">
        <w:rPr>
          <w:rStyle w:val="Emphasis"/>
          <w:rFonts w:asciiTheme="minorHAnsi" w:hAnsiTheme="minorHAnsi" w:cstheme="minorHAnsi"/>
        </w:rPr>
        <w:t>close proximity</w:t>
      </w:r>
      <w:proofErr w:type="gramEnd"/>
      <w:r w:rsidRPr="004053A7">
        <w:rPr>
          <w:rStyle w:val="Emphasis"/>
          <w:rFonts w:asciiTheme="minorHAnsi" w:hAnsiTheme="minorHAnsi" w:cstheme="minorHAnsi"/>
        </w:rPr>
        <w:t xml:space="preserve"> with </w:t>
      </w:r>
      <w:r w:rsidRPr="00611A77">
        <w:rPr>
          <w:rStyle w:val="Emphasis"/>
          <w:rFonts w:asciiTheme="minorHAnsi" w:hAnsiTheme="minorHAnsi" w:cstheme="minorHAnsi"/>
          <w:highlight w:val="green"/>
        </w:rPr>
        <w:t>the disability drive produces</w:t>
      </w:r>
      <w:r w:rsidRPr="004053A7">
        <w:rPr>
          <w:rStyle w:val="Emphasis"/>
          <w:rFonts w:asciiTheme="minorHAnsi" w:hAnsiTheme="minorHAnsi" w:cstheme="minorHAnsi"/>
        </w:rPr>
        <w:t xml:space="preserve"> states of cognitive and affective </w:t>
      </w:r>
      <w:r w:rsidRPr="00611A77">
        <w:rPr>
          <w:rStyle w:val="Emphasis"/>
          <w:rFonts w:asciiTheme="minorHAnsi" w:hAnsiTheme="minorHAnsi" w:cstheme="minorHAnsi"/>
          <w:highlight w:val="green"/>
        </w:rPr>
        <w:t>uncertainty</w:t>
      </w:r>
      <w:r w:rsidRPr="004053A7">
        <w:rPr>
          <w:rStyle w:val="Emphasis"/>
          <w:rFonts w:asciiTheme="minorHAnsi" w:hAnsiTheme="minorHAnsi" w:cstheme="minorHAnsi"/>
        </w:rPr>
        <w:t xml:space="preserve">, confusion, and incapacity that are </w:t>
      </w:r>
      <w:r w:rsidRPr="00611A77">
        <w:rPr>
          <w:rStyle w:val="Emphasis"/>
          <w:rFonts w:asciiTheme="minorHAnsi" w:hAnsiTheme="minorHAnsi" w:cstheme="minorHAnsi"/>
          <w:highlight w:val="green"/>
        </w:rPr>
        <w:t>akin to disability</w:t>
      </w:r>
      <w:r w:rsidRPr="004053A7">
        <w:rPr>
          <w:rStyle w:val="Emphasis"/>
          <w:rFonts w:asciiTheme="minorHAnsi" w:hAnsiTheme="minorHAnsi" w:cstheme="minorHAnsi"/>
        </w:rPr>
        <w:t xml:space="preserve">. </w:t>
      </w:r>
      <w:r w:rsidRPr="004053A7">
        <w:rPr>
          <w:rFonts w:asciiTheme="minorHAnsi" w:hAnsiTheme="minorHAnsi" w:cstheme="minorHAnsi"/>
          <w:sz w:val="14"/>
        </w:rPr>
        <w:t xml:space="preserve">In the works that I shall analyze, epistemological disablement will often be </w:t>
      </w:r>
      <w:r w:rsidRPr="004053A7">
        <w:rPr>
          <w:rFonts w:asciiTheme="minorHAnsi" w:hAnsiTheme="minorHAnsi" w:cstheme="minorHAnsi"/>
          <w:sz w:val="14"/>
        </w:rPr>
        <w:lastRenderedPageBreak/>
        <w:t xml:space="preserve">performed on a textual level, as theorists and narrators seem to lose control of what they want to say about disability. </w:t>
      </w:r>
      <w:r w:rsidRPr="004053A7">
        <w:rPr>
          <w:rStyle w:val="Emphasis"/>
          <w:rFonts w:asciiTheme="minorHAnsi" w:hAnsiTheme="minorHAnsi" w:cstheme="minorHAnsi"/>
        </w:rPr>
        <w:t xml:space="preserve">These </w:t>
      </w:r>
      <w:r w:rsidRPr="00611A77">
        <w:rPr>
          <w:rStyle w:val="Emphasis"/>
          <w:rFonts w:asciiTheme="minorHAnsi" w:hAnsiTheme="minorHAnsi" w:cstheme="minorHAnsi"/>
          <w:highlight w:val="green"/>
        </w:rPr>
        <w:t>moments of epistemological disablement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are</w:t>
      </w:r>
      <w:r w:rsidRPr="004053A7">
        <w:rPr>
          <w:rStyle w:val="Emphasis"/>
          <w:rFonts w:asciiTheme="minorHAnsi" w:hAnsiTheme="minorHAnsi" w:cstheme="minorHAnsi"/>
        </w:rPr>
        <w:t xml:space="preserve"> often </w:t>
      </w:r>
      <w:r w:rsidRPr="00611A77">
        <w:rPr>
          <w:rStyle w:val="Emphasis"/>
          <w:rFonts w:asciiTheme="minorHAnsi" w:hAnsiTheme="minorHAnsi" w:cstheme="minorHAnsi"/>
          <w:highlight w:val="green"/>
        </w:rPr>
        <w:t>disavowed</w:t>
      </w:r>
      <w:r w:rsidRPr="004053A7">
        <w:rPr>
          <w:rStyle w:val="Emphasis"/>
          <w:rFonts w:asciiTheme="minorHAnsi" w:hAnsiTheme="minorHAnsi" w:cstheme="minorHAnsi"/>
        </w:rPr>
        <w:t xml:space="preserve"> by theorists and narrators </w:t>
      </w:r>
      <w:r w:rsidRPr="00611A77">
        <w:rPr>
          <w:rStyle w:val="Emphasis"/>
          <w:rFonts w:asciiTheme="minorHAnsi" w:hAnsiTheme="minorHAnsi" w:cstheme="minorHAnsi"/>
          <w:highlight w:val="green"/>
        </w:rPr>
        <w:t>and</w:t>
      </w:r>
      <w:r w:rsidRPr="004053A7">
        <w:rPr>
          <w:rStyle w:val="Emphasis"/>
          <w:rFonts w:asciiTheme="minorHAnsi" w:hAnsiTheme="minorHAnsi" w:cstheme="minorHAnsi"/>
        </w:rPr>
        <w:t xml:space="preserve"> are instead </w:t>
      </w:r>
      <w:r w:rsidRPr="00611A77">
        <w:rPr>
          <w:rStyle w:val="Emphasis"/>
          <w:rFonts w:asciiTheme="minorHAnsi" w:hAnsiTheme="minorHAnsi" w:cstheme="minorHAnsi"/>
          <w:highlight w:val="green"/>
        </w:rPr>
        <w:t>projected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onto disabled people</w:t>
      </w:r>
      <w:r w:rsidRPr="004053A7">
        <w:rPr>
          <w:rStyle w:val="Emphasis"/>
          <w:rFonts w:asciiTheme="minorHAnsi" w:hAnsiTheme="minorHAnsi" w:cstheme="minorHAnsi"/>
        </w:rPr>
        <w:t>.</w:t>
      </w:r>
      <w:r w:rsidRPr="004053A7">
        <w:rPr>
          <w:rFonts w:asciiTheme="minorHAnsi" w:hAnsiTheme="minorHAnsi" w:cstheme="minorHAnsi"/>
          <w:sz w:val="14"/>
        </w:rPr>
        <w:t xml:space="preserve"> When this happens,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impairments are depicted as the result of an insufficiency of self-knowledge that is assumed not to determine nondisabled subjects. I will challenge these characterizations of disabled people not only by arguing for the value of “</w:t>
      </w:r>
      <w:proofErr w:type="spellStart"/>
      <w:r w:rsidRPr="004053A7">
        <w:rPr>
          <w:rFonts w:asciiTheme="minorHAnsi" w:hAnsiTheme="minorHAnsi" w:cstheme="minorHAnsi"/>
          <w:sz w:val="14"/>
        </w:rPr>
        <w:t>cripistemologies</w:t>
      </w:r>
      <w:proofErr w:type="spellEnd"/>
      <w:r w:rsidRPr="004053A7">
        <w:rPr>
          <w:rFonts w:asciiTheme="minorHAnsi" w:hAnsiTheme="minorHAnsi" w:cstheme="minorHAnsi"/>
          <w:sz w:val="14"/>
        </w:rPr>
        <w:t xml:space="preserve">” (that is, ways of knowing that arise from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generate important knowledge about disability; yet at the same time </w:t>
      </w:r>
      <w:r w:rsidRPr="00611A77">
        <w:rPr>
          <w:rStyle w:val="Emphasis"/>
          <w:rFonts w:asciiTheme="minorHAnsi" w:hAnsiTheme="minorHAnsi" w:cstheme="minorHAnsi"/>
          <w:highlight w:val="green"/>
        </w:rPr>
        <w:t xml:space="preserve">I am seeking to destabilize the </w:t>
      </w:r>
      <w:r w:rsidRPr="004053A7">
        <w:rPr>
          <w:rStyle w:val="Emphasis"/>
          <w:rFonts w:asciiTheme="minorHAnsi" w:hAnsiTheme="minorHAnsi" w:cstheme="minorHAnsi"/>
        </w:rPr>
        <w:t xml:space="preserve">very </w:t>
      </w:r>
      <w:r w:rsidRPr="00611A77">
        <w:rPr>
          <w:rStyle w:val="Emphasis"/>
          <w:rFonts w:asciiTheme="minorHAnsi" w:hAnsiTheme="minorHAnsi" w:cstheme="minorHAnsi"/>
          <w:highlight w:val="green"/>
        </w:rPr>
        <w:t>notion of self-knowledge.</w:t>
      </w:r>
      <w:r w:rsidRPr="004053A7">
        <w:rPr>
          <w:rFonts w:asciiTheme="minorHAnsi" w:hAnsiTheme="minorHAnsi" w:cstheme="minorHAnsi"/>
          <w:sz w:val="14"/>
        </w:rPr>
        <w:t xml:space="preserve"> Let me be clear, then, that in undertaking this double endeavor I do not forward all-or-nothing claims either “for” or “against” the possibilities of </w:t>
      </w:r>
      <w:proofErr w:type="spellStart"/>
      <w:r w:rsidRPr="004053A7">
        <w:rPr>
          <w:rFonts w:asciiTheme="minorHAnsi" w:hAnsiTheme="minorHAnsi" w:cstheme="minorHAnsi"/>
          <w:sz w:val="14"/>
        </w:rPr>
        <w:t>selfknowledge</w:t>
      </w:r>
      <w:proofErr w:type="spellEnd"/>
      <w:r w:rsidRPr="004053A7">
        <w:rPr>
          <w:rFonts w:asciiTheme="minorHAnsi" w:hAnsiTheme="minorHAnsi" w:cstheme="minorHAnsi"/>
          <w:sz w:val="14"/>
        </w:rPr>
        <w:t xml:space="preserve">. I will not assert that people cannot ever know anything reliable about themselves, but I will also not suggest that truth claims derived from personal knowledge about disability are infallible. Instead, this dissertation highlights </w:t>
      </w:r>
      <w:r w:rsidRPr="00611A77">
        <w:rPr>
          <w:rStyle w:val="Emphasis"/>
          <w:rFonts w:asciiTheme="minorHAnsi" w:hAnsiTheme="minorHAnsi" w:cstheme="minorHAnsi"/>
          <w:highlight w:val="green"/>
        </w:rPr>
        <w:t>the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limits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of</w:t>
      </w:r>
      <w:r w:rsidRPr="004053A7">
        <w:rPr>
          <w:rStyle w:val="Emphasis"/>
          <w:rFonts w:asciiTheme="minorHAnsi" w:hAnsiTheme="minorHAnsi" w:cstheme="minorHAnsi"/>
        </w:rPr>
        <w:t xml:space="preserve"> complete </w:t>
      </w:r>
      <w:r w:rsidRPr="00611A77">
        <w:rPr>
          <w:rStyle w:val="Emphasis"/>
          <w:rFonts w:asciiTheme="minorHAnsi" w:hAnsiTheme="minorHAnsi" w:cstheme="minorHAnsi"/>
          <w:highlight w:val="green"/>
        </w:rPr>
        <w:t>self-knowledge</w:t>
      </w:r>
      <w:r w:rsidRPr="004053A7">
        <w:rPr>
          <w:rStyle w:val="Emphasis"/>
          <w:rFonts w:asciiTheme="minorHAnsi" w:hAnsiTheme="minorHAnsi" w:cstheme="minorHAnsi"/>
        </w:rPr>
        <w:t xml:space="preserve"> for nondisabled and disabled subjects alike, while at the same time interrogating the social dynamics that </w:t>
      </w:r>
      <w:r w:rsidRPr="00611A77">
        <w:rPr>
          <w:rStyle w:val="Emphasis"/>
          <w:rFonts w:asciiTheme="minorHAnsi" w:hAnsiTheme="minorHAnsi" w:cstheme="minorHAnsi"/>
          <w:highlight w:val="green"/>
        </w:rPr>
        <w:t>give rise to imbalances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in</w:t>
      </w:r>
      <w:r w:rsidRPr="004053A7">
        <w:rPr>
          <w:rStyle w:val="Emphasis"/>
          <w:rFonts w:asciiTheme="minorHAnsi" w:hAnsiTheme="minorHAnsi" w:cstheme="minorHAnsi"/>
        </w:rPr>
        <w:t xml:space="preserve"> the </w:t>
      </w:r>
      <w:r w:rsidRPr="00611A77">
        <w:rPr>
          <w:rStyle w:val="Emphasis"/>
          <w:rFonts w:asciiTheme="minorHAnsi" w:hAnsiTheme="minorHAnsi" w:cstheme="minorHAnsi"/>
          <w:highlight w:val="green"/>
        </w:rPr>
        <w:t>distribution of epistemological authority</w:t>
      </w:r>
      <w:r w:rsidRPr="004053A7">
        <w:rPr>
          <w:rStyle w:val="Emphasis"/>
          <w:rFonts w:asciiTheme="minorHAnsi" w:hAnsiTheme="minorHAnsi" w:cstheme="minorHAnsi"/>
        </w:rPr>
        <w:t xml:space="preserve"> to </w:t>
      </w:r>
      <w:proofErr w:type="gramStart"/>
      <w:r w:rsidRPr="004053A7">
        <w:rPr>
          <w:rStyle w:val="Emphasis"/>
          <w:rFonts w:asciiTheme="minorHAnsi" w:hAnsiTheme="minorHAnsi" w:cstheme="minorHAnsi"/>
        </w:rPr>
        <w:t>particular subjects</w:t>
      </w:r>
      <w:proofErr w:type="gram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on the basis of </w:t>
      </w:r>
      <w:r w:rsidRPr="004053A7">
        <w:rPr>
          <w:rStyle w:val="Emphasis"/>
          <w:rFonts w:asciiTheme="minorHAnsi" w:hAnsiTheme="minorHAnsi" w:cstheme="minorHAnsi"/>
        </w:rPr>
        <w:t xml:space="preserve">their </w:t>
      </w:r>
      <w:r w:rsidRPr="00611A77">
        <w:rPr>
          <w:rStyle w:val="Emphasis"/>
          <w:rFonts w:asciiTheme="minorHAnsi" w:hAnsiTheme="minorHAnsi" w:cstheme="minorHAnsi"/>
          <w:highlight w:val="green"/>
        </w:rPr>
        <w:t xml:space="preserve">perceived </w:t>
      </w:r>
      <w:r w:rsidRPr="004053A7">
        <w:rPr>
          <w:rStyle w:val="Emphasis"/>
          <w:rFonts w:asciiTheme="minorHAnsi" w:hAnsiTheme="minorHAnsi" w:cstheme="minorHAnsi"/>
        </w:rPr>
        <w:t xml:space="preserve">status as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or nondisabled.</w:t>
      </w:r>
    </w:p>
    <w:p w14:paraId="45A7ABDD" w14:textId="77777777" w:rsidR="007221BC" w:rsidRPr="006B2C41" w:rsidRDefault="007221BC" w:rsidP="007221BC">
      <w:pPr>
        <w:pStyle w:val="Heading4"/>
      </w:pPr>
      <w:r w:rsidRPr="006B2C41">
        <w:t>The role of the ballot precludes your standard</w:t>
      </w:r>
    </w:p>
    <w:p w14:paraId="4C791FAA" w14:textId="77777777" w:rsidR="007221BC" w:rsidRPr="006B2C41" w:rsidRDefault="007221BC" w:rsidP="007221BC">
      <w:pPr>
        <w:pStyle w:val="Heading4"/>
      </w:pPr>
      <w:r w:rsidRPr="006B2C41">
        <w:t>1.</w:t>
      </w:r>
      <w:r w:rsidRPr="006B2C41">
        <w:tab/>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5DC0A98D" w14:textId="77777777" w:rsidR="007221BC" w:rsidRPr="006B2C41" w:rsidRDefault="007221BC" w:rsidP="007221BC">
      <w:pPr>
        <w:pStyle w:val="Heading4"/>
      </w:pPr>
      <w:r w:rsidRPr="006B2C41">
        <w:t>2.</w:t>
      </w:r>
      <w:r w:rsidRPr="006B2C41">
        <w:tab/>
        <w:t xml:space="preserve">Pessimism is an epistemic prerequisite to engagement in any other framing – we need to deconstruct the reality of our world first </w:t>
      </w:r>
      <w:proofErr w:type="gramStart"/>
      <w:r w:rsidRPr="006B2C41">
        <w:t>in order to</w:t>
      </w:r>
      <w:proofErr w:type="gramEnd"/>
      <w:r w:rsidRPr="006B2C41">
        <w:t xml:space="preserve"> understand it. Ontology precedes ethics as it frames the way we view other subjects</w:t>
      </w:r>
    </w:p>
    <w:p w14:paraId="43357C89" w14:textId="77777777" w:rsidR="007221BC" w:rsidRPr="006B2C41" w:rsidRDefault="007221BC" w:rsidP="007221BC">
      <w:pPr>
        <w:pStyle w:val="Heading4"/>
      </w:pPr>
      <w:r w:rsidRPr="006B2C41">
        <w:t>3.</w:t>
      </w:r>
      <w:r w:rsidRPr="006B2C41">
        <w:tab/>
        <w:t>Outweighs on magnitude – we’ve won an epistemology claim that proves that disabled people are excluded from all decisions calculus which means any other rob leads to erasure we can’t come back from</w:t>
      </w:r>
    </w:p>
    <w:p w14:paraId="75F76656" w14:textId="77777777" w:rsidR="007221BC" w:rsidRPr="007221BC" w:rsidRDefault="007221BC" w:rsidP="007221BC">
      <w:pPr>
        <w:pStyle w:val="Heading4"/>
        <w:rPr>
          <w:rStyle w:val="Style13ptBold"/>
          <w:b/>
          <w:bCs w:val="0"/>
        </w:rPr>
      </w:pPr>
      <w:r w:rsidRPr="007221BC">
        <w:rPr>
          <w:rStyle w:val="Style13ptBold"/>
          <w:b/>
          <w:bCs w:val="0"/>
        </w:rPr>
        <w:t xml:space="preserve">Reps come first – </w:t>
      </w:r>
    </w:p>
    <w:p w14:paraId="2F1DF7E4" w14:textId="77777777" w:rsidR="007221BC" w:rsidRPr="007221BC" w:rsidRDefault="007221BC" w:rsidP="007221BC">
      <w:pPr>
        <w:pStyle w:val="Heading4"/>
        <w:rPr>
          <w:rStyle w:val="Style13ptBold"/>
          <w:b/>
          <w:bCs w:val="0"/>
        </w:rPr>
      </w:pPr>
      <w:r w:rsidRPr="007221BC">
        <w:rPr>
          <w:rStyle w:val="Style13ptBold"/>
          <w:b/>
          <w:bCs w:val="0"/>
        </w:rPr>
        <w:t>1.</w:t>
      </w:r>
      <w:r w:rsidRPr="007221BC">
        <w:rPr>
          <w:rStyle w:val="Style13ptBold"/>
          <w:b/>
          <w:bCs w:val="0"/>
        </w:rPr>
        <w:tab/>
        <w:t xml:space="preserve">It frames the way we approach </w:t>
      </w:r>
      <w:proofErr w:type="gramStart"/>
      <w:r w:rsidRPr="007221BC">
        <w:rPr>
          <w:rStyle w:val="Style13ptBold"/>
          <w:b/>
          <w:bCs w:val="0"/>
        </w:rPr>
        <w:t>topics</w:t>
      </w:r>
      <w:proofErr w:type="gramEnd"/>
      <w:r w:rsidRPr="007221BC">
        <w:rPr>
          <w:rStyle w:val="Style13ptBold"/>
          <w:b/>
          <w:bCs w:val="0"/>
        </w:rPr>
        <w:t xml:space="preserve"> and it shapes the way we interpret them, so it precedes reality – we wouldn’t have invaded Iraq if we didn’t think that Al Qaeda was based there. Discourse constitutes subjectivity as it frames how they approach the world</w:t>
      </w:r>
    </w:p>
    <w:p w14:paraId="1C2B8C7C" w14:textId="3047026E" w:rsidR="00E800AB" w:rsidRPr="00E800AB" w:rsidRDefault="007221BC" w:rsidP="00C01982">
      <w:pPr>
        <w:pStyle w:val="Heading4"/>
      </w:pPr>
      <w:r w:rsidRPr="007221BC">
        <w:rPr>
          <w:rStyle w:val="Style13ptBold"/>
          <w:b/>
          <w:bCs w:val="0"/>
        </w:rPr>
        <w:t>2.</w:t>
      </w:r>
      <w:r w:rsidRPr="007221BC">
        <w:rPr>
          <w:rStyle w:val="Style13ptBold"/>
          <w:b/>
          <w:bCs w:val="0"/>
        </w:rPr>
        <w:tab/>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5CE7CE1B" w14:textId="4F8AB71A" w:rsidR="00A95652" w:rsidRDefault="00E800AB" w:rsidP="00E800AB">
      <w:pPr>
        <w:pStyle w:val="Heading2"/>
      </w:pPr>
      <w:r>
        <w:lastRenderedPageBreak/>
        <w:t xml:space="preserve">ON </w:t>
      </w:r>
    </w:p>
    <w:p w14:paraId="179F36C4" w14:textId="2F350A7B" w:rsidR="00C01982" w:rsidRDefault="00C01982" w:rsidP="00C01982">
      <w:pPr>
        <w:pStyle w:val="Heading3"/>
      </w:pPr>
      <w:r>
        <w:lastRenderedPageBreak/>
        <w:t>1NC – Ideal theory good</w:t>
      </w:r>
    </w:p>
    <w:p w14:paraId="4E94A37F" w14:textId="4052E4A8" w:rsidR="00C01982" w:rsidRDefault="00C01982" w:rsidP="00C01982">
      <w:pPr>
        <w:pStyle w:val="Heading4"/>
        <w:rPr>
          <w:rStyle w:val="Hyperlink"/>
        </w:rPr>
      </w:pPr>
      <w:r>
        <w:t xml:space="preserve">Abstraction fails—theory can diagnose a </w:t>
      </w:r>
      <w:proofErr w:type="gramStart"/>
      <w:r>
        <w:t>problem, but</w:t>
      </w:r>
      <w:proofErr w:type="gramEnd"/>
      <w:r>
        <w:t xml:space="preserve"> can’t tell us how to address injustices.</w:t>
      </w:r>
      <w:r>
        <w:t xml:space="preserve"> </w:t>
      </w:r>
    </w:p>
    <w:p w14:paraId="37512FC1" w14:textId="77777777" w:rsidR="00C01982" w:rsidRDefault="00C01982" w:rsidP="00C01982">
      <w:r w:rsidRPr="000C3ECE">
        <w:t>Mills</w:t>
      </w:r>
      <w:r>
        <w:t xml:space="preserve"> ‘09</w:t>
      </w:r>
    </w:p>
    <w:p w14:paraId="40A1D92D" w14:textId="77777777" w:rsidR="00C01982" w:rsidRPr="000C3ECE" w:rsidRDefault="00C01982" w:rsidP="00C01982">
      <w:r w:rsidRPr="000C3ECE">
        <w:t xml:space="preserve">Mills, Charles W (Distinguished Prof. of Philosophy @ The Graduate Center of the City University of New York). </w:t>
      </w:r>
      <w:proofErr w:type="gramStart"/>
      <w:r w:rsidRPr="000C3ECE">
        <w:t>“ Rawls</w:t>
      </w:r>
      <w:proofErr w:type="gramEnd"/>
      <w:r w:rsidRPr="000C3ECE">
        <w:t xml:space="preserve"> on Race/Race in Rawls." The Southern Journal of Philosophy, Vol. </w:t>
      </w:r>
      <w:proofErr w:type="gramStart"/>
      <w:r w:rsidRPr="000C3ECE">
        <w:t>XLVII ,</w:t>
      </w:r>
      <w:proofErr w:type="gramEnd"/>
      <w:r w:rsidRPr="000C3ECE">
        <w:t xml:space="preserve"> 2009.</w:t>
      </w:r>
    </w:p>
    <w:p w14:paraId="1C1579ED" w14:textId="471AE326" w:rsidR="00C01982" w:rsidRDefault="00C01982" w:rsidP="00C01982">
      <w:pPr>
        <w:rPr>
          <w:sz w:val="14"/>
        </w:rPr>
      </w:pPr>
      <w:r w:rsidRPr="00C63209">
        <w:rPr>
          <w:sz w:val="14"/>
        </w:rPr>
        <w:t xml:space="preserve">But </w:t>
      </w:r>
      <w:r w:rsidRPr="00542F42">
        <w:rPr>
          <w:rStyle w:val="StyleUnderline"/>
        </w:rPr>
        <w:t>there is a</w:t>
      </w:r>
      <w:r w:rsidRPr="00C63209">
        <w:rPr>
          <w:sz w:val="14"/>
        </w:rPr>
        <w:t xml:space="preserve"> deeper criticism that hinges on the </w:t>
      </w:r>
      <w:r w:rsidRPr="00542F42">
        <w:rPr>
          <w:rStyle w:val="StyleUnderline"/>
        </w:rPr>
        <w:t>distinction</w:t>
      </w:r>
      <w:r w:rsidRPr="00C63209">
        <w:rPr>
          <w:sz w:val="14"/>
        </w:rPr>
        <w:t xml:space="preserve"> I drew at the start </w:t>
      </w:r>
      <w:r w:rsidRPr="00542F42">
        <w:rPr>
          <w:rStyle w:val="StyleUnderline"/>
        </w:rPr>
        <w:t>between an ideally just society</w:t>
      </w:r>
      <w:r w:rsidRPr="00C63209">
        <w:rPr>
          <w:sz w:val="14"/>
        </w:rPr>
        <w:t xml:space="preserve"> in the sense of a society </w:t>
      </w:r>
      <w:r w:rsidRPr="00542F42">
        <w:rPr>
          <w:rStyle w:val="StyleUnderline"/>
        </w:rPr>
        <w:t xml:space="preserve">with no </w:t>
      </w:r>
      <w:proofErr w:type="gramStart"/>
      <w:r w:rsidRPr="00C63209">
        <w:rPr>
          <w:sz w:val="14"/>
        </w:rPr>
        <w:t xml:space="preserve">past </w:t>
      </w:r>
      <w:r w:rsidRPr="00542F42">
        <w:rPr>
          <w:rStyle w:val="StyleUnderline"/>
        </w:rPr>
        <w:t>history</w:t>
      </w:r>
      <w:proofErr w:type="gramEnd"/>
      <w:r w:rsidRPr="00542F42">
        <w:rPr>
          <w:rStyle w:val="StyleUnderline"/>
        </w:rPr>
        <w:t xml:space="preserve"> of injustice and an ideal</w:t>
      </w:r>
      <w:r w:rsidRPr="00C63209">
        <w:rPr>
          <w:sz w:val="14"/>
        </w:rPr>
        <w:t xml:space="preserve">ly just </w:t>
      </w:r>
      <w:r w:rsidRPr="00542F42">
        <w:rPr>
          <w:rStyle w:val="StyleUnderline"/>
        </w:rPr>
        <w:t>society</w:t>
      </w:r>
      <w:r w:rsidRPr="00C63209">
        <w:rPr>
          <w:sz w:val="14"/>
        </w:rPr>
        <w:t xml:space="preserve"> in the sense of a society </w:t>
      </w:r>
      <w:r w:rsidRPr="00542F42">
        <w:rPr>
          <w:rStyle w:val="StyleUnderline"/>
        </w:rPr>
        <w:t>whose past unjust history has been corrected</w:t>
      </w:r>
      <w:r w:rsidRPr="00C63209">
        <w:rPr>
          <w:sz w:val="14"/>
        </w:rPr>
        <w:t xml:space="preserve"> for. Let us demarcate these as the ideal </w:t>
      </w:r>
      <w:proofErr w:type="spellStart"/>
      <w:r w:rsidRPr="00C63209">
        <w:rPr>
          <w:sz w:val="14"/>
        </w:rPr>
        <w:t>ideal</w:t>
      </w:r>
      <w:proofErr w:type="spellEnd"/>
      <w:r w:rsidRPr="00C63209">
        <w:rPr>
          <w:sz w:val="14"/>
        </w:rPr>
        <w:t xml:space="preserve"> (ideal theory in ideally just </w:t>
      </w:r>
      <w:proofErr w:type="gramStart"/>
      <w:r w:rsidRPr="00C63209">
        <w:rPr>
          <w:sz w:val="14"/>
        </w:rPr>
        <w:t>circumstances)  and</w:t>
      </w:r>
      <w:proofErr w:type="gramEnd"/>
      <w:r w:rsidRPr="00C63209">
        <w:rPr>
          <w:sz w:val="14"/>
        </w:rPr>
        <w:t xml:space="preserve"> the </w:t>
      </w:r>
      <w:proofErr w:type="spellStart"/>
      <w:r w:rsidRPr="00C63209">
        <w:rPr>
          <w:sz w:val="14"/>
        </w:rPr>
        <w:t>rectificatory</w:t>
      </w:r>
      <w:proofErr w:type="spellEnd"/>
      <w:r w:rsidRPr="00C63209">
        <w:rPr>
          <w:sz w:val="14"/>
        </w:rPr>
        <w:t xml:space="preserve"> ideal (what is ideally required to remedy past injustices). I suggest that if we think of ideal theory as being able to play an adjudicative role in determining which public policy option is morally superior, it is because we really have the second in mind. In other words, the </w:t>
      </w:r>
      <w:proofErr w:type="spellStart"/>
      <w:r w:rsidRPr="00C63209">
        <w:rPr>
          <w:sz w:val="14"/>
        </w:rPr>
        <w:t>rectificatory</w:t>
      </w:r>
      <w:proofErr w:type="spellEnd"/>
      <w:r w:rsidRPr="00C63209">
        <w:rPr>
          <w:sz w:val="14"/>
        </w:rPr>
        <w:t xml:space="preserve"> ideal is a goal to be approached, if only asymptotically, and used as a criterion in determining whether option A or option B more closely approaches it. </w:t>
      </w:r>
      <w:proofErr w:type="gramStart"/>
      <w:r w:rsidRPr="00C63209">
        <w:rPr>
          <w:sz w:val="14"/>
        </w:rPr>
        <w:t>Thus</w:t>
      </w:r>
      <w:proofErr w:type="gramEnd"/>
      <w:r w:rsidRPr="00C63209">
        <w:rPr>
          <w:sz w:val="14"/>
        </w:rPr>
        <w:t xml:space="preserve"> </w:t>
      </w:r>
      <w:r w:rsidRPr="00542F42">
        <w:rPr>
          <w:rStyle w:val="StyleUnderline"/>
        </w:rPr>
        <w:t xml:space="preserve">Rawls </w:t>
      </w:r>
      <w:r w:rsidRPr="00C63209">
        <w:rPr>
          <w:sz w:val="14"/>
        </w:rPr>
        <w:t xml:space="preserve">writes, in seeming support of this interpretation: “[N]on- ideal theory presupposes that ideal theory is already on hand. For until the ideal is identified, at least in outline ... nonideal theory lacks an objective, an aim, by reference to which its queries can be answered” (Rawls 1999b, 89–90). But as earlier emphasized, this claim of his is problematic since by his own earlier avowal, he </w:t>
      </w:r>
      <w:r w:rsidRPr="00542F42">
        <w:rPr>
          <w:rStyle w:val="StyleUnderline"/>
        </w:rPr>
        <w:t xml:space="preserve">is talking about the ideal </w:t>
      </w:r>
      <w:proofErr w:type="spellStart"/>
      <w:r w:rsidRPr="00C63209">
        <w:rPr>
          <w:sz w:val="14"/>
        </w:rPr>
        <w:t>ideal</w:t>
      </w:r>
      <w:proofErr w:type="spellEnd"/>
      <w:r w:rsidRPr="00C63209">
        <w:rPr>
          <w:sz w:val="14"/>
        </w:rPr>
        <w:t xml:space="preserve">. And the problem, I would claim, is that </w:t>
      </w:r>
      <w:r w:rsidRPr="00542F42">
        <w:rPr>
          <w:rStyle w:val="StyleUnderline"/>
          <w:highlight w:val="cyan"/>
        </w:rPr>
        <w:t>the ideal</w:t>
      </w:r>
      <w:r w:rsidRPr="00C63209">
        <w:rPr>
          <w:sz w:val="14"/>
        </w:rPr>
        <w:t xml:space="preserve"> </w:t>
      </w:r>
      <w:proofErr w:type="spellStart"/>
      <w:r w:rsidRPr="00C63209">
        <w:rPr>
          <w:sz w:val="14"/>
        </w:rPr>
        <w:t>ideal</w:t>
      </w:r>
      <w:proofErr w:type="spellEnd"/>
      <w:r w:rsidRPr="00C63209">
        <w:rPr>
          <w:sz w:val="14"/>
        </w:rPr>
        <w:t xml:space="preserve"> </w:t>
      </w:r>
      <w:r w:rsidRPr="00542F42">
        <w:rPr>
          <w:rStyle w:val="StyleUnderline"/>
        </w:rPr>
        <w:t>can</w:t>
      </w:r>
      <w:r w:rsidRPr="00C63209">
        <w:rPr>
          <w:sz w:val="14"/>
        </w:rPr>
        <w:t>no</w:t>
      </w:r>
      <w:r w:rsidRPr="00542F42">
        <w:rPr>
          <w:rStyle w:val="StyleUnderline"/>
        </w:rPr>
        <w:t>t</w:t>
      </w:r>
      <w:r w:rsidRPr="00C63209">
        <w:rPr>
          <w:sz w:val="14"/>
        </w:rPr>
        <w:t xml:space="preserve"> in general </w:t>
      </w:r>
      <w:r w:rsidRPr="00542F42">
        <w:rPr>
          <w:rStyle w:val="StyleUnderline"/>
        </w:rPr>
        <w:t xml:space="preserve">play this role because it </w:t>
      </w:r>
      <w:r w:rsidRPr="00542F42">
        <w:rPr>
          <w:rStyle w:val="StyleUnderline"/>
          <w:highlight w:val="cyan"/>
        </w:rPr>
        <w:t>represents a</w:t>
      </w:r>
      <w:r w:rsidRPr="00542F42">
        <w:rPr>
          <w:rStyle w:val="StyleUnderline"/>
        </w:rPr>
        <w:t xml:space="preserve"> goal located </w:t>
      </w:r>
      <w:r w:rsidRPr="00542F42">
        <w:rPr>
          <w:rStyle w:val="Emphasis"/>
        </w:rPr>
        <w:t xml:space="preserve">in a different conceptual </w:t>
      </w:r>
      <w:r w:rsidRPr="00542F42">
        <w:rPr>
          <w:rStyle w:val="Emphasis"/>
          <w:highlight w:val="cyan"/>
        </w:rPr>
        <w:t>space</w:t>
      </w:r>
      <w:r w:rsidRPr="00C63209">
        <w:rPr>
          <w:sz w:val="14"/>
        </w:rPr>
        <w:t xml:space="preserve">, on an alternate timeline </w:t>
      </w:r>
      <w:r w:rsidRPr="00542F42">
        <w:rPr>
          <w:rStyle w:val="Emphasis"/>
          <w:highlight w:val="cyan"/>
        </w:rPr>
        <w:t xml:space="preserve">to which we have no access. </w:t>
      </w:r>
      <w:r w:rsidRPr="00542F42">
        <w:rPr>
          <w:rStyle w:val="StyleUnderline"/>
        </w:rPr>
        <w:t>We would have to abandon our present social order and build a new</w:t>
      </w:r>
      <w:r w:rsidRPr="00C63209">
        <w:rPr>
          <w:sz w:val="14"/>
        </w:rPr>
        <w:t xml:space="preserve"> “basic </w:t>
      </w:r>
      <w:r w:rsidRPr="00542F42">
        <w:rPr>
          <w:rStyle w:val="StyleUnderline"/>
        </w:rPr>
        <w:t>structure”</w:t>
      </w:r>
      <w:r w:rsidRPr="00C63209">
        <w:rPr>
          <w:sz w:val="14"/>
        </w:rPr>
        <w:t xml:space="preserve"> from scratch, from the ground up. (</w:t>
      </w:r>
      <w:r w:rsidRPr="00542F42">
        <w:rPr>
          <w:rStyle w:val="StyleUnderline"/>
        </w:rPr>
        <w:t>And not</w:t>
      </w:r>
      <w:r w:rsidRPr="00C63209">
        <w:rPr>
          <w:sz w:val="14"/>
        </w:rPr>
        <w:t xml:space="preserve"> merely </w:t>
      </w:r>
      <w:r w:rsidRPr="00542F42">
        <w:rPr>
          <w:rStyle w:val="StyleUnderline"/>
        </w:rPr>
        <w:t>with reference to social structures</w:t>
      </w:r>
      <w:r w:rsidRPr="00C63209">
        <w:rPr>
          <w:sz w:val="14"/>
        </w:rPr>
        <w:t xml:space="preserve"> </w:t>
      </w:r>
      <w:r w:rsidRPr="00542F42">
        <w:rPr>
          <w:rStyle w:val="StyleUnderline"/>
        </w:rPr>
        <w:t>and</w:t>
      </w:r>
      <w:r w:rsidRPr="00C63209">
        <w:rPr>
          <w:sz w:val="14"/>
        </w:rPr>
        <w:t xml:space="preserve"> political </w:t>
      </w:r>
      <w:proofErr w:type="spellStart"/>
      <w:r w:rsidRPr="00542F42">
        <w:rPr>
          <w:rStyle w:val="StyleUnderline"/>
        </w:rPr>
        <w:t>insti</w:t>
      </w:r>
      <w:proofErr w:type="spellEnd"/>
      <w:r w:rsidRPr="00542F42">
        <w:rPr>
          <w:rStyle w:val="StyleUnderline"/>
        </w:rPr>
        <w:t xml:space="preserve">- </w:t>
      </w:r>
      <w:proofErr w:type="spellStart"/>
      <w:r w:rsidRPr="00542F42">
        <w:rPr>
          <w:rStyle w:val="StyleUnderline"/>
        </w:rPr>
        <w:t>tutions</w:t>
      </w:r>
      <w:proofErr w:type="spellEnd"/>
      <w:r w:rsidRPr="00C63209">
        <w:rPr>
          <w:sz w:val="14"/>
        </w:rPr>
        <w:t xml:space="preserve">, but with new people, unmolded by the previous unjust order.) We can see this simply by considering how the ideal </w:t>
      </w:r>
      <w:proofErr w:type="spellStart"/>
      <w:r w:rsidRPr="00C63209">
        <w:rPr>
          <w:sz w:val="14"/>
        </w:rPr>
        <w:t>ideal</w:t>
      </w:r>
      <w:proofErr w:type="spellEnd"/>
      <w:r w:rsidRPr="00C63209">
        <w:rPr>
          <w:sz w:val="14"/>
        </w:rPr>
        <w:t xml:space="preserve"> would play itself out in the context of trying to correct for racial injustice. The Rawlsian ideal, starting from ground zero, is a society with no history of racial (or any other kind of) injustice. </w:t>
      </w:r>
      <w:proofErr w:type="gramStart"/>
      <w:r w:rsidRPr="00C63209">
        <w:rPr>
          <w:sz w:val="14"/>
        </w:rPr>
        <w:t>So</w:t>
      </w:r>
      <w:proofErr w:type="gramEnd"/>
      <w:r w:rsidRPr="00C63209">
        <w:rPr>
          <w:sz w:val="14"/>
        </w:rPr>
        <w:t xml:space="preserve"> all we need is appropriate antidiscrimination legislation to make sure that this injustice does not enter the basic structure. But not only would this produce a racism-free polity, it would produce a race-free polity. As the huge and ever-growing body of literature over the last decade in critical race theory and </w:t>
      </w:r>
      <w:proofErr w:type="spellStart"/>
      <w:r w:rsidRPr="00C63209">
        <w:rPr>
          <w:sz w:val="14"/>
        </w:rPr>
        <w:t>criti</w:t>
      </w:r>
      <w:proofErr w:type="spellEnd"/>
      <w:r w:rsidRPr="00C63209">
        <w:rPr>
          <w:sz w:val="14"/>
        </w:rPr>
        <w:t xml:space="preserve">- </w:t>
      </w:r>
      <w:proofErr w:type="spellStart"/>
      <w:r w:rsidRPr="00C63209">
        <w:rPr>
          <w:sz w:val="14"/>
        </w:rPr>
        <w:t>cal</w:t>
      </w:r>
      <w:proofErr w:type="spellEnd"/>
      <w:r w:rsidRPr="00C63209">
        <w:rPr>
          <w:sz w:val="14"/>
        </w:rPr>
        <w:t xml:space="preserve"> white studies </w:t>
      </w:r>
      <w:proofErr w:type="gramStart"/>
      <w:r w:rsidRPr="00C63209">
        <w:rPr>
          <w:sz w:val="14"/>
        </w:rPr>
        <w:t>demonstrates</w:t>
      </w:r>
      <w:proofErr w:type="gramEnd"/>
      <w:r w:rsidRPr="00C63209">
        <w:rPr>
          <w:sz w:val="14"/>
        </w:rPr>
        <w:t xml:space="preserve">, race is socially constructed, and without systemic discrimination, race would not even have come into existence in the first place. </w:t>
      </w:r>
      <w:proofErr w:type="gramStart"/>
      <w:r w:rsidRPr="00C63209">
        <w:rPr>
          <w:sz w:val="14"/>
        </w:rPr>
        <w:t>So</w:t>
      </w:r>
      <w:proofErr w:type="gramEnd"/>
      <w:r w:rsidRPr="00C63209">
        <w:rPr>
          <w:sz w:val="14"/>
        </w:rPr>
        <w:t xml:space="preserve"> it is not merely that we would have a basic structure without systemic racism, we would have a basic structure without races existing as social entities at all. </w:t>
      </w:r>
      <w:r w:rsidRPr="00542F42">
        <w:rPr>
          <w:rStyle w:val="StyleUnderline"/>
        </w:rPr>
        <w:t xml:space="preserve">It is not merely that there would be no need for </w:t>
      </w:r>
      <w:proofErr w:type="spellStart"/>
      <w:r w:rsidRPr="00542F42">
        <w:rPr>
          <w:rStyle w:val="StyleUnderline"/>
        </w:rPr>
        <w:t>rectifica</w:t>
      </w:r>
      <w:proofErr w:type="spellEnd"/>
      <w:r w:rsidRPr="00542F42">
        <w:rPr>
          <w:rStyle w:val="StyleUnderline"/>
        </w:rPr>
        <w:t>- tory public policy measures like affirmative action and</w:t>
      </w:r>
      <w:r w:rsidRPr="00C63209">
        <w:rPr>
          <w:sz w:val="14"/>
        </w:rPr>
        <w:t xml:space="preserve">, more radically, </w:t>
      </w:r>
      <w:r w:rsidRPr="00542F42">
        <w:rPr>
          <w:rStyle w:val="StyleUnderline"/>
        </w:rPr>
        <w:t>reparations, but that there would be no identifiable groups to whom these policies could even be targeted.</w:t>
      </w:r>
      <w:r w:rsidRPr="00C63209">
        <w:rPr>
          <w:sz w:val="14"/>
        </w:rPr>
        <w:t xml:space="preserve"> By contrast, </w:t>
      </w:r>
      <w:r w:rsidRPr="00542F42">
        <w:rPr>
          <w:rStyle w:val="StyleUnderline"/>
        </w:rPr>
        <w:t>Rawls’s ignorance</w:t>
      </w:r>
      <w:r w:rsidRPr="00C63209">
        <w:rPr>
          <w:sz w:val="14"/>
        </w:rPr>
        <w:t xml:space="preserve"> and naivety </w:t>
      </w:r>
      <w:r w:rsidRPr="00542F42">
        <w:rPr>
          <w:rStyle w:val="StyleUnderline"/>
        </w:rPr>
        <w:t>about race are manifested in the</w:t>
      </w:r>
      <w:r w:rsidRPr="00C63209">
        <w:rPr>
          <w:sz w:val="14"/>
        </w:rPr>
        <w:t xml:space="preserve"> fact that both in </w:t>
      </w:r>
      <w:r w:rsidRPr="00542F42">
        <w:rPr>
          <w:rStyle w:val="StyleUnderline"/>
        </w:rPr>
        <w:t>Theory and Justice as Fairness</w:t>
      </w:r>
      <w:r w:rsidRPr="00C63209">
        <w:rPr>
          <w:sz w:val="14"/>
        </w:rPr>
        <w:t xml:space="preserve"> he </w:t>
      </w:r>
      <w:proofErr w:type="spellStart"/>
      <w:r w:rsidRPr="00C63209">
        <w:rPr>
          <w:sz w:val="14"/>
        </w:rPr>
        <w:t>repre</w:t>
      </w:r>
      <w:proofErr w:type="spellEnd"/>
      <w:r w:rsidRPr="00C63209">
        <w:rPr>
          <w:sz w:val="14"/>
        </w:rPr>
        <w:t xml:space="preserve">- </w:t>
      </w:r>
      <w:proofErr w:type="spellStart"/>
      <w:r w:rsidRPr="00C63209">
        <w:rPr>
          <w:sz w:val="14"/>
        </w:rPr>
        <w:t>sents</w:t>
      </w:r>
      <w:proofErr w:type="spellEnd"/>
      <w:r w:rsidRPr="00C63209">
        <w:rPr>
          <w:sz w:val="14"/>
        </w:rPr>
        <w:t xml:space="preserve"> race—and even </w:t>
      </w:r>
      <w:proofErr w:type="gramStart"/>
      <w:r w:rsidRPr="00C63209">
        <w:rPr>
          <w:sz w:val="14"/>
        </w:rPr>
        <w:t>culture!—</w:t>
      </w:r>
      <w:proofErr w:type="gramEnd"/>
      <w:r w:rsidRPr="00C63209">
        <w:rPr>
          <w:sz w:val="14"/>
        </w:rPr>
        <w:t xml:space="preserve">as “fixed” and “natural.” Admittedly, when he wrote Theory he did not, as we do, have the benefit of the </w:t>
      </w:r>
      <w:proofErr w:type="gramStart"/>
      <w:r w:rsidRPr="00C63209">
        <w:rPr>
          <w:sz w:val="14"/>
        </w:rPr>
        <w:t>aforementioned huge</w:t>
      </w:r>
      <w:proofErr w:type="gramEnd"/>
      <w:r w:rsidRPr="00C63209">
        <w:rPr>
          <w:sz w:val="14"/>
        </w:rPr>
        <w:t xml:space="preserve"> body of literature in the left academy on the construction of race. But even so, Ashley Montagu’s well-known Man’s Most Dangerous Myth: The Fallacy of Race (1997) had been around since </w:t>
      </w:r>
      <w:proofErr w:type="gramStart"/>
      <w:r w:rsidRPr="00C63209">
        <w:rPr>
          <w:sz w:val="14"/>
        </w:rPr>
        <w:t>1942, and</w:t>
      </w:r>
      <w:proofErr w:type="gramEnd"/>
      <w:r w:rsidRPr="00C63209">
        <w:rPr>
          <w:sz w:val="14"/>
        </w:rPr>
        <w:t xml:space="preserve"> has gone through numerous editions ever since. It would have been available to Rawls, making clear to him that race is not natural at all but social. Now </w:t>
      </w:r>
      <w:r w:rsidRPr="00542F42">
        <w:rPr>
          <w:rStyle w:val="StyleUnderline"/>
          <w:highlight w:val="cyan"/>
        </w:rPr>
        <w:t xml:space="preserve">how can this </w:t>
      </w:r>
      <w:r w:rsidRPr="00542F42">
        <w:rPr>
          <w:rStyle w:val="StyleUnderline"/>
        </w:rPr>
        <w:t>ideal</w:t>
      </w:r>
      <w:r w:rsidRPr="00C63209">
        <w:rPr>
          <w:sz w:val="14"/>
        </w:rPr>
        <w:t>—a society not merely without a past history of racism but without races themselves—</w:t>
      </w:r>
      <w:r w:rsidRPr="00542F42">
        <w:rPr>
          <w:rStyle w:val="StyleUnderline"/>
        </w:rPr>
        <w:t xml:space="preserve">serve to adjudicate the merits of competing policies aimed at </w:t>
      </w:r>
      <w:r w:rsidRPr="00542F42">
        <w:rPr>
          <w:rStyle w:val="StyleUnderline"/>
          <w:highlight w:val="cyan"/>
        </w:rPr>
        <w:t>correct</w:t>
      </w:r>
      <w:r w:rsidRPr="00542F42">
        <w:rPr>
          <w:rStyle w:val="StyleUnderline"/>
        </w:rPr>
        <w:t xml:space="preserve">ing </w:t>
      </w:r>
      <w:r w:rsidRPr="00542F42">
        <w:rPr>
          <w:rStyle w:val="StyleUnderline"/>
          <w:highlight w:val="cyan"/>
        </w:rPr>
        <w:t>for</w:t>
      </w:r>
      <w:r w:rsidRPr="00542F42">
        <w:rPr>
          <w:rStyle w:val="StyleUnderline"/>
        </w:rPr>
        <w:t xml:space="preserve"> a long history of white supremacy</w:t>
      </w:r>
      <w:r w:rsidRPr="00C63209">
        <w:rPr>
          <w:sz w:val="14"/>
        </w:rPr>
        <w:t xml:space="preserve"> manifest in Native Ameri- can expropriation, African slavery, residential and educational segregation, </w:t>
      </w:r>
      <w:r w:rsidRPr="00542F42">
        <w:rPr>
          <w:rStyle w:val="StyleUnderline"/>
        </w:rPr>
        <w:t xml:space="preserve">large </w:t>
      </w:r>
      <w:r w:rsidRPr="00542F42">
        <w:rPr>
          <w:rStyle w:val="StyleUnderline"/>
          <w:highlight w:val="cyan"/>
        </w:rPr>
        <w:t>differentials in</w:t>
      </w:r>
      <w:r w:rsidRPr="00C63209">
        <w:rPr>
          <w:sz w:val="14"/>
        </w:rPr>
        <w:t xml:space="preserve"> income and huge differentials in </w:t>
      </w:r>
      <w:r w:rsidRPr="00542F42">
        <w:rPr>
          <w:rStyle w:val="StyleUnderline"/>
          <w:highlight w:val="cyan"/>
        </w:rPr>
        <w:t>wealth</w:t>
      </w:r>
      <w:r w:rsidRPr="00542F42">
        <w:rPr>
          <w:rStyle w:val="StyleUnderline"/>
        </w:rPr>
        <w:t xml:space="preserve">, nonwhite underrepresentation in </w:t>
      </w:r>
      <w:r w:rsidRPr="00C63209">
        <w:rPr>
          <w:sz w:val="14"/>
        </w:rPr>
        <w:t xml:space="preserve">high-prestige </w:t>
      </w:r>
      <w:proofErr w:type="spellStart"/>
      <w:r w:rsidRPr="00542F42">
        <w:rPr>
          <w:rStyle w:val="StyleUnderline"/>
        </w:rPr>
        <w:t>occu</w:t>
      </w:r>
      <w:proofErr w:type="spellEnd"/>
      <w:r w:rsidRPr="00542F42">
        <w:rPr>
          <w:rStyle w:val="StyleUnderline"/>
        </w:rPr>
        <w:t xml:space="preserve">- </w:t>
      </w:r>
      <w:proofErr w:type="spellStart"/>
      <w:r w:rsidRPr="00542F42">
        <w:rPr>
          <w:rStyle w:val="StyleUnderline"/>
        </w:rPr>
        <w:t>pations</w:t>
      </w:r>
      <w:proofErr w:type="spellEnd"/>
      <w:r w:rsidRPr="00542F42">
        <w:rPr>
          <w:rStyle w:val="StyleUnderline"/>
        </w:rPr>
        <w:t xml:space="preserve"> and overrepresentation in the prison system</w:t>
      </w:r>
      <w:r w:rsidRPr="00C63209">
        <w:rPr>
          <w:sz w:val="14"/>
        </w:rPr>
        <w:t>, contested national narratives and cultural representations, widespread white evasion and bad faith on issues of their racial privilege</w:t>
      </w:r>
      <w:r w:rsidRPr="00C63209">
        <w:rPr>
          <w:sz w:val="14"/>
          <w:highlight w:val="cyan"/>
        </w:rPr>
        <w:t xml:space="preserve">, </w:t>
      </w:r>
      <w:r w:rsidRPr="00542F42">
        <w:rPr>
          <w:rStyle w:val="StyleUnderline"/>
          <w:highlight w:val="cyan"/>
        </w:rPr>
        <w:t>and</w:t>
      </w:r>
      <w:r w:rsidRPr="00C63209">
        <w:rPr>
          <w:sz w:val="14"/>
        </w:rPr>
        <w:t xml:space="preserve"> a corresponding hostile </w:t>
      </w:r>
      <w:r w:rsidRPr="00542F42">
        <w:rPr>
          <w:rStyle w:val="StyleUnderline"/>
          <w:highlight w:val="cyan"/>
        </w:rPr>
        <w:t>white backlash</w:t>
      </w:r>
      <w:r w:rsidRPr="00542F42">
        <w:rPr>
          <w:rStyle w:val="StyleUnderline"/>
        </w:rPr>
        <w:t xml:space="preserve"> against</w:t>
      </w:r>
      <w:r w:rsidRPr="00C63209">
        <w:rPr>
          <w:sz w:val="14"/>
        </w:rPr>
        <w:t xml:space="preserve"> (what remains of) those </w:t>
      </w:r>
      <w:r w:rsidRPr="00542F42">
        <w:rPr>
          <w:rStyle w:val="StyleUnderline"/>
        </w:rPr>
        <w:t>mild corrective measures</w:t>
      </w:r>
      <w:r w:rsidRPr="00C63209">
        <w:rPr>
          <w:sz w:val="14"/>
        </w:rPr>
        <w:t xml:space="preserve"> already implemented? Obviously, </w:t>
      </w:r>
      <w:r w:rsidRPr="00542F42">
        <w:rPr>
          <w:rStyle w:val="StyleUnderline"/>
        </w:rPr>
        <w:t>it can</w:t>
      </w:r>
      <w:r w:rsidRPr="00C63209">
        <w:rPr>
          <w:sz w:val="14"/>
        </w:rPr>
        <w:t>no</w:t>
      </w:r>
      <w:r w:rsidRPr="00542F42">
        <w:rPr>
          <w:rStyle w:val="StyleUnderline"/>
        </w:rPr>
        <w:t>t</w:t>
      </w:r>
      <w:r w:rsidRPr="00C63209">
        <w:rPr>
          <w:sz w:val="14"/>
        </w:rPr>
        <w:t>. As Thomas Nagel concedes: “</w:t>
      </w:r>
      <w:r w:rsidRPr="00542F42">
        <w:rPr>
          <w:rStyle w:val="Emphasis"/>
          <w:highlight w:val="cyan"/>
        </w:rPr>
        <w:t>Ideal theory</w:t>
      </w:r>
      <w:r w:rsidRPr="00542F42">
        <w:rPr>
          <w:rStyle w:val="Emphasis"/>
        </w:rPr>
        <w:t xml:space="preserve"> enables you to say when a society is unjust</w:t>
      </w:r>
      <w:r w:rsidRPr="00C63209">
        <w:rPr>
          <w:sz w:val="14"/>
        </w:rPr>
        <w:t xml:space="preserve">, because it falls short of the ideal. But </w:t>
      </w:r>
      <w:proofErr w:type="gramStart"/>
      <w:r w:rsidRPr="00542F42">
        <w:rPr>
          <w:rStyle w:val="Emphasis"/>
        </w:rPr>
        <w:t xml:space="preserve">it  </w:t>
      </w:r>
      <w:r w:rsidRPr="00542F42">
        <w:rPr>
          <w:rStyle w:val="Emphasis"/>
          <w:highlight w:val="cyan"/>
        </w:rPr>
        <w:t>does</w:t>
      </w:r>
      <w:proofErr w:type="gramEnd"/>
      <w:r w:rsidRPr="00542F42">
        <w:rPr>
          <w:rStyle w:val="Emphasis"/>
          <w:highlight w:val="cyan"/>
        </w:rPr>
        <w:t xml:space="preserve"> n</w:t>
      </w:r>
      <w:r w:rsidRPr="00C63209">
        <w:rPr>
          <w:sz w:val="14"/>
        </w:rPr>
        <w:t>o</w:t>
      </w:r>
      <w:r w:rsidRPr="00542F42">
        <w:rPr>
          <w:rStyle w:val="Emphasis"/>
          <w:highlight w:val="cyan"/>
        </w:rPr>
        <w:t>t tell you what to do</w:t>
      </w:r>
      <w:r w:rsidRPr="00542F42">
        <w:rPr>
          <w:rStyle w:val="Emphasis"/>
        </w:rPr>
        <w:t xml:space="preserve"> </w:t>
      </w:r>
      <w:r w:rsidRPr="00542F42">
        <w:rPr>
          <w:rStyle w:val="StyleUnderline"/>
        </w:rPr>
        <w:t>if</w:t>
      </w:r>
      <w:r w:rsidRPr="00C63209">
        <w:rPr>
          <w:sz w:val="14"/>
        </w:rPr>
        <w:t xml:space="preserve">, as is almost always the case, </w:t>
      </w:r>
      <w:r w:rsidRPr="00542F42">
        <w:rPr>
          <w:rStyle w:val="StyleUnderline"/>
        </w:rPr>
        <w:t>you</w:t>
      </w:r>
      <w:r w:rsidRPr="00C63209">
        <w:rPr>
          <w:sz w:val="14"/>
        </w:rPr>
        <w:t xml:space="preserve"> find yourself in an unjust society, and </w:t>
      </w:r>
      <w:r w:rsidRPr="00542F42">
        <w:rPr>
          <w:rStyle w:val="StyleUnderline"/>
        </w:rPr>
        <w:t xml:space="preserve">want to correct that injustice” </w:t>
      </w:r>
      <w:r w:rsidRPr="00C63209">
        <w:rPr>
          <w:sz w:val="14"/>
        </w:rPr>
        <w:t xml:space="preserve">(2003a, 82). </w:t>
      </w:r>
      <w:r w:rsidRPr="00542F42">
        <w:rPr>
          <w:rStyle w:val="StyleUnderline"/>
        </w:rPr>
        <w:t>Ideal theory represents an unattainable target that would require us to roll back the clock and start over</w:t>
      </w:r>
      <w:r w:rsidRPr="00C63209">
        <w:rPr>
          <w:sz w:val="14"/>
        </w:rPr>
        <w:t xml:space="preserve">. </w:t>
      </w:r>
      <w:proofErr w:type="gramStart"/>
      <w:r w:rsidRPr="00C63209">
        <w:rPr>
          <w:sz w:val="14"/>
        </w:rPr>
        <w:t>So</w:t>
      </w:r>
      <w:proofErr w:type="gramEnd"/>
      <w:r w:rsidRPr="00C63209">
        <w:rPr>
          <w:sz w:val="14"/>
        </w:rPr>
        <w:t xml:space="preserve"> in a sense </w:t>
      </w:r>
      <w:r w:rsidRPr="00542F42">
        <w:rPr>
          <w:rStyle w:val="StyleUnderline"/>
        </w:rPr>
        <w:t>it</w:t>
      </w:r>
      <w:r w:rsidRPr="00C63209">
        <w:rPr>
          <w:sz w:val="14"/>
        </w:rPr>
        <w:t xml:space="preserve"> i</w:t>
      </w:r>
      <w:r w:rsidRPr="00542F42">
        <w:rPr>
          <w:rStyle w:val="StyleUnderline"/>
        </w:rPr>
        <w:t>s an ideal with</w:t>
      </w:r>
      <w:r w:rsidRPr="00C63209">
        <w:rPr>
          <w:sz w:val="14"/>
        </w:rPr>
        <w:t xml:space="preserve"> little or </w:t>
      </w:r>
      <w:r w:rsidRPr="00542F42">
        <w:rPr>
          <w:rStyle w:val="StyleUnderline"/>
        </w:rPr>
        <w:t xml:space="preserve">no </w:t>
      </w:r>
      <w:proofErr w:type="spellStart"/>
      <w:r w:rsidRPr="00542F42">
        <w:rPr>
          <w:rStyle w:val="StyleUnderline"/>
        </w:rPr>
        <w:t>prac</w:t>
      </w:r>
      <w:proofErr w:type="spellEnd"/>
      <w:r w:rsidRPr="00542F42">
        <w:rPr>
          <w:rStyle w:val="StyleUnderline"/>
        </w:rPr>
        <w:t>- tical worth</w:t>
      </w:r>
      <w:r w:rsidRPr="00C63209">
        <w:rPr>
          <w:sz w:val="14"/>
        </w:rPr>
        <w:t xml:space="preserve">. </w:t>
      </w:r>
      <w:r w:rsidRPr="00542F42">
        <w:rPr>
          <w:rStyle w:val="StyleUnderline"/>
        </w:rPr>
        <w:t>What is required is the nonideal</w:t>
      </w:r>
      <w:r w:rsidRPr="00C63209">
        <w:rPr>
          <w:sz w:val="14"/>
        </w:rPr>
        <w:t xml:space="preserve"> (</w:t>
      </w:r>
      <w:proofErr w:type="spellStart"/>
      <w:r w:rsidRPr="00C63209">
        <w:rPr>
          <w:sz w:val="14"/>
        </w:rPr>
        <w:t>rectificatory</w:t>
      </w:r>
      <w:proofErr w:type="spellEnd"/>
      <w:r w:rsidRPr="00C63209">
        <w:rPr>
          <w:sz w:val="14"/>
        </w:rPr>
        <w:t xml:space="preserve">) ideal </w:t>
      </w:r>
      <w:r w:rsidRPr="00542F42">
        <w:rPr>
          <w:rStyle w:val="StyleUnderline"/>
        </w:rPr>
        <w:t>that starts from the reality of</w:t>
      </w:r>
      <w:r w:rsidRPr="00C63209">
        <w:rPr>
          <w:sz w:val="14"/>
        </w:rPr>
        <w:t xml:space="preserve"> these </w:t>
      </w:r>
      <w:r w:rsidRPr="00542F42">
        <w:rPr>
          <w:rStyle w:val="StyleUnderline"/>
        </w:rPr>
        <w:t>injustices and</w:t>
      </w:r>
      <w:r w:rsidRPr="00C63209">
        <w:rPr>
          <w:sz w:val="14"/>
        </w:rPr>
        <w:t xml:space="preserve"> then </w:t>
      </w:r>
      <w:r w:rsidRPr="00542F42">
        <w:rPr>
          <w:rStyle w:val="StyleUnderline"/>
        </w:rPr>
        <w:t>seeks some fair means of correcting for them</w:t>
      </w:r>
      <w:r w:rsidRPr="00C63209">
        <w:rPr>
          <w:sz w:val="14"/>
        </w:rPr>
        <w:t xml:space="preserve">, recognizing that in most cases the original </w:t>
      </w:r>
      <w:proofErr w:type="spellStart"/>
      <w:r w:rsidRPr="00C63209">
        <w:rPr>
          <w:sz w:val="14"/>
        </w:rPr>
        <w:t>prediscrimination</w:t>
      </w:r>
      <w:proofErr w:type="spellEnd"/>
      <w:r w:rsidRPr="00C63209">
        <w:rPr>
          <w:sz w:val="14"/>
        </w:rPr>
        <w:t xml:space="preserve"> situation (even if it can be intelligibly characterized and stipulated) cannot be restored. </w:t>
      </w:r>
      <w:r w:rsidRPr="00542F42">
        <w:rPr>
          <w:rStyle w:val="StyleUnderline"/>
        </w:rPr>
        <w:t xml:space="preserve">Trying </w:t>
      </w:r>
      <w:r w:rsidRPr="00542F42">
        <w:rPr>
          <w:rStyle w:val="StyleUnderline"/>
          <w:highlight w:val="cyan"/>
        </w:rPr>
        <w:t>to rectify systemic</w:t>
      </w:r>
      <w:r w:rsidRPr="00542F42">
        <w:rPr>
          <w:rStyle w:val="StyleUnderline"/>
        </w:rPr>
        <w:t xml:space="preserve"> black </w:t>
      </w:r>
      <w:r w:rsidRPr="00542F42">
        <w:rPr>
          <w:rStyle w:val="StyleUnderline"/>
          <w:highlight w:val="cyan"/>
        </w:rPr>
        <w:t>disadvantage</w:t>
      </w:r>
      <w:r w:rsidRPr="00C63209">
        <w:rPr>
          <w:sz w:val="14"/>
        </w:rPr>
        <w:t xml:space="preserve"> through affirmative action </w:t>
      </w:r>
      <w:r w:rsidRPr="00542F42">
        <w:rPr>
          <w:rStyle w:val="StyleUnderline"/>
          <w:highlight w:val="cyan"/>
        </w:rPr>
        <w:t>is not</w:t>
      </w:r>
      <w:r w:rsidRPr="00542F42">
        <w:rPr>
          <w:rStyle w:val="StyleUnderline"/>
        </w:rPr>
        <w:t xml:space="preserve"> the </w:t>
      </w:r>
      <w:r w:rsidRPr="00542F42">
        <w:rPr>
          <w:rStyle w:val="StyleUnderline"/>
          <w:highlight w:val="cyan"/>
        </w:rPr>
        <w:t>equivalent of not discriminating against blacks</w:t>
      </w:r>
      <w:r w:rsidRPr="00C63209">
        <w:rPr>
          <w:sz w:val="14"/>
        </w:rPr>
        <w:t xml:space="preserve">,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w:t>
      </w:r>
      <w:r w:rsidRPr="00542F42">
        <w:rPr>
          <w:rStyle w:val="StyleUnderline"/>
        </w:rPr>
        <w:t>If the ideal</w:t>
      </w:r>
      <w:r w:rsidRPr="00C63209">
        <w:rPr>
          <w:sz w:val="14"/>
        </w:rPr>
        <w:t xml:space="preserve"> </w:t>
      </w:r>
      <w:proofErr w:type="spellStart"/>
      <w:r w:rsidRPr="00C63209">
        <w:rPr>
          <w:sz w:val="14"/>
        </w:rPr>
        <w:t>ideal</w:t>
      </w:r>
      <w:proofErr w:type="spellEnd"/>
      <w:r w:rsidRPr="00C63209">
        <w:rPr>
          <w:sz w:val="14"/>
        </w:rPr>
        <w:t xml:space="preserve"> rather than the </w:t>
      </w:r>
      <w:proofErr w:type="spellStart"/>
      <w:r w:rsidRPr="00C63209">
        <w:rPr>
          <w:sz w:val="14"/>
        </w:rPr>
        <w:t>rectificatory</w:t>
      </w:r>
      <w:proofErr w:type="spellEnd"/>
      <w:r w:rsidRPr="00C63209">
        <w:rPr>
          <w:sz w:val="14"/>
        </w:rPr>
        <w:t xml:space="preserve"> ideal </w:t>
      </w:r>
      <w:r w:rsidRPr="00542F42">
        <w:rPr>
          <w:rStyle w:val="StyleUnderline"/>
        </w:rPr>
        <w:t>is to guide us, then a world without races and any kind of distinction</w:t>
      </w:r>
      <w:r w:rsidRPr="00C63209">
        <w:rPr>
          <w:sz w:val="14"/>
        </w:rPr>
        <w:t xml:space="preserve">- drawing by race </w:t>
      </w:r>
      <w:r w:rsidRPr="00542F42">
        <w:rPr>
          <w:rStyle w:val="StyleUnderline"/>
        </w:rPr>
        <w:t>may seem</w:t>
      </w:r>
      <w:r w:rsidRPr="00C63209">
        <w:rPr>
          <w:sz w:val="14"/>
        </w:rPr>
        <w:t xml:space="preserve"> to be an </w:t>
      </w:r>
      <w:r w:rsidRPr="00542F42">
        <w:rPr>
          <w:rStyle w:val="StyleUnderline"/>
        </w:rPr>
        <w:lastRenderedPageBreak/>
        <w:t>attractive</w:t>
      </w:r>
      <w:r w:rsidRPr="00C63209">
        <w:rPr>
          <w:sz w:val="14"/>
        </w:rPr>
        <w:t xml:space="preserve"> goal. </w:t>
      </w:r>
      <w:r w:rsidRPr="00542F42">
        <w:rPr>
          <w:rStyle w:val="StyleUnderline"/>
        </w:rPr>
        <w:t xml:space="preserve">One takes the ideal to be </w:t>
      </w:r>
      <w:r w:rsidRPr="00542F42">
        <w:rPr>
          <w:rStyle w:val="StyleUnderline"/>
          <w:highlight w:val="cyan"/>
        </w:rPr>
        <w:t>colorblind nondiscrimination</w:t>
      </w:r>
      <w:r w:rsidRPr="00C63209">
        <w:rPr>
          <w:sz w:val="14"/>
        </w:rPr>
        <w:t>, as appropriate for a society beginning from the state of nature, and then—</w:t>
      </w:r>
      <w:r w:rsidRPr="00542F42">
        <w:rPr>
          <w:rStyle w:val="StyleUnderline"/>
        </w:rPr>
        <w:t xml:space="preserve">com- </w:t>
      </w:r>
      <w:proofErr w:type="spellStart"/>
      <w:r w:rsidRPr="00542F42">
        <w:rPr>
          <w:rStyle w:val="StyleUnderline"/>
        </w:rPr>
        <w:t>pletely</w:t>
      </w:r>
      <w:proofErr w:type="spellEnd"/>
      <w:r w:rsidRPr="00542F42">
        <w:rPr>
          <w:rStyle w:val="StyleUnderline"/>
        </w:rPr>
        <w:t xml:space="preserve"> </w:t>
      </w:r>
      <w:r w:rsidRPr="00542F42">
        <w:rPr>
          <w:rStyle w:val="Emphasis"/>
          <w:highlight w:val="cyan"/>
        </w:rPr>
        <w:t>ignor</w:t>
      </w:r>
      <w:r w:rsidRPr="00542F42">
        <w:rPr>
          <w:rStyle w:val="Emphasis"/>
        </w:rPr>
        <w:t xml:space="preserve">ing </w:t>
      </w:r>
      <w:r w:rsidRPr="00542F42">
        <w:rPr>
          <w:rStyle w:val="Emphasis"/>
          <w:highlight w:val="cyan"/>
        </w:rPr>
        <w:t>the nonideal history</w:t>
      </w:r>
      <w:r w:rsidRPr="00542F42">
        <w:rPr>
          <w:rStyle w:val="Emphasis"/>
        </w:rPr>
        <w:t xml:space="preserve"> that has given whites a systemic illicit advantage</w:t>
      </w:r>
      <w:r w:rsidRPr="00542F42">
        <w:rPr>
          <w:rStyle w:val="StyleUnderline"/>
        </w:rPr>
        <w:t xml:space="preserve"> over people of color</w:t>
      </w:r>
      <w:r w:rsidRPr="00C63209">
        <w:rPr>
          <w:sz w:val="14"/>
        </w:rPr>
        <w:t>—</w:t>
      </w:r>
      <w:r w:rsidRPr="00542F42">
        <w:rPr>
          <w:rStyle w:val="StyleUnderline"/>
        </w:rPr>
        <w:t>conflates together as “discrimination” all attempts to draw racial distinctions for public policy</w:t>
      </w:r>
      <w:r w:rsidRPr="00C63209">
        <w:rPr>
          <w:sz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w:t>
      </w:r>
      <w:r w:rsidRPr="00542F42">
        <w:rPr>
          <w:rStyle w:val="StyleUnderline"/>
        </w:rPr>
        <w:t>What is ideally called for under ideal circumstances is not</w:t>
      </w:r>
      <w:r w:rsidRPr="00C63209">
        <w:rPr>
          <w:sz w:val="14"/>
        </w:rPr>
        <w:t xml:space="preserve">, or at least is not </w:t>
      </w:r>
      <w:r w:rsidRPr="00542F42">
        <w:rPr>
          <w:rStyle w:val="StyleUnderline"/>
        </w:rPr>
        <w:t>necessarily, what is</w:t>
      </w:r>
      <w:r w:rsidRPr="00C63209">
        <w:rPr>
          <w:sz w:val="14"/>
        </w:rPr>
        <w:t xml:space="preserve"> ideally </w:t>
      </w:r>
      <w:r w:rsidRPr="00542F42">
        <w:rPr>
          <w:rStyle w:val="StyleUnderline"/>
        </w:rPr>
        <w:t>called for under nonideal circumstances. Claiming</w:t>
      </w:r>
      <w:r w:rsidRPr="00C63209">
        <w:rPr>
          <w:sz w:val="14"/>
        </w:rPr>
        <w:t xml:space="preserve"> that </w:t>
      </w:r>
      <w:r w:rsidRPr="00542F42">
        <w:rPr>
          <w:rStyle w:val="StyleUnderline"/>
        </w:rPr>
        <w:t>all we need</w:t>
      </w:r>
      <w:r w:rsidRPr="00CC2C93">
        <w:rPr>
          <w:rStyle w:val="StyleUnderline"/>
        </w:rPr>
        <w:t xml:space="preserve"> to do is to cease</w:t>
      </w:r>
      <w:r w:rsidRPr="00C63209">
        <w:rPr>
          <w:sz w:val="14"/>
        </w:rPr>
        <w:t xml:space="preserve"> (what is here characterized as) </w:t>
      </w:r>
      <w:r w:rsidRPr="00CC2C93">
        <w:rPr>
          <w:rStyle w:val="StyleUnderline"/>
        </w:rPr>
        <w:t xml:space="preserve">discrimination ignores </w:t>
      </w:r>
      <w:r w:rsidRPr="00C63209">
        <w:rPr>
          <w:sz w:val="14"/>
        </w:rPr>
        <w:t xml:space="preserve">the </w:t>
      </w:r>
      <w:r w:rsidRPr="00CC2C93">
        <w:rPr>
          <w:rStyle w:val="StyleUnderline"/>
        </w:rPr>
        <w:t>differential advantages</w:t>
      </w:r>
      <w:r w:rsidRPr="00C63209">
        <w:rPr>
          <w:sz w:val="14"/>
        </w:rPr>
        <w:t xml:space="preserve"> and privileges </w:t>
      </w:r>
      <w:r w:rsidRPr="00CC2C93">
        <w:rPr>
          <w:rStyle w:val="StyleUnderline"/>
        </w:rPr>
        <w:t>that have accumulated</w:t>
      </w:r>
      <w:r w:rsidRPr="00C63209">
        <w:rPr>
          <w:sz w:val="14"/>
        </w:rPr>
        <w:t xml:space="preserve"> in the white population </w:t>
      </w:r>
      <w:r w:rsidRPr="00CC2C93">
        <w:rPr>
          <w:rStyle w:val="StyleUnderline"/>
        </w:rPr>
        <w:t>because of</w:t>
      </w:r>
      <w:r w:rsidRPr="00C63209">
        <w:rPr>
          <w:sz w:val="14"/>
        </w:rPr>
        <w:t xml:space="preserve"> the </w:t>
      </w:r>
      <w:proofErr w:type="gramStart"/>
      <w:r w:rsidRPr="00C63209">
        <w:rPr>
          <w:sz w:val="14"/>
        </w:rPr>
        <w:t xml:space="preserve">past </w:t>
      </w:r>
      <w:r w:rsidRPr="00CC2C93">
        <w:rPr>
          <w:rStyle w:val="StyleUnderline"/>
        </w:rPr>
        <w:t>history</w:t>
      </w:r>
      <w:proofErr w:type="gramEnd"/>
      <w:r w:rsidRPr="00CC2C93">
        <w:rPr>
          <w:rStyle w:val="StyleUnderline"/>
        </w:rPr>
        <w:t xml:space="preserve"> of discrimination</w:t>
      </w:r>
      <w:r w:rsidRPr="00C63209">
        <w:rPr>
          <w:sz w:val="14"/>
        </w:rPr>
        <w:t xml:space="preserve">. </w:t>
      </w:r>
    </w:p>
    <w:p w14:paraId="6D89105A" w14:textId="0A39035B" w:rsidR="00C01982" w:rsidRDefault="00C01982" w:rsidP="00C01982">
      <w:pPr>
        <w:pStyle w:val="Heading4"/>
      </w:pPr>
      <w:r>
        <w:t xml:space="preserve">Group </w:t>
      </w:r>
      <w:proofErr w:type="spellStart"/>
      <w:r>
        <w:t>Holstrom</w:t>
      </w:r>
      <w:proofErr w:type="spellEnd"/>
      <w:r>
        <w:t xml:space="preserve"> and Shelby is about combining ideal theory with non-ideal theory and is in the context of </w:t>
      </w:r>
      <w:proofErr w:type="spellStart"/>
      <w:r>
        <w:t>rawls</w:t>
      </w:r>
      <w:proofErr w:type="spellEnd"/>
      <w:r>
        <w:t xml:space="preserve"> – it doesn’t support </w:t>
      </w:r>
      <w:proofErr w:type="spellStart"/>
      <w:r>
        <w:t>kant</w:t>
      </w:r>
      <w:proofErr w:type="spellEnd"/>
      <w:r>
        <w:t xml:space="preserve"> because </w:t>
      </w:r>
      <w:proofErr w:type="spellStart"/>
      <w:r>
        <w:t>kant</w:t>
      </w:r>
      <w:proofErr w:type="spellEnd"/>
      <w:r>
        <w:t xml:space="preserve"> rejects experience and material resistance because of the is-ought gap</w:t>
      </w:r>
    </w:p>
    <w:p w14:paraId="48427913" w14:textId="3F5315DD" w:rsidR="00C01982" w:rsidRPr="00C01982" w:rsidRDefault="00C01982" w:rsidP="00C01982">
      <w:pPr>
        <w:pStyle w:val="Heading4"/>
      </w:pPr>
      <w:r>
        <w:t xml:space="preserve">If they go for “our framework takes out impacts to the K” then it proves our thesis and means their </w:t>
      </w:r>
      <w:proofErr w:type="spellStart"/>
      <w:r>
        <w:t>underview</w:t>
      </w:r>
      <w:proofErr w:type="spellEnd"/>
      <w:r>
        <w:t xml:space="preserve"> flips neg</w:t>
      </w:r>
    </w:p>
    <w:p w14:paraId="7EF3461F" w14:textId="389F716F" w:rsidR="00C01982" w:rsidRDefault="00D72C54" w:rsidP="00D72C54">
      <w:pPr>
        <w:pStyle w:val="Heading3"/>
      </w:pPr>
      <w:r>
        <w:lastRenderedPageBreak/>
        <w:t>1NC – FWK</w:t>
      </w:r>
    </w:p>
    <w:p w14:paraId="73BCB375" w14:textId="4B0E010E" w:rsidR="00D72C54" w:rsidRPr="00D72C54" w:rsidRDefault="00D72C54" w:rsidP="00D72C54">
      <w:pPr>
        <w:pStyle w:val="Heading4"/>
      </w:pPr>
      <w:proofErr w:type="spellStart"/>
      <w:r>
        <w:t>Actorspec</w:t>
      </w:r>
      <w:proofErr w:type="spellEnd"/>
      <w:r>
        <w:t xml:space="preserve"> is wrong – no government in the rez</w:t>
      </w:r>
    </w:p>
    <w:p w14:paraId="20DFE654" w14:textId="1A1739C7" w:rsidR="00C01982" w:rsidRDefault="00C01982" w:rsidP="00C01982"/>
    <w:p w14:paraId="08104DF4" w14:textId="209F0179" w:rsidR="00177A99" w:rsidRPr="00C01982" w:rsidRDefault="00177A99" w:rsidP="00C01982">
      <w:proofErr w:type="spellStart"/>
      <w:r>
        <w:t>hiearchy</w:t>
      </w:r>
      <w:proofErr w:type="spellEnd"/>
    </w:p>
    <w:p w14:paraId="2D45B1C0" w14:textId="0F0838BB" w:rsidR="00D72C54" w:rsidRDefault="00E800AB" w:rsidP="00D72C54">
      <w:pPr>
        <w:pStyle w:val="Heading3"/>
      </w:pPr>
      <w:r>
        <w:lastRenderedPageBreak/>
        <w:t xml:space="preserve">1NC – Contention </w:t>
      </w:r>
    </w:p>
    <w:p w14:paraId="49751322" w14:textId="44D28B40" w:rsidR="00177A99" w:rsidRPr="00177A99" w:rsidRDefault="00177A99" w:rsidP="00177A99">
      <w:r>
        <w:t>freedom</w:t>
      </w:r>
    </w:p>
    <w:p w14:paraId="0A6ED1AF" w14:textId="77777777" w:rsidR="00D72C54" w:rsidRPr="00D72C54" w:rsidRDefault="00D72C54" w:rsidP="00D72C54"/>
    <w:p w14:paraId="4C8EFEF4" w14:textId="2040D8C9" w:rsidR="00D72C54" w:rsidRDefault="00D72C54" w:rsidP="00D72C54">
      <w:pPr>
        <w:pStyle w:val="Heading4"/>
      </w:pPr>
      <w:r>
        <w:t xml:space="preserve">AT: Leon </w:t>
      </w:r>
    </w:p>
    <w:p w14:paraId="110314F0" w14:textId="77777777" w:rsidR="00D72C54" w:rsidRPr="009B7446" w:rsidRDefault="00D72C54" w:rsidP="00D72C54">
      <w:pPr>
        <w:pStyle w:val="Heading4"/>
        <w:rPr>
          <w:rFonts w:asciiTheme="minorHAnsi" w:hAnsiTheme="minorHAnsi" w:cstheme="minorHAnsi"/>
        </w:rPr>
      </w:pPr>
      <w:r w:rsidRPr="009B7446">
        <w:rPr>
          <w:rFonts w:asciiTheme="minorHAnsi" w:hAnsiTheme="minorHAnsi" w:cstheme="minorHAnsi"/>
        </w:rPr>
        <w:t xml:space="preserve">space mining isn’t appropriation – </w:t>
      </w:r>
      <w:proofErr w:type="spellStart"/>
      <w:r w:rsidRPr="009B7446">
        <w:rPr>
          <w:rFonts w:asciiTheme="minorHAnsi" w:hAnsiTheme="minorHAnsi" w:cstheme="minorHAnsi"/>
        </w:rPr>
        <w:t>its</w:t>
      </w:r>
      <w:proofErr w:type="spellEnd"/>
      <w:r w:rsidRPr="009B7446">
        <w:rPr>
          <w:rFonts w:asciiTheme="minorHAnsi" w:hAnsiTheme="minorHAnsi" w:cstheme="minorHAnsi"/>
        </w:rPr>
        <w:t xml:space="preserve"> not permanent and OST consensus. </w:t>
      </w:r>
    </w:p>
    <w:p w14:paraId="3E46E4C6" w14:textId="77777777" w:rsidR="00D72C54" w:rsidRPr="009B7446" w:rsidRDefault="00D72C54" w:rsidP="00D72C54">
      <w:pPr>
        <w:rPr>
          <w:rFonts w:asciiTheme="minorHAnsi" w:hAnsiTheme="minorHAnsi" w:cstheme="minorHAnsi"/>
        </w:rPr>
      </w:pPr>
      <w:r w:rsidRPr="009B7446">
        <w:rPr>
          <w:rStyle w:val="Style13ptBold"/>
          <w:rFonts w:asciiTheme="minorHAnsi" w:hAnsiTheme="minorHAnsi" w:cstheme="minorHAnsi"/>
        </w:rPr>
        <w:t>Hofmann and Bergamasco 19</w:t>
      </w:r>
      <w:r w:rsidRPr="009B7446">
        <w:rPr>
          <w:rFonts w:asciiTheme="minorHAnsi" w:hAnsiTheme="minorHAnsi" w:cstheme="minorHAnsi"/>
        </w:rPr>
        <w:t xml:space="preserve"> [</w:t>
      </w:r>
      <w:proofErr w:type="spellStart"/>
      <w:r w:rsidRPr="009B7446">
        <w:rPr>
          <w:rFonts w:asciiTheme="minorHAnsi" w:hAnsiTheme="minorHAnsi" w:cstheme="minorHAnsi"/>
        </w:rPr>
        <w:t>Mahulena</w:t>
      </w:r>
      <w:proofErr w:type="spellEnd"/>
      <w:r w:rsidRPr="009B7446">
        <w:rPr>
          <w:rFonts w:asciiTheme="minorHAnsi" w:hAnsiTheme="minorHAnsi" w:cstheme="minorHAnsi"/>
        </w:rPr>
        <w:t xml:space="preserve"> Hofmann (SES Chair in Space, </w:t>
      </w:r>
      <w:proofErr w:type="spellStart"/>
      <w:r w:rsidRPr="009B7446">
        <w:rPr>
          <w:rFonts w:asciiTheme="minorHAnsi" w:hAnsiTheme="minorHAnsi" w:cstheme="minorHAnsi"/>
        </w:rPr>
        <w:t>SatCom</w:t>
      </w:r>
      <w:proofErr w:type="spellEnd"/>
      <w:r w:rsidRPr="009B7446">
        <w:rPr>
          <w:rFonts w:asciiTheme="minorHAnsi" w:hAnsiTheme="minorHAnsi" w:cstheme="minorHAnsi"/>
        </w:rPr>
        <w:t xml:space="preserve"> and Media Law at the University of Luxembourg) and Federico Bergamasco (PhD Researcher in aviation, </w:t>
      </w:r>
      <w:proofErr w:type="gramStart"/>
      <w:r w:rsidRPr="009B7446">
        <w:rPr>
          <w:rFonts w:asciiTheme="minorHAnsi" w:hAnsiTheme="minorHAnsi" w:cstheme="minorHAnsi"/>
        </w:rPr>
        <w:t>telecommunication</w:t>
      </w:r>
      <w:proofErr w:type="gramEnd"/>
      <w:r w:rsidRPr="009B7446">
        <w:rPr>
          <w:rFonts w:asciiTheme="minorHAnsi" w:hAnsiTheme="minorHAnsi" w:cstheme="minorHAnsi"/>
        </w:rPr>
        <w:t xml:space="preserve"> and space law University of Luxembourg). “Space resources activities from the perspective of sustainability: legal aspects”. Global Sustainability. 9 December 2019. Accessed 12/18/21. </w:t>
      </w:r>
      <w:hyperlink r:id="rId16" w:history="1">
        <w:r w:rsidRPr="009B7446">
          <w:rPr>
            <w:rStyle w:val="Hyperlink"/>
            <w:rFonts w:asciiTheme="minorHAnsi" w:hAnsiTheme="minorHAnsi" w:cstheme="minorHAnsi"/>
          </w:rPr>
          <w:t>https://www.cambridge.org/core/services/aop-cambridge-core/content/view/DF153F4A77970AC9E12444EC2B001F8A/S2059479819000279a.pdf/div-class-title-space-resources-activities-from-the-perspective-of-sustainability-legal-aspects-div.pdf</w:t>
        </w:r>
      </w:hyperlink>
      <w:r w:rsidRPr="009B7446">
        <w:rPr>
          <w:rFonts w:asciiTheme="minorHAnsi" w:hAnsiTheme="minorHAnsi" w:cstheme="minorHAnsi"/>
        </w:rPr>
        <w:t xml:space="preserve"> //Xu]</w:t>
      </w:r>
    </w:p>
    <w:p w14:paraId="40C35280" w14:textId="77777777" w:rsidR="00D72C54" w:rsidRPr="009B7446" w:rsidRDefault="00D72C54" w:rsidP="00D72C54">
      <w:pPr>
        <w:rPr>
          <w:rFonts w:asciiTheme="minorHAnsi" w:hAnsiTheme="minorHAnsi" w:cstheme="minorHAnsi"/>
          <w:sz w:val="16"/>
        </w:rPr>
      </w:pPr>
      <w:r w:rsidRPr="009B7446">
        <w:rPr>
          <w:rStyle w:val="Emphasis"/>
          <w:rFonts w:asciiTheme="minorHAnsi" w:hAnsiTheme="minorHAnsi" w:cstheme="minorHAnsi"/>
        </w:rPr>
        <w:t xml:space="preserve">However, the purpose of </w:t>
      </w:r>
      <w:r w:rsidRPr="009B7446">
        <w:rPr>
          <w:rStyle w:val="Emphasis"/>
          <w:rFonts w:asciiTheme="minorHAnsi" w:hAnsiTheme="minorHAnsi" w:cstheme="minorHAnsi"/>
          <w:highlight w:val="green"/>
        </w:rPr>
        <w:t>space mining</w:t>
      </w:r>
      <w:r w:rsidRPr="009B7446">
        <w:rPr>
          <w:rStyle w:val="Emphasis"/>
          <w:rFonts w:asciiTheme="minorHAnsi" w:hAnsiTheme="minorHAnsi" w:cstheme="minorHAnsi"/>
        </w:rPr>
        <w:t xml:space="preserve"> activities </w:t>
      </w:r>
      <w:proofErr w:type="gramStart"/>
      <w:r w:rsidRPr="009B7446">
        <w:rPr>
          <w:rStyle w:val="Emphasis"/>
          <w:rFonts w:asciiTheme="minorHAnsi" w:hAnsiTheme="minorHAnsi" w:cstheme="minorHAnsi"/>
          <w:highlight w:val="green"/>
        </w:rPr>
        <w:t>is considered</w:t>
      </w:r>
      <w:r w:rsidRPr="009B7446">
        <w:rPr>
          <w:rStyle w:val="Emphasis"/>
          <w:rFonts w:asciiTheme="minorHAnsi" w:hAnsiTheme="minorHAnsi" w:cstheme="minorHAnsi"/>
        </w:rPr>
        <w:t xml:space="preserve"> to be</w:t>
      </w:r>
      <w:proofErr w:type="gramEnd"/>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neither</w:t>
      </w:r>
      <w:r w:rsidRPr="009B7446">
        <w:rPr>
          <w:rStyle w:val="Emphasis"/>
          <w:rFonts w:asciiTheme="minorHAnsi" w:hAnsiTheme="minorHAnsi" w:cstheme="minorHAnsi"/>
        </w:rPr>
        <w:t xml:space="preserve"> any ‘</w:t>
      </w:r>
      <w:r w:rsidRPr="009B7446">
        <w:rPr>
          <w:rStyle w:val="Emphasis"/>
          <w:rFonts w:asciiTheme="minorHAnsi" w:hAnsiTheme="minorHAnsi" w:cstheme="minorHAnsi"/>
          <w:highlight w:val="green"/>
        </w:rPr>
        <w:t>appropriation’</w:t>
      </w:r>
      <w:r w:rsidRPr="009B7446">
        <w:rPr>
          <w:rStyle w:val="Emphasis"/>
          <w:rFonts w:asciiTheme="minorHAnsi" w:hAnsiTheme="minorHAnsi" w:cstheme="minorHAnsi"/>
        </w:rPr>
        <w:t xml:space="preserve"> of parts </w:t>
      </w:r>
      <w:r w:rsidRPr="009B7446">
        <w:rPr>
          <w:rStyle w:val="Emphasis"/>
          <w:rFonts w:asciiTheme="minorHAnsi" w:hAnsiTheme="minorHAnsi" w:cstheme="minorHAnsi"/>
          <w:highlight w:val="green"/>
        </w:rPr>
        <w:t>of outer space nor of space resources</w:t>
      </w:r>
      <w:r w:rsidRPr="009B7446">
        <w:rPr>
          <w:rStyle w:val="Emphasis"/>
          <w:rFonts w:asciiTheme="minorHAnsi" w:hAnsiTheme="minorHAnsi" w:cstheme="minorHAnsi"/>
        </w:rPr>
        <w:t xml:space="preserve"> in situ. Instead, </w:t>
      </w:r>
      <w:r w:rsidRPr="009B7446">
        <w:rPr>
          <w:rStyle w:val="Emphasis"/>
          <w:rFonts w:asciiTheme="minorHAnsi" w:hAnsiTheme="minorHAnsi" w:cstheme="minorHAnsi"/>
          <w:highlight w:val="green"/>
        </w:rPr>
        <w:t>the sole aim</w:t>
      </w:r>
      <w:r w:rsidRPr="009B7446">
        <w:rPr>
          <w:rStyle w:val="Emphasis"/>
          <w:rFonts w:asciiTheme="minorHAnsi" w:hAnsiTheme="minorHAnsi" w:cstheme="minorHAnsi"/>
        </w:rPr>
        <w:t xml:space="preserve"> of any such activities </w:t>
      </w:r>
      <w:r w:rsidRPr="009B7446">
        <w:rPr>
          <w:rStyle w:val="Emphasis"/>
          <w:rFonts w:asciiTheme="minorHAnsi" w:hAnsiTheme="minorHAnsi" w:cstheme="minorHAnsi"/>
          <w:highlight w:val="green"/>
        </w:rPr>
        <w:t>is</w:t>
      </w:r>
      <w:r w:rsidRPr="009B7446">
        <w:rPr>
          <w:rStyle w:val="Emphasis"/>
          <w:rFonts w:asciiTheme="minorHAnsi" w:hAnsiTheme="minorHAnsi" w:cstheme="minorHAnsi"/>
        </w:rPr>
        <w:t xml:space="preserve"> their </w:t>
      </w:r>
      <w:r w:rsidRPr="009B7446">
        <w:rPr>
          <w:rStyle w:val="Emphasis"/>
          <w:rFonts w:asciiTheme="minorHAnsi" w:hAnsiTheme="minorHAnsi" w:cstheme="minorHAnsi"/>
          <w:highlight w:val="green"/>
        </w:rPr>
        <w:t>extraction, use and commercialization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without</w:t>
      </w:r>
      <w:r w:rsidRPr="009B7446">
        <w:rPr>
          <w:rStyle w:val="Emphasis"/>
          <w:rFonts w:asciiTheme="minorHAnsi" w:hAnsiTheme="minorHAnsi" w:cstheme="minorHAnsi"/>
        </w:rPr>
        <w:t xml:space="preserve"> any </w:t>
      </w:r>
      <w:r w:rsidRPr="009B7446">
        <w:rPr>
          <w:rStyle w:val="Emphasis"/>
          <w:rFonts w:asciiTheme="minorHAnsi" w:hAnsiTheme="minorHAnsi" w:cstheme="minorHAnsi"/>
          <w:highlight w:val="green"/>
        </w:rPr>
        <w:t>territorial demands or titles</w:t>
      </w:r>
      <w:r w:rsidRPr="009B7446">
        <w:rPr>
          <w:rStyle w:val="Emphasis"/>
          <w:rFonts w:asciiTheme="minorHAnsi" w:hAnsiTheme="minorHAnsi" w:cstheme="minorHAnsi"/>
        </w:rPr>
        <w:t xml:space="preserve"> as to the celestial bodies (or parts thereof) concerned (Mizushima et al., 2017).</w:t>
      </w:r>
      <w:r w:rsidRPr="009B7446">
        <w:rPr>
          <w:rFonts w:asciiTheme="minorHAnsi" w:hAnsiTheme="minorHAnsi" w:cstheme="minorHAnsi"/>
          <w:sz w:val="16"/>
        </w:rPr>
        <w:t xml:space="preserve"> The argument, which sees in the use or exploitation of a space mineral by one subject a limitation of the same right of another subject, is difficult to contest by other means than analogy with space exploration. </w:t>
      </w:r>
      <w:r w:rsidRPr="009B7446">
        <w:rPr>
          <w:rStyle w:val="Emphasis"/>
          <w:rFonts w:asciiTheme="minorHAnsi" w:hAnsiTheme="minorHAnsi" w:cstheme="minorHAnsi"/>
        </w:rPr>
        <w:t xml:space="preserve">As has been </w:t>
      </w:r>
      <w:r w:rsidRPr="009B7446">
        <w:rPr>
          <w:rStyle w:val="Emphasis"/>
          <w:rFonts w:asciiTheme="minorHAnsi" w:hAnsiTheme="minorHAnsi" w:cstheme="minorHAnsi"/>
          <w:highlight w:val="green"/>
        </w:rPr>
        <w:t>recognized by</w:t>
      </w:r>
      <w:r w:rsidRPr="009B7446">
        <w:rPr>
          <w:rStyle w:val="Emphasis"/>
          <w:rFonts w:asciiTheme="minorHAnsi" w:hAnsiTheme="minorHAnsi" w:cstheme="minorHAnsi"/>
        </w:rPr>
        <w:t xml:space="preserve"> the drafters of the </w:t>
      </w:r>
      <w:r w:rsidRPr="009B7446">
        <w:rPr>
          <w:rStyle w:val="Emphasis"/>
          <w:rFonts w:asciiTheme="minorHAnsi" w:hAnsiTheme="minorHAnsi" w:cstheme="minorHAnsi"/>
          <w:highlight w:val="green"/>
        </w:rPr>
        <w:t>OST</w:t>
      </w:r>
      <w:r w:rsidRPr="009B7446">
        <w:rPr>
          <w:rStyle w:val="Emphasis"/>
          <w:rFonts w:asciiTheme="minorHAnsi" w:hAnsiTheme="minorHAnsi" w:cstheme="minorHAnsi"/>
        </w:rPr>
        <w:t xml:space="preserve"> in its Articles IX and XII, </w:t>
      </w:r>
      <w:r w:rsidRPr="009B7446">
        <w:rPr>
          <w:rStyle w:val="Emphasis"/>
          <w:rFonts w:asciiTheme="minorHAnsi" w:hAnsiTheme="minorHAnsi" w:cstheme="minorHAnsi"/>
          <w:highlight w:val="green"/>
        </w:rPr>
        <w:t>a purely scientific project</w:t>
      </w:r>
      <w:r w:rsidRPr="009B7446">
        <w:rPr>
          <w:rStyle w:val="Emphasis"/>
          <w:rFonts w:asciiTheme="minorHAnsi" w:hAnsiTheme="minorHAnsi" w:cstheme="minorHAnsi"/>
        </w:rPr>
        <w:t xml:space="preserve"> in one area of outer space could de facto prevent research at the same site by a subject from another State.</w:t>
      </w:r>
      <w:r w:rsidRPr="009B7446">
        <w:rPr>
          <w:rFonts w:asciiTheme="minorHAnsi" w:hAnsiTheme="minorHAnsi" w:cstheme="minorHAnsi"/>
          <w:sz w:val="16"/>
        </w:rPr>
        <w:t xml:space="preserve"> To avoid such situations, the Treaty pre-envisages a system of international consultations aimed at avoiding any harmful interference with operations.</w:t>
      </w:r>
    </w:p>
    <w:p w14:paraId="04FDA081" w14:textId="77777777" w:rsidR="00D72C54" w:rsidRPr="00D72C54" w:rsidRDefault="00D72C54" w:rsidP="00D72C54"/>
    <w:p w14:paraId="3B61400C" w14:textId="2FC82702" w:rsidR="00D72C54" w:rsidRDefault="00D72C54" w:rsidP="00D72C54">
      <w:pPr>
        <w:pStyle w:val="Heading4"/>
      </w:pPr>
      <w:r>
        <w:t>AT: Westphal</w:t>
      </w:r>
    </w:p>
    <w:p w14:paraId="2C8D3D09" w14:textId="492D044C" w:rsidR="00D72C54" w:rsidRPr="00D72C54" w:rsidRDefault="00D72C54" w:rsidP="00D72C54">
      <w:pPr>
        <w:pStyle w:val="Heading4"/>
      </w:pPr>
      <w:r>
        <w:t xml:space="preserve">This isn’t offense, it doesn’t say that private entities are unjust just that there is no government to control them in space. At worst, proves the link to the K because their categorical </w:t>
      </w:r>
      <w:proofErr w:type="spellStart"/>
      <w:r>
        <w:t>imperitative</w:t>
      </w:r>
      <w:proofErr w:type="spellEnd"/>
      <w:r>
        <w:t xml:space="preserve"> requires an </w:t>
      </w:r>
      <w:proofErr w:type="spellStart"/>
      <w:r>
        <w:t>infinte</w:t>
      </w:r>
      <w:proofErr w:type="spellEnd"/>
      <w:r>
        <w:t xml:space="preserve"> deferral to the parent child dialectic and TURNS autonomy</w:t>
      </w:r>
    </w:p>
    <w:p w14:paraId="725D9E46" w14:textId="4B829320" w:rsidR="00D72C54" w:rsidRDefault="00D72C54" w:rsidP="00D72C54">
      <w:pPr>
        <w:pStyle w:val="Heading4"/>
      </w:pPr>
      <w:r>
        <w:t xml:space="preserve">AT: </w:t>
      </w:r>
      <w:proofErr w:type="spellStart"/>
      <w:r>
        <w:t>Ejik</w:t>
      </w:r>
      <w:proofErr w:type="spellEnd"/>
    </w:p>
    <w:p w14:paraId="6B52FDDA" w14:textId="43FBA162" w:rsidR="00D72C54" w:rsidRPr="00D72C54" w:rsidRDefault="00D72C54" w:rsidP="00D72C54">
      <w:pPr>
        <w:pStyle w:val="Heading4"/>
      </w:pPr>
      <w:proofErr w:type="spellStart"/>
      <w:r>
        <w:t>Ilaw</w:t>
      </w:r>
      <w:proofErr w:type="spellEnd"/>
      <w:r>
        <w:t xml:space="preserve"> is non-</w:t>
      </w:r>
      <w:proofErr w:type="spellStart"/>
      <w:r>
        <w:t>unvierslaislabe</w:t>
      </w:r>
      <w:proofErr w:type="spellEnd"/>
      <w:r>
        <w:t xml:space="preserve"> because not everybody signed onto it</w:t>
      </w:r>
    </w:p>
    <w:p w14:paraId="1141C94B" w14:textId="447D79C5" w:rsidR="007221BC" w:rsidRPr="007221BC" w:rsidRDefault="007221BC" w:rsidP="007221BC">
      <w:pPr>
        <w:pStyle w:val="Heading4"/>
      </w:pPr>
      <w:r>
        <w:t>AT: Bryan</w:t>
      </w:r>
    </w:p>
    <w:p w14:paraId="194B63C6" w14:textId="592582CA" w:rsidR="00E800AB" w:rsidRDefault="00E800AB" w:rsidP="00E800AB">
      <w:pPr>
        <w:pStyle w:val="Heading4"/>
      </w:pPr>
      <w:r>
        <w:t xml:space="preserve">Appropriation means </w:t>
      </w:r>
      <w:r>
        <w:rPr>
          <w:u w:val="single"/>
        </w:rPr>
        <w:t>permanent</w:t>
      </w:r>
      <w:r>
        <w:t xml:space="preserve"> control over a region of space</w:t>
      </w:r>
      <w:r w:rsidR="007221BC">
        <w:t xml:space="preserve"> – that doesn’t stop exploration</w:t>
      </w:r>
    </w:p>
    <w:p w14:paraId="7C3F71AD" w14:textId="77777777" w:rsidR="00E800AB" w:rsidRDefault="00E800AB" w:rsidP="00E800AB">
      <w:r>
        <w:rPr>
          <w:rStyle w:val="Style13ptBold"/>
        </w:rPr>
        <w:t>Trapp 13</w:t>
      </w:r>
      <w:r>
        <w:t xml:space="preserve">, Timothy Justin. "Taking up Space by Any Other Means: Coming to Terms with </w:t>
      </w:r>
      <w:proofErr w:type="spellStart"/>
      <w:r>
        <w:t>Nonappropriation</w:t>
      </w:r>
      <w:proofErr w:type="spellEnd"/>
      <w:r>
        <w:t xml:space="preserve"> Article of the Outer Space Treaty." U. Ill. L. Rev. (2013): 1681. (JD Candidate at UIUC Law School)//Re-cut by Elmer</w:t>
      </w:r>
    </w:p>
    <w:p w14:paraId="28F8F661" w14:textId="77777777" w:rsidR="00E800AB" w:rsidRDefault="00E800AB" w:rsidP="00E800AB">
      <w:pPr>
        <w:rPr>
          <w:sz w:val="16"/>
        </w:rPr>
      </w:pPr>
      <w:r>
        <w:rPr>
          <w:sz w:val="16"/>
        </w:rPr>
        <w:t xml:space="preserve">The issues presented in relation </w:t>
      </w:r>
      <w:r>
        <w:rPr>
          <w:rStyle w:val="IntenseEmphasis"/>
        </w:rPr>
        <w:t xml:space="preserve">to the </w:t>
      </w:r>
      <w:proofErr w:type="spellStart"/>
      <w:r>
        <w:rPr>
          <w:rStyle w:val="IntenseEmphasis"/>
        </w:rPr>
        <w:t>nonappropriation</w:t>
      </w:r>
      <w:proofErr w:type="spellEnd"/>
      <w:r>
        <w:rPr>
          <w:rStyle w:val="IntenseEmphasis"/>
        </w:rPr>
        <w:t xml:space="preserve"> article of the Outer Space Treaty</w:t>
      </w:r>
      <w:r>
        <w:rPr>
          <w:sz w:val="16"/>
        </w:rPr>
        <w:t xml:space="preserve"> should be clear.214 The ITU has, quite blatantly, created something akin to “property interests in outer space.”215 It allows nations to exclude others from their orbital </w:t>
      </w:r>
      <w:r>
        <w:rPr>
          <w:sz w:val="16"/>
        </w:rPr>
        <w:lastRenderedPageBreak/>
        <w:t xml:space="preserve">slots, even when the nation is not currently using that slot.216 This is directly in line with at least one definition of outer-space appropriation.217 </w:t>
      </w:r>
    </w:p>
    <w:p w14:paraId="7210BCE1" w14:textId="77777777" w:rsidR="00E800AB" w:rsidRDefault="00E800AB" w:rsidP="00E800AB">
      <w:pPr>
        <w:rPr>
          <w:sz w:val="16"/>
        </w:rPr>
      </w:pPr>
      <w:r>
        <w:rPr>
          <w:sz w:val="16"/>
        </w:rPr>
        <w:t xml:space="preserve">[**Start Footnote 217**Id. at 236 </w:t>
      </w:r>
      <w:r>
        <w:rPr>
          <w:rStyle w:val="IntenseEmphasis"/>
        </w:rPr>
        <w:t>(“</w:t>
      </w:r>
      <w:r>
        <w:rPr>
          <w:rStyle w:val="Emphasis"/>
          <w:highlight w:val="green"/>
        </w:rPr>
        <w:t>Appropriation of outer space,</w:t>
      </w:r>
      <w:r>
        <w:rPr>
          <w:rStyle w:val="IntenseEmphasis"/>
        </w:rPr>
        <w:t xml:space="preserve"> therefore, </w:t>
      </w:r>
      <w:r>
        <w:rPr>
          <w:rStyle w:val="Emphasis"/>
          <w:highlight w:val="green"/>
        </w:rPr>
        <w:t>is</w:t>
      </w:r>
      <w:r>
        <w:rPr>
          <w:rStyle w:val="IntenseEmphasis"/>
        </w:rPr>
        <w:t xml:space="preserve"> ‘the </w:t>
      </w:r>
      <w:r>
        <w:rPr>
          <w:rStyle w:val="Emphasis"/>
          <w:highlight w:val="green"/>
        </w:rPr>
        <w:t>exercise of exclusive control</w:t>
      </w:r>
      <w:r>
        <w:rPr>
          <w:rStyle w:val="IntenseEmphasis"/>
        </w:rPr>
        <w:t xml:space="preserve"> or exclusive use’ </w:t>
      </w:r>
      <w:r>
        <w:rPr>
          <w:rStyle w:val="Emphasis"/>
          <w:highlight w:val="green"/>
        </w:rPr>
        <w:t>with a sense of permanence, which limits</w:t>
      </w:r>
      <w:r>
        <w:rPr>
          <w:rStyle w:val="IntenseEmphasis"/>
        </w:rPr>
        <w:t xml:space="preserve"> other nations’ </w:t>
      </w:r>
      <w:r>
        <w:rPr>
          <w:rStyle w:val="Emphasis"/>
          <w:highlight w:val="green"/>
        </w:rPr>
        <w:t>access to it</w:t>
      </w:r>
      <w:r>
        <w:rPr>
          <w:rStyle w:val="IntenseEmphasis"/>
        </w:rPr>
        <w:t>.”) (</w:t>
      </w:r>
      <w:proofErr w:type="gramStart"/>
      <w:r>
        <w:rPr>
          <w:rStyle w:val="IntenseEmphasis"/>
        </w:rPr>
        <w:t>quoting</w:t>
      </w:r>
      <w:proofErr w:type="gramEnd"/>
      <w:r>
        <w:rPr>
          <w:rStyle w:val="IntenseEmphasis"/>
        </w:rPr>
        <w:t xml:space="preserve"> Milton L. Smith, The Role of the ITU in the Development of Space Law, 17 ANNALS AIR &amp; SPACE L. 157, 165 (1992)).</w:t>
      </w:r>
      <w:r>
        <w:rPr>
          <w:sz w:val="16"/>
        </w:rPr>
        <w:t xml:space="preserve"> **End Footnote 217**]</w:t>
      </w:r>
    </w:p>
    <w:p w14:paraId="072AF52F" w14:textId="2FDF294C" w:rsidR="00E800AB" w:rsidRDefault="00E800AB" w:rsidP="00E800AB">
      <w:pPr>
        <w:rPr>
          <w:sz w:val="16"/>
        </w:rPr>
      </w:pPr>
      <w:r>
        <w:rPr>
          <w:sz w:val="16"/>
        </w:rPr>
        <w:t xml:space="preserve"> The ITU even allows nations </w:t>
      </w:r>
      <w:r>
        <w:rPr>
          <w:rStyle w:val="IntenseEmphasis"/>
        </w:rPr>
        <w:t>with unused slots to devise them to other entities, creating a market for the property rights set up by this regulation</w:t>
      </w:r>
      <w:r>
        <w:rPr>
          <w:sz w:val="16"/>
        </w:rPr>
        <w:t xml:space="preserve">.218 In some </w:t>
      </w:r>
      <w:proofErr w:type="gramStart"/>
      <w:r>
        <w:rPr>
          <w:sz w:val="16"/>
        </w:rPr>
        <w:t>aspects</w:t>
      </w:r>
      <w:proofErr w:type="gramEnd"/>
      <w:r>
        <w:rPr>
          <w:sz w:val="16"/>
        </w:rPr>
        <w:t>, this seems to effect exactly what those signatory nations of the Bogotá Declaration were try3ing to accomplish, albeit through different means.219</w:t>
      </w:r>
    </w:p>
    <w:p w14:paraId="1F4016E9" w14:textId="765EEEA8" w:rsidR="007221BC" w:rsidRDefault="007221BC" w:rsidP="007221BC">
      <w:pPr>
        <w:pStyle w:val="Heading4"/>
      </w:pPr>
      <w:r>
        <w:t xml:space="preserve">LINK TO THE K – their scholarship codifies difference through the </w:t>
      </w:r>
      <w:proofErr w:type="spellStart"/>
      <w:r>
        <w:t>lense</w:t>
      </w:r>
      <w:proofErr w:type="spellEnd"/>
      <w:r>
        <w:t xml:space="preserve"> of super or inferior intelligence </w:t>
      </w:r>
    </w:p>
    <w:p w14:paraId="3C43BC83" w14:textId="5FA3F6FC" w:rsidR="00E800AB" w:rsidRPr="00E800AB" w:rsidRDefault="00E800AB" w:rsidP="00E800AB"/>
    <w:sectPr w:rsidR="00E800AB" w:rsidRPr="00E80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42487365008"/>
    <w:docVar w:name="VerbatimVersion" w:val="5.1"/>
  </w:docVars>
  <w:rsids>
    <w:rsidRoot w:val="00E800AB"/>
    <w:rsid w:val="000139A3"/>
    <w:rsid w:val="000E0BEA"/>
    <w:rsid w:val="00100833"/>
    <w:rsid w:val="00104529"/>
    <w:rsid w:val="00105942"/>
    <w:rsid w:val="00107396"/>
    <w:rsid w:val="00144A4C"/>
    <w:rsid w:val="00176AB0"/>
    <w:rsid w:val="00177A99"/>
    <w:rsid w:val="00177B7D"/>
    <w:rsid w:val="0018322D"/>
    <w:rsid w:val="001B5776"/>
    <w:rsid w:val="001E527A"/>
    <w:rsid w:val="001F78CE"/>
    <w:rsid w:val="0023458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1B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AD703D"/>
    <w:rsid w:val="00B33C6D"/>
    <w:rsid w:val="00B4508F"/>
    <w:rsid w:val="00B55AD5"/>
    <w:rsid w:val="00B8057C"/>
    <w:rsid w:val="00BD6238"/>
    <w:rsid w:val="00BF593B"/>
    <w:rsid w:val="00BF773A"/>
    <w:rsid w:val="00BF7E81"/>
    <w:rsid w:val="00C01982"/>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2C54"/>
    <w:rsid w:val="00D81290"/>
    <w:rsid w:val="00DA1C92"/>
    <w:rsid w:val="00DA25D4"/>
    <w:rsid w:val="00DA6538"/>
    <w:rsid w:val="00E15E75"/>
    <w:rsid w:val="00E5262C"/>
    <w:rsid w:val="00E800AB"/>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F1FDD"/>
  <w15:chartTrackingRefBased/>
  <w15:docId w15:val="{1969FA7C-C1B3-40B6-91DC-0E274303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00AB"/>
    <w:rPr>
      <w:rFonts w:ascii="Calibri" w:hAnsi="Calibri" w:cs="Calibri"/>
    </w:rPr>
  </w:style>
  <w:style w:type="paragraph" w:styleId="Heading1">
    <w:name w:val="heading 1"/>
    <w:aliases w:val="Pocket"/>
    <w:basedOn w:val="Normal"/>
    <w:next w:val="Normal"/>
    <w:link w:val="Heading1Char"/>
    <w:qFormat/>
    <w:rsid w:val="00E800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00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Heading 3 Char1 Char Char,Citation Char Char Char Char,Citation Char1 Char Char,Heading 3 Char Char1,Text 7,Block Writing,Char Char,Underline Style,no,Citation Char Char"/>
    <w:basedOn w:val="Normal"/>
    <w:next w:val="Normal"/>
    <w:link w:val="Heading3Char"/>
    <w:uiPriority w:val="2"/>
    <w:unhideWhenUsed/>
    <w:qFormat/>
    <w:rsid w:val="00E800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E800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00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0AB"/>
  </w:style>
  <w:style w:type="character" w:customStyle="1" w:styleId="Heading1Char">
    <w:name w:val="Heading 1 Char"/>
    <w:aliases w:val="Pocket Char"/>
    <w:basedOn w:val="DefaultParagraphFont"/>
    <w:link w:val="Heading1"/>
    <w:rsid w:val="00E800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00AB"/>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Heading 3 Char1 Char Char Char,Citation Char Char Char Char Char,Citation Char1 Char Char Char,Heading 3 Char Char1 Char,Text 7 Char"/>
    <w:basedOn w:val="DefaultParagraphFont"/>
    <w:link w:val="Heading3"/>
    <w:uiPriority w:val="2"/>
    <w:rsid w:val="00E800A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t Char"/>
    <w:basedOn w:val="DefaultParagraphFont"/>
    <w:link w:val="Heading4"/>
    <w:uiPriority w:val="3"/>
    <w:rsid w:val="00E800AB"/>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7"/>
    <w:qFormat/>
    <w:rsid w:val="00E800A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00AB"/>
    <w:rPr>
      <w:b/>
      <w:bCs/>
      <w:sz w:val="26"/>
      <w:u w:val="none"/>
    </w:rPr>
  </w:style>
  <w:style w:type="character" w:customStyle="1" w:styleId="StyleUnderline">
    <w:name w:val="Style Underline"/>
    <w:aliases w:val="Underline,ci,Intense Emphasis3,Heading 3 Char Char Char1,Bold Cite Char,Citation Char Char Char,c,Title Char,S,Body text (8) + 9 pt,Bo,normal + 12 pt"/>
    <w:basedOn w:val="DefaultParagraphFont"/>
    <w:uiPriority w:val="6"/>
    <w:qFormat/>
    <w:rsid w:val="00E800A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E800AB"/>
    <w:rPr>
      <w:color w:val="auto"/>
      <w:u w:val="none"/>
    </w:rPr>
  </w:style>
  <w:style w:type="character" w:styleId="FollowedHyperlink">
    <w:name w:val="FollowedHyperlink"/>
    <w:basedOn w:val="DefaultParagraphFont"/>
    <w:uiPriority w:val="99"/>
    <w:semiHidden/>
    <w:unhideWhenUsed/>
    <w:rsid w:val="00E800AB"/>
    <w:rPr>
      <w:color w:val="auto"/>
      <w:u w:val="none"/>
    </w:rPr>
  </w:style>
  <w:style w:type="paragraph" w:customStyle="1" w:styleId="textbold">
    <w:name w:val="text bold"/>
    <w:basedOn w:val="Normal"/>
    <w:link w:val="Emphasis"/>
    <w:uiPriority w:val="7"/>
    <w:qFormat/>
    <w:rsid w:val="00E800AB"/>
    <w:pPr>
      <w:spacing w:line="256" w:lineRule="auto"/>
      <w:ind w:left="720"/>
      <w:jc w:val="both"/>
    </w:pPr>
    <w:rPr>
      <w:b/>
      <w:iCs/>
      <w:u w:val="single"/>
    </w:rPr>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Underline Char"/>
    <w:basedOn w:val="DefaultParagraphFont"/>
    <w:uiPriority w:val="6"/>
    <w:qFormat/>
    <w:rsid w:val="00E800AB"/>
    <w:rPr>
      <w:b w:val="0"/>
      <w:bCs w:val="0"/>
      <w:sz w:val="22"/>
      <w:u w:val="single"/>
    </w:rPr>
  </w:style>
  <w:style w:type="paragraph" w:styleId="ListParagraph">
    <w:name w:val="List Paragraph"/>
    <w:basedOn w:val="Normal"/>
    <w:uiPriority w:val="34"/>
    <w:unhideWhenUsed/>
    <w:qFormat/>
    <w:rsid w:val="007221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037011">
      <w:bodyDiv w:val="1"/>
      <w:marLeft w:val="0"/>
      <w:marRight w:val="0"/>
      <w:marTop w:val="0"/>
      <w:marBottom w:val="0"/>
      <w:divBdr>
        <w:top w:val="none" w:sz="0" w:space="0" w:color="auto"/>
        <w:left w:val="none" w:sz="0" w:space="0" w:color="auto"/>
        <w:bottom w:val="none" w:sz="0" w:space="0" w:color="auto"/>
        <w:right w:val="none" w:sz="0" w:space="0" w:color="auto"/>
      </w:divBdr>
    </w:div>
    <w:div w:id="143100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effield.academia.edu/" TargetMode="External"/><Relationship Id="rId13" Type="http://schemas.openxmlformats.org/officeDocument/2006/relationships/hyperlink" Target="https://www.tandfonline.com/doi/abs/10.1080/02604027.2018.1485438%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nlinelibrary.wiley.com/doi/abs/10.1111/comt.12054" TargetMode="External"/><Relationship Id="rId12" Type="http://schemas.openxmlformats.org/officeDocument/2006/relationships/hyperlink" Target="https://www.tandfonline.com/toc/gwof20/74/7-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 Type="http://schemas.openxmlformats.org/officeDocument/2006/relationships/customXml" Target="../customXml/item1.xml"/><Relationship Id="rId6" Type="http://schemas.openxmlformats.org/officeDocument/2006/relationships/hyperlink" Target="https://books.google.com/books?id=MPqNDwAAQBAJ&amp;pg=PA81&amp;lpg=PA81&amp;dq=can+a+gerund+refer+to+specific+instances&amp;source=bl&amp;ots=xMutSWcthz&amp;%20sig=ACfU3U2uvTp2YwDVyXZGdPj5p5umdW4iHQ&amp;hl=en&amp;ppis=_c&amp;sa=X&amp;ved=2ahUKEwi5-7TW8dznAhVLT6wKHcAYBww%20Q6AEwCnoECAkQAQ" TargetMode="External"/><Relationship Id="rId11" Type="http://schemas.openxmlformats.org/officeDocument/2006/relationships/hyperlink" Target="https://www.tandfonline.com/toc/gwof20/74/7-8" TargetMode="External"/><Relationship Id="rId5" Type="http://schemas.openxmlformats.org/officeDocument/2006/relationships/webSettings" Target="webSettings.xml"/><Relationship Id="rId15" Type="http://schemas.openxmlformats.org/officeDocument/2006/relationships/hyperlink" Target="https://digitalassets.lib.berkeley.edu/etd/ucb/text/Mollow_berkeley_0028E_15181.pdf" TargetMode="External"/><Relationship Id="rId10" Type="http://schemas.openxmlformats.org/officeDocument/2006/relationships/hyperlink" Target="https://scholar.google.com/citations?view_op=view_org&amp;hl=en&amp;org=17452456186544668394" TargetMode="External"/><Relationship Id="rId4" Type="http://schemas.openxmlformats.org/officeDocument/2006/relationships/settings" Target="settings.xml"/><Relationship Id="rId9" Type="http://schemas.openxmlformats.org/officeDocument/2006/relationships/hyperlink" Target="https://sheffield.academia.edu/Departments/School_of_Education/Documents" TargetMode="External"/><Relationship Id="rId14" Type="http://schemas.openxmlformats.org/officeDocument/2006/relationships/hyperlink" Target="https://onlinelibrary.wiley.com/doi/abs/10.1111/hypa.12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16</Pages>
  <Words>11068</Words>
  <Characters>63088</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2</cp:revision>
  <dcterms:created xsi:type="dcterms:W3CDTF">2022-01-29T19:05:00Z</dcterms:created>
  <dcterms:modified xsi:type="dcterms:W3CDTF">2022-01-29T20:14:00Z</dcterms:modified>
</cp:coreProperties>
</file>